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CD401" w14:textId="77777777" w:rsidR="00F3580E" w:rsidRPr="00C76CEF" w:rsidRDefault="00F3580E" w:rsidP="00C76CEF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76CEF">
        <w:rPr>
          <w:rFonts w:ascii="Verdana" w:hAnsi="Verdana"/>
          <w:color w:val="000000"/>
          <w:sz w:val="32"/>
          <w:lang w:val="ru-RU"/>
        </w:rPr>
        <w:t>Линии судьбы</w:t>
      </w:r>
    </w:p>
    <w:p w14:paraId="065DE8B5" w14:textId="54F85627" w:rsidR="00F3580E" w:rsidRPr="00C76CEF" w:rsidRDefault="00C91740" w:rsidP="00C76CE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76CEF">
        <w:rPr>
          <w:rFonts w:ascii="Verdana" w:hAnsi="Verdana"/>
          <w:color w:val="000000"/>
          <w:sz w:val="24"/>
          <w:lang w:val="ru-RU"/>
        </w:rPr>
        <w:t>О. Генри</w:t>
      </w:r>
    </w:p>
    <w:p w14:paraId="5BB52006" w14:textId="119F1C0F" w:rsidR="00F3580E" w:rsidRPr="00C76CEF" w:rsidRDefault="00F3580E" w:rsidP="00C76CEF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Перевод 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Дехтеревой</w:t>
      </w:r>
    </w:p>
    <w:p w14:paraId="4E9A6FD4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5C0F634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Мы с Тобином как-то надумали прокатиться на Кони-Айленд. Промеж нас завелось четыре доллара, ну а Тобину требовалось развлечься. Кэти Махорнер, его милая из Слайго</w:t>
      </w:r>
      <w:r w:rsidRPr="00C76CEF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C76CEF">
        <w:rPr>
          <w:rFonts w:ascii="Verdana" w:hAnsi="Verdana"/>
          <w:color w:val="000000"/>
          <w:sz w:val="20"/>
          <w:lang w:val="ru-RU"/>
        </w:rPr>
        <w:t>, как сквозь землю провалилась с того самого дня три месяца тому назад, когда укатила в Америку с двумя сотнями долларов собственных сбережений и еще с сотней, вырученной за продажу наследственных владений Тобина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отличного домишки в Бох Шоннаух и поросенка. И после того письма, в котором она написала Тобину, что едет к нему, от Кэти Махорнер не было ни слуху ни духу. Тобин и объявления в газеты давал, да без толку, не сыскали девчонку.</w:t>
      </w:r>
    </w:p>
    <w:p w14:paraId="26B1E8BB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Ну и вот мы, я да Тобин, двинули на Кони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может, подумали мы, горки, колесо да еще запах жареных зерен кукурузы малость встряхнут его. Но Тобин парень таковский, расшевелить его нелегко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тоска въелась в его шкуру крепко. Он заскрежетал зубами, как только услышал писк воздушных шариков. Картину в иллюзионе ругательски изругал. И хоть пропустить стаканчик он ни разу не отказался, только предложи,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на Панча и Джуди он и не взглянул. А когда пошли эти, что норовят заснять вашу физию на брошке или медальоне, он полез было съездить им как следует.</w:t>
      </w:r>
    </w:p>
    <w:p w14:paraId="123A1E7C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Ну, я, значит, отвожу его подальше, веду по дощатой дорожке туда, где аттракционы малость потише. Около палатки чуть побольше пятицентовика Тобин делает стойку, и глаза у него смотрят вроде бы почти по-человечески.</w:t>
      </w:r>
    </w:p>
    <w:p w14:paraId="5AB038A3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Здесь,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он,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здесь я буду развлекаться. Пусть гадалка-чародейка из страны Нила исследует мою ладонь, пусть скажет мне, сбудется ли то, чему должно сбыться.</w:t>
      </w:r>
    </w:p>
    <w:p w14:paraId="3579AAE5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Тобин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парень из тех, кто верит в приметы и неземные явления в земной жизни. Он был напичкан всякими предосудительными убеждениями и суевериями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принимал на веру и черных кошек, и счастливые числа, и газетные предсказания погоды.</w:t>
      </w:r>
    </w:p>
    <w:p w14:paraId="179DD954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Ну, входим мы в этот волшебный курятник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все там устроено как полагается, по-таинственному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и красные занавески, и картинки,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руки, на которых линии пересекаются, словно рельсы на узловой станции. Вывеска над входом показывает, что здесь орудует мадам Зозо, египетская хиромантка. Внутри палатки сидела толстуха в красном джемпере, расшитом какими-то закорючками и зверюшками. Тобин выдает ей десять центов и сует свою руку, которая приходится прямой родней копыту ломовой коняги.</w:t>
      </w:r>
    </w:p>
    <w:p w14:paraId="1DA71F98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Чародейка берет руку Тобина и смотрит, в чем дело: подкова, что ли, отлетела или камень в стрелке завелся.</w:t>
      </w:r>
    </w:p>
    <w:p w14:paraId="2F73C6E9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Слушай,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эта мадам Зозо,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твоя нога...</w:t>
      </w:r>
    </w:p>
    <w:p w14:paraId="07A2B76F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Это не нога,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прерывает ее Тобин.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Может, она и не бог весть какой красы, но это не нога, это моя рука.</w:t>
      </w:r>
    </w:p>
    <w:p w14:paraId="0863C830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Твоя нога,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продолжает мадам,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не всегда ступала по гладким дорожкам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так показывают линии судьбы на твоей ладони. И впереди тебя ждет еще много неудач. Холм Венеры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или это просто старая мозоль?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указывает, что твое сердце знало любовь. У тебя были большие неприятности из-за твоей милой.</w:t>
      </w:r>
    </w:p>
    <w:p w14:paraId="77038904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Это она намекает насчет Кэти Махорнер,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громко шепчет Тобин в мою сторону.</w:t>
      </w:r>
    </w:p>
    <w:p w14:paraId="5DAC4567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Я вижу дальше,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гадалка,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что у тебя много забот и неприятностей от той, которую ты не можешь забыть. Линии судьбы говорят, что в ее имени есть буква «К» и буква «М».</w:t>
      </w:r>
    </w:p>
    <w:p w14:paraId="34EF7070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Ого!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мне Тобин.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Слышал?</w:t>
      </w:r>
    </w:p>
    <w:p w14:paraId="60B9415E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Берегись,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продолжает гадалка,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брюнета и блондинки, они втянут тебя в неприятности. Тебя скоро ожидает путешествие по воде и финансовые потери. И еще вижу линию, которая сулит тебе удачу. В твою жизнь войдет один человек, он принесет тебе счастье. Ты узнаешь его по носу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у него нос крючком.</w:t>
      </w:r>
    </w:p>
    <w:p w14:paraId="3E0D9455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А его имя на ладони не написано?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спрашивает Тобин.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Неплохо бы знать, как величать этого крючконосого, когда он явится выдавать мне мое счастье.</w:t>
      </w:r>
    </w:p>
    <w:p w14:paraId="2A004AE9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Его имя,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гадалка этак задумчиво,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не написано на линиях судьбы, но видно, что оно длинное и в нем есть буква «О». Все, больше сказать нечего. До свиданья. Не загораживайте вход.</w:t>
      </w:r>
    </w:p>
    <w:p w14:paraId="684691CD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Ну и ну;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Тобин, когда мы шагаем к причалу.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Просто чудеса, как она все это точно знает.</w:t>
      </w:r>
    </w:p>
    <w:p w14:paraId="76545869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Когда мы протискивались к выходу, какой-то негритос задел Тобина по уху своей сигарой. Вышла неприятность. Тобин начал молотить парня по шее, женщины подняли визг,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ну, я не растерялся, успел оттащить своего дружка подальше, пока полиция не подоспела. Тобин всегда в препаршивом настроении, когда развлекается.</w:t>
      </w:r>
    </w:p>
    <w:p w14:paraId="1CD0A66A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А когда уже обратно ехали, буфетчик на пароходике стал зазывать: «Кому услужить? Кто пива желает?»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и Тобин признался, что да, он желает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желает сдуть пену с кружки их поганого пойла. И полез в карман, но обнаружил, что в толкотне кто-то выгреб у него все оставшиеся монеты. Буфетчик, за недостатком вещественных доказательств, отцепился от Тобина, и мы остались ни с чем,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сидели и слушали, как итальяшки на палубе пиликают на скрипке. Получилось, что Тобин возвращался с Кони еще мрачнее, и горести засели в нем еще крепче, чем до прогулки.</w:t>
      </w:r>
    </w:p>
    <w:p w14:paraId="0B8CE423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На скамейке у поручней сидела молодая женщина, разодетая так, чтобы кататься в красных автомобилях. И волосы у нее были цвета необкуренной пенковой трубки. Тобин, когда проходил мимо, ненароком зацепил ее малость по ноге, а после выпивки он с дамами всегда вежливый. Он и решил этак с форсом снять шляпу, когда извинялся, да сбил ее с головы, и ветер унес ее за борт.</w:t>
      </w:r>
    </w:p>
    <w:p w14:paraId="3718CBF6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Тобин вернулся, опять сел на свое место, и я начал присматривать за ним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у парня что-то зачастили неприятности. Когда неудачи вот так наваливались на Тобина, без передыху, он был способен стукнуть первого попавшегося франта или взять на себя командование судном.</w:t>
      </w:r>
    </w:p>
    <w:p w14:paraId="4D556D84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И вдруг Тобин хватает меня за руку, сам не свой.</w:t>
      </w:r>
    </w:p>
    <w:p w14:paraId="61572FED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Слушай, Джон,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он.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Ты знаешь, что мы с тобой делаем? Мы путешествуем по воде!</w:t>
      </w:r>
    </w:p>
    <w:p w14:paraId="68D6822B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Тихо, тихо,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говорю я ему.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Возьми себя в руки. Через десять минут причалим.</w:t>
      </w:r>
    </w:p>
    <w:p w14:paraId="084C9B1E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Ты взгляни на ту дамочку, на блондинку,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он.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На ту, что на скамейке,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видишь? А про негритоса ты забыл? А финансовые потери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монеты, которые у меня сперли, один доллар и шестьдесят пять центов? А?</w:t>
      </w:r>
    </w:p>
    <w:p w14:paraId="7DE78C29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Я подумал, что он просто-напросто подсчитывает свалившиеся на него беды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так иной раз делают, чтобы оправдать свое буйное поведение, и я попытался втолковать ему, что все это, мол, пустяки.</w:t>
      </w:r>
    </w:p>
    <w:p w14:paraId="36F8FEED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Послушай,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Тобин,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ты ж ни черта не смыслишь, что такое чудеса и пророчества, на которые способны избранные. Ну вспомни, что сегодня гадалка высмотрела у меня на руке? Да она всю правду сказала, все получается по ее, прямо у нас на глазах. «Берегись,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сказала она,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брюнета и блондинки, они втянут тебя в неприятности». Ты что, забыл про негритоса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хоть я, правда, тоже врезал ему как надо,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а можешь ты найти мне женщину поблондинистей, чем та, из-за которой моя шляпа свалилась в воду? И где один доллар и шестьдесят пять центов, которые были у меня в жилетном кармане, когда мы выбирались из тира?</w:t>
      </w:r>
    </w:p>
    <w:p w14:paraId="095891A8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Так, как Тобин мне все это выложил, вроде бы точь-в-точь сходилось с предсказаниями чародейки, хотя сдается мне, такие мелкие досадные случаи с кем хочешь могут приключиться на Кони, тут и предсказания не требуются.</w:t>
      </w:r>
    </w:p>
    <w:p w14:paraId="25D89F6B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Тобин встал, обошел всю палубу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идет и во всех пассажиров подряд так и впивается своими красными гляделками. Я спрашиваю, что все это значит. Никогда не знаешь, что у Тобина на уме, пока он не примется выкидывать свои штуки.</w:t>
      </w:r>
    </w:p>
    <w:p w14:paraId="026886FE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Должен был бы сам смекнуть,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он мне.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Я ищу свое счастье, которое обещали мне линии судьбы на моей ладони. Ищу типа с крючковатым носом, того, который вручит мне мою удачу. Без него нам крышка. Скажи, Джон, видел ты когда-нибудь такое сборище прямоносых горлодеров?</w:t>
      </w:r>
    </w:p>
    <w:p w14:paraId="7F0F7DCF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lastRenderedPageBreak/>
        <w:t>В половине десятого пароход причалил, мы высадились и потопали домой через Двадцать вторую улицу, минуя Бродвей,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Тобин ведь шел без шляпы.</w:t>
      </w:r>
    </w:p>
    <w:p w14:paraId="105A6F9B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На углу, видим, стоит под газовым фонарем какой-то тип,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стоит и пялит глаза на луну поверх надземки. Долговязый такой, одет прилично, в зубах сигара, и я вдруг вижу, нос у него от переносицы до кончика успевает два раза изогнуться, как змея. Тобин тоже это приметил и сразу задышал часто, словно лошадь, когда с нее седло снимают. Он двинул прямиком к этому типу, и я пошел вместе с ним.</w:t>
      </w:r>
    </w:p>
    <w:p w14:paraId="78784C05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Добрый вечер вам,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Тобин крючконосому.</w:t>
      </w:r>
    </w:p>
    <w:p w14:paraId="3A095D4B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Тот вынимает сигару изо рта и так же вежливо отвечает Тобину.</w:t>
      </w:r>
    </w:p>
    <w:p w14:paraId="144CDB4B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Скажите-ка, как ваше имя?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продолжает Тобин.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Очень оно длинное или нет? Может, долг велит нам познакомиться с вами.</w:t>
      </w:r>
    </w:p>
    <w:p w14:paraId="638585F0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Меня зовут,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отвечает тип вежливо,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Фридёнхаусман. Максимус Г.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Фриденхаусман.</w:t>
      </w:r>
    </w:p>
    <w:p w14:paraId="14704326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Длина подходящая,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Тобин.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А как оно у вас пишется, есть в нем где-нибудь посередке буква «О»?</w:t>
      </w:r>
    </w:p>
    <w:p w14:paraId="31CCBF0E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Нет,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отвечает ему тип.</w:t>
      </w:r>
    </w:p>
    <w:p w14:paraId="16CA430C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А все ж таки, нельзя ли его писать с буквой «О»?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опять спрашивает Тобин с тревогой в голосе.</w:t>
      </w:r>
    </w:p>
    <w:p w14:paraId="687AD75C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Если вам претит иноязычная орфография,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носатый,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можете, пожалуй, вместо «а» сунуть «о» в третий слог моей фамилии.</w:t>
      </w:r>
    </w:p>
    <w:p w14:paraId="4BA4C082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Тогда все в порядке,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Тобин.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Перед вами Джон Мэлоун и Дэниел Тобин.</w:t>
      </w:r>
    </w:p>
    <w:p w14:paraId="0A7A1E23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Весьма польщен,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долговязый и отвешивает поклон.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А теперь, поскольку я не в состоянии понять, с какой стати вы на углу улицы подняли вопрос об орфографии, не объясните ли мне, почему вы на свободе?</w:t>
      </w:r>
    </w:p>
    <w:p w14:paraId="09E2CF34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По двум приметам,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это Тобин старается ему втолковать,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которые обе у вас имеются, вы, как напророчила гадалка по подошве моей руки, должны выдать мне мое счастье и прикончить все те линии неприятностей, начиная с негра и блондинки, которая сидела на пароходе скрестив ноги, и потом еще финансовые потери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один доллар и шестьдесят пять центов. И пока все сошлось, точно по расписанию.</w:t>
      </w:r>
    </w:p>
    <w:p w14:paraId="5D33B0FE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Долговязый перестал курить и глянул на меня.</w:t>
      </w:r>
    </w:p>
    <w:p w14:paraId="2319D578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Можете вы внести какие-либо поправки к этому заявлению?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спрашивает он.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Или вы из тех же? Судя по вашему виду, я подумал, что вы при нем сторожем.</w:t>
      </w:r>
    </w:p>
    <w:p w14:paraId="311F243A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Да нет, все так и есть,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говорю я.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Все дело в том, что как одна подкова схожа с другой, так вы точная копия того поставщика удачи, про которого моему другу нагадали по руке. Если же вы не тот, тогда, может, линии на руке у Дэнни как-нибудь нескладно пересеклись, не знаю.</w:t>
      </w:r>
    </w:p>
    <w:p w14:paraId="12BD916D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Значит, вас двое,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крючконосый, поглядывая, нет ли поблизости полисмена.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Было очень-очень приятно с вами познакомиться. Всего хорошего.</w:t>
      </w:r>
    </w:p>
    <w:p w14:paraId="0D80B999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И тут он опять сует сигару в рот и движется быстрым аллюром через улицу. Но мы с Тобином не отстаем,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Тобин жмется к нему с одного бока, а я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 другого.</w:t>
      </w:r>
    </w:p>
    <w:p w14:paraId="1E5CE280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Как!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долговязый, остановясь на противоположном тротуаре и сдвинув шляпу на затылок.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Вы идете за мной следом? Я же сказал вам,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он очень громко,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я в восторге от знакомства с вами, но теперь не прочь распрощаться. Я спешу к себе домой.</w:t>
      </w:r>
    </w:p>
    <w:p w14:paraId="6C69F9A7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Спешите,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Тобин, прижимаясь к его рукаву,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спешите к себе домой. А я сяду у вашего порога, подожду, пока вы утром выйдете из дому. Потому как от вас это зависит, вам полагается снять все проклятия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и негритоса, и блондинку, и финансовые потери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один доллар шестьдесят пять центов.</w:t>
      </w:r>
    </w:p>
    <w:p w14:paraId="389B5B81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Странный бред,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обращается ко мне крючконосый, как к более разумному психу.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Не отвести ли вам его куда полагается?</w:t>
      </w:r>
    </w:p>
    <w:p w14:paraId="3B1223A1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Послушайте,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говорю я ему.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Дэниел Тобин в полном здравом рассудке. Может, малость растревожился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выпил-то он достаточно, чтоб растревожиться, но недостаточно, чтоб успокоиться. Но ничего худого он не делает, всего-навсего действует согласно своим суевериям и предсказаниям, про которые я вам сейчас разъясню.</w:t>
      </w:r>
    </w:p>
    <w:p w14:paraId="41EDA111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И тут я излагаю ему факты насчет гадалки и что перст подозрения указывает на него, как на посланца судьбы, чтобы вручить Тобину удачу.</w:t>
      </w:r>
    </w:p>
    <w:p w14:paraId="5448F140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Теперь понятно вам,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заключаю я,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какая моя доля во всей этой истории? Я друг моего друга Тобина, как я это разумею. Оно нетрудно быть другом счастливчика, оно выгодно. И другом бедняка быть нетрудно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вас тогда до небес превознесут, еще пропечатают портрет, как вы стоите подле его дома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одной рукой держите за руку сиротку, а в другой у вас совок с углем. Но многое приходится вытерпеть тому, кто дружит с круглым дураком. И вот это-то мне и досталось,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говорю я,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потому как, по моим понятиям, иной судьбы на ладошке не прочтешь, кроме той, какую отпечатала тебе рукоятка кирки. И хоть, может, нос у вас такой крючковатый, какого не сыщешь во всем Нью-Йорке, я что-то не думаю, чтоб всем гадалкам и предсказателям вместе удалось выдоить из вас хоть каплю удачи. Но линии на руке у Дэнни и вправду на вас указывают, и я буду помогать ему вытягивать из вас удачу, пока он не уверится, что ничего из вас не выжмешь.</w:t>
      </w:r>
    </w:p>
    <w:p w14:paraId="0D5C098E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Тут долговязый начал вдруг смеяться. Привалился к углу дома и знай хохочет. Потом хлопает нас по спине, меня и Тобина, и берет нас обоих под руки.</w:t>
      </w:r>
    </w:p>
    <w:p w14:paraId="1EE7563E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Мой, мой промах,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он.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Но смел ли я рассчитывать, что на меня вдруг свалится такое замечательное и чудесное? Я чуть не прозевал, чуть не дал маху. Вот тут рядом есть кафе,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он,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уютно и как раз подходит для того, чтобы поразвлечься чудачествами. Пойдемте туда, разопьем по стаканчику, пока будем обсуждать отсутствие в наличии безусловного.</w:t>
      </w:r>
    </w:p>
    <w:p w14:paraId="2BE45135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Так за разговорами он привел нас, меня и Тобина, в заднюю комнату салуна, заказал выпивку и выложил деньги на стол. Он смотрит на меня и на Тобина как на своих родных братьев и угощает нас сигарами.</w:t>
      </w:r>
    </w:p>
    <w:p w14:paraId="710C1912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Надо вам сказать,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этот посланец судьбы,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что моя профессия называется литературой. Я брожу по ночам, выслеживаю чудачества в людях и истину в небесах. Когда вы подошли ко мне, я наблюдал связь надземной дороги с главным ночным светилом. Быстрое передвижение надземки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это поэзия и искусство. А луна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скучное, безжизненное тело, крутится бессмысленно. Но это мое личное мнение, потому что в литературе все не так, все шиворот-навыворот. Я надеюсь написать книгу, в которой хочу раскрыть то странное, что я подметил в жизни.</w:t>
      </w:r>
    </w:p>
    <w:p w14:paraId="782AB7EE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Вы вставите меня в книгу,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Тобин с отвращением.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Вставите вы меня в свою книгу?</w:t>
      </w:r>
    </w:p>
    <w:p w14:paraId="19DF10FC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Нет,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литературный тип,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обложка не выдержит. Пока еще нет, рано. Пока могу только сам насладиться, ибо еще не подоспело время отменить ограничения печати. Вы будете выглядеть неправдоподобно, фантастично. Я один, наедине с самим собой, должен выпить эту чашу наслаждения. Спасибо вам, ребята, от души вам благодарен.</w:t>
      </w:r>
    </w:p>
    <w:p w14:paraId="1D9B6033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От разговора вашего,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Тобин, шумно дыша сквозь усы, и стукает кулаком по столу,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от разговора вашего, того и гляди, терпение мое лопнет. Мне была обещана удача через ваш крючковатый нос, но от него пользы, я вижу, как от козла молока. Вы с вашей трепотней о книгах словно ветер, который в щель дует. Я бы подумал, что ладонь моей руки наврала, если бы все остальное не вышло по гадалке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и негритос, и блондинка, и...</w:t>
      </w:r>
    </w:p>
    <w:p w14:paraId="6CC65765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Ну-ну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этот крючконосый верзила.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Неужели физиогномика способна ввести вас в заблуждение? Мой нос сделает все, что только в его возможностях. Давайте еще раз наполним стаканы, чудачества хорошо держать во влажном состоянии, в сухой моральной атмосфере они могут подвергнуться порче.</w:t>
      </w:r>
    </w:p>
    <w:p w14:paraId="1013B9DA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На мой взгляд, тип этот поступает по-хорошему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за все платит и весело это делает, с охотой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ведь наши-то капиталы, мои и Тобина, улетучились по пророчеству. Но Тобин, разобиженный, пьет молчком, и глаза у него наливаются кровью.</w:t>
      </w:r>
    </w:p>
    <w:p w14:paraId="5FCD92EC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Вскорости мы вышли, было уже одиннадцать часов, постояли малость на тротуаре. А потом крючконосый говорит, что ему пора домой. И приглашает меня и Тобина к себе. Через пару кварталов мы доходим до боковой улицы, на которой стоят кирпичные дома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у каждого высокое крыльцо и железная решетка. Долговязый подходит к одному такому дому, глядит на окна верхнего этажа, видит, что они темные.</w:t>
      </w:r>
    </w:p>
    <w:p w14:paraId="6C8A4072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Вот мое скромное обиталище,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он.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 xml:space="preserve">— И по некоторым приметам я заключаю, что жена моя уже легла спать. Так что я осмелюсь оказать вам </w:t>
      </w:r>
      <w:r w:rsidRPr="00C76CEF">
        <w:rPr>
          <w:rFonts w:ascii="Verdana" w:hAnsi="Verdana"/>
          <w:color w:val="000000"/>
          <w:sz w:val="20"/>
          <w:lang w:val="ru-RU"/>
        </w:rPr>
        <w:lastRenderedPageBreak/>
        <w:t>гостеприимство. Мне хочется, чтобы вы зашли вниз на кухню и немного подкрепились. Найдется и отличная холодная курица, и сыр, и пара бутылок пива. Я в долгу перед вами за доставленное удовольствие.</w:t>
      </w:r>
    </w:p>
    <w:p w14:paraId="0ED75804" w14:textId="77777777" w:rsidR="00F3580E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CEF">
        <w:rPr>
          <w:rFonts w:ascii="Verdana" w:hAnsi="Verdana"/>
          <w:color w:val="000000"/>
          <w:sz w:val="20"/>
          <w:lang w:val="ru-RU"/>
        </w:rPr>
        <w:t>И аппетиты у нас с Тобином, и настроение подходили к такому плану, хотя для Дэнни это был удар: тяжко было ему думать, что несколько стаканов выпивки и холодный ужин означают удачу и счастье, обещанные ладонью его руки.</w:t>
      </w:r>
    </w:p>
    <w:p w14:paraId="51BBE13B" w14:textId="76585C01" w:rsidR="00BA4E76" w:rsidRPr="00C76CEF" w:rsidRDefault="00F3580E" w:rsidP="00C76CE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76CEF">
        <w:rPr>
          <w:rFonts w:ascii="Verdana" w:hAnsi="Verdana"/>
          <w:color w:val="000000"/>
          <w:sz w:val="20"/>
          <w:lang w:val="ru-RU"/>
        </w:rPr>
        <w:t>—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Спускайтесь к черному ходу,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говорит крючконосый,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>— а я войду здесь и впущу вас. Я попрошу нашу новую прислугу сварить вам кофе</w:t>
      </w:r>
      <w:r w:rsidRPr="00C76CEF">
        <w:rPr>
          <w:rFonts w:ascii="Verdana" w:hAnsi="Verdana"/>
          <w:color w:val="000000"/>
          <w:sz w:val="20"/>
        </w:rPr>
        <w:t> </w:t>
      </w:r>
      <w:r w:rsidRPr="00C76CEF">
        <w:rPr>
          <w:rFonts w:ascii="Verdana" w:hAnsi="Verdana"/>
          <w:color w:val="000000"/>
          <w:sz w:val="20"/>
          <w:lang w:val="ru-RU"/>
        </w:rPr>
        <w:t xml:space="preserve">— для девушки, которая всего три месяца как прибыла в Нью-Йорк, Кэти Махорнер отлично готовит кофе. </w:t>
      </w:r>
      <w:r w:rsidRPr="00C76CEF">
        <w:rPr>
          <w:rFonts w:ascii="Verdana" w:hAnsi="Verdana"/>
          <w:color w:val="000000"/>
          <w:sz w:val="20"/>
        </w:rPr>
        <w:t>Заходите, — говорит он, — я сейчас пришлю ее к вам.</w:t>
      </w:r>
    </w:p>
    <w:sectPr w:rsidR="00BA4E76" w:rsidRPr="00C76CEF" w:rsidSect="00C76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AB45A" w14:textId="77777777" w:rsidR="00463AC3" w:rsidRDefault="00463AC3" w:rsidP="00F3580E">
      <w:pPr>
        <w:spacing w:after="0" w:line="240" w:lineRule="auto"/>
      </w:pPr>
      <w:r>
        <w:separator/>
      </w:r>
    </w:p>
  </w:endnote>
  <w:endnote w:type="continuationSeparator" w:id="0">
    <w:p w14:paraId="1A1CEE8C" w14:textId="77777777" w:rsidR="00463AC3" w:rsidRDefault="00463AC3" w:rsidP="00F3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6D63C" w14:textId="77777777" w:rsidR="00C76CEF" w:rsidRDefault="00C76CEF" w:rsidP="00EA5B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0ADDA5C" w14:textId="77777777" w:rsidR="00C76CEF" w:rsidRDefault="00C76CEF" w:rsidP="00C76C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8DB5" w14:textId="0DE3CDB9" w:rsidR="00C76CEF" w:rsidRPr="00C76CEF" w:rsidRDefault="00C76CEF" w:rsidP="00C76CE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76CEF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D6C95" w14:textId="77777777" w:rsidR="00C76CEF" w:rsidRDefault="00C76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95557" w14:textId="77777777" w:rsidR="00463AC3" w:rsidRDefault="00463AC3" w:rsidP="00F3580E">
      <w:pPr>
        <w:spacing w:after="0" w:line="240" w:lineRule="auto"/>
      </w:pPr>
      <w:r>
        <w:separator/>
      </w:r>
    </w:p>
  </w:footnote>
  <w:footnote w:type="continuationSeparator" w:id="0">
    <w:p w14:paraId="3B8EF6B5" w14:textId="77777777" w:rsidR="00463AC3" w:rsidRDefault="00463AC3" w:rsidP="00F3580E">
      <w:pPr>
        <w:spacing w:after="0" w:line="240" w:lineRule="auto"/>
      </w:pPr>
      <w:r>
        <w:continuationSeparator/>
      </w:r>
    </w:p>
  </w:footnote>
  <w:footnote w:id="1">
    <w:p w14:paraId="36CE884D" w14:textId="77777777" w:rsidR="00F3580E" w:rsidRDefault="00F3580E" w:rsidP="00C76CEF">
      <w:pPr>
        <w:pStyle w:val="FootNote"/>
        <w:spacing w:after="60"/>
        <w:ind w:firstLine="0"/>
      </w:pPr>
      <w:r w:rsidRPr="00C76CEF">
        <w:rPr>
          <w:vertAlign w:val="superscript"/>
        </w:rPr>
        <w:footnoteRef/>
      </w:r>
      <w:r>
        <w:t xml:space="preserve"> </w:t>
      </w:r>
      <w:r w:rsidRPr="00C76CEF">
        <w:rPr>
          <w:rFonts w:ascii="Calibri" w:hAnsi="Calibri" w:cs="Calibri"/>
        </w:rPr>
        <w:t>Графство на северо</w:t>
      </w:r>
      <w:r w:rsidRPr="00C76CEF">
        <w:rPr>
          <w:rFonts w:ascii="Calibri" w:hAnsi="Calibri" w:cs="Calibri"/>
        </w:rPr>
        <w:noBreakHyphen/>
        <w:t>востоке Ирландии.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DC3C" w14:textId="77777777" w:rsidR="00C76CEF" w:rsidRDefault="00C76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9C5FF" w14:textId="64B2F858" w:rsidR="00C76CEF" w:rsidRPr="00C76CEF" w:rsidRDefault="00C76CEF" w:rsidP="00C76CEF">
    <w:pPr>
      <w:pStyle w:val="Header"/>
      <w:rPr>
        <w:rFonts w:ascii="Arial" w:hAnsi="Arial" w:cs="Arial"/>
        <w:color w:val="999999"/>
        <w:sz w:val="20"/>
        <w:lang w:val="ru-RU"/>
      </w:rPr>
    </w:pPr>
    <w:r w:rsidRPr="00C76CE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FF33" w14:textId="77777777" w:rsidR="00C76CEF" w:rsidRDefault="00C76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63AC3"/>
    <w:rsid w:val="00477B68"/>
    <w:rsid w:val="00482AA1"/>
    <w:rsid w:val="006409F3"/>
    <w:rsid w:val="00AA1D8D"/>
    <w:rsid w:val="00B47730"/>
    <w:rsid w:val="00BA4E76"/>
    <w:rsid w:val="00C76CEF"/>
    <w:rsid w:val="00C91740"/>
    <w:rsid w:val="00CB0664"/>
    <w:rsid w:val="00F3580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29AAB7"/>
  <w14:defaultImageDpi w14:val="300"/>
  <w15:docId w15:val="{7B4171EB-8AA5-4278-ADDF-D4F3B374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F3580E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7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2563</Words>
  <Characters>13357</Characters>
  <Application>Microsoft Office Word</Application>
  <DocSecurity>0</DocSecurity>
  <Lines>247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15836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Линии судьбы</dc:title>
  <dc:subject/>
  <dc:creator>О. Генри</dc:creator>
  <cp:keywords/>
  <dc:description/>
  <cp:lastModifiedBy>Andrey Piskunov</cp:lastModifiedBy>
  <cp:revision>8</cp:revision>
  <dcterms:created xsi:type="dcterms:W3CDTF">2013-12-23T23:15:00Z</dcterms:created>
  <dcterms:modified xsi:type="dcterms:W3CDTF">2025-05-07T23:31:00Z</dcterms:modified>
  <cp:category/>
</cp:coreProperties>
</file>