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8BB4D" w14:textId="77777777" w:rsidR="00CE6ACC" w:rsidRPr="000B6D5B" w:rsidRDefault="00CE6ACC" w:rsidP="000B6D5B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0B6D5B">
        <w:rPr>
          <w:rFonts w:ascii="Verdana" w:hAnsi="Verdana"/>
          <w:color w:val="000000"/>
          <w:sz w:val="32"/>
          <w:lang w:val="ru-RU"/>
        </w:rPr>
        <w:t>В антракте</w:t>
      </w:r>
    </w:p>
    <w:p w14:paraId="33866745" w14:textId="630FBBE8" w:rsidR="00CE6ACC" w:rsidRPr="000B6D5B" w:rsidRDefault="009F4E94" w:rsidP="000B6D5B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0B6D5B">
        <w:rPr>
          <w:rFonts w:ascii="Verdana" w:hAnsi="Verdana"/>
          <w:color w:val="000000"/>
          <w:sz w:val="24"/>
          <w:lang w:val="ru-RU"/>
        </w:rPr>
        <w:t>О. Генри</w:t>
      </w:r>
    </w:p>
    <w:p w14:paraId="463483EE" w14:textId="3248EE0E" w:rsidR="00CE6ACC" w:rsidRPr="000B6D5B" w:rsidRDefault="00CE6ACC" w:rsidP="000B6D5B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Перевод Н.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Дарузес</w:t>
      </w:r>
    </w:p>
    <w:p w14:paraId="67B60E56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E50E104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Майская луна ярко освещала частный пансион миссис Мэрфи. Загляните в календарь, и вы узнаете, какой величины площадь освещали в тот вечер ее лучи. Лихорадка весны была в полном разгаре, а за ней должна была последовать сенная лихорадка. В парках показались молодые листочки и закупщики из западных и южных штатов. Расцветали цветы, и процветали курортные агенты; воздух и судебные приговоры становились мягче; везде играли шарманки, фонтаны и картежники.</w:t>
      </w:r>
    </w:p>
    <w:p w14:paraId="0FD54640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Окна пансиона миссис Мэрфи были открыты. Кучка жильцов сидела на высоком крыльце, на круглых и плоских матах, похожих на блинчики. У одного из окон второго этажа миссис Мак-Каски поджидала мужа. Ужин стыл на столе. Жар из него перешел в миссис Мак-Каски.</w:t>
      </w:r>
    </w:p>
    <w:p w14:paraId="03F4B908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Мак-Каски явился в девять. На руке у него было пальто, а в зубах трубка. Он попросил извинения за беспокойство, проходя между жильцами и осторожно выбирая место, куда поставить ногу в ботинке невероятных размеров.</w:t>
      </w:r>
    </w:p>
    <w:p w14:paraId="5E6B08B9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Открыв дверь в комнату, он был приятно изумлен: вместо конфорки от печки или машинки для картофельного пюре в него полетели только слова.</w:t>
      </w:r>
    </w:p>
    <w:p w14:paraId="4B3A907A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Мистер Мак-Каски решил, что благосклонная майская луна смягчила сердце его супруги.</w:t>
      </w:r>
    </w:p>
    <w:p w14:paraId="20C5680C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Слышала я тебя,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долетели до него суррогаты кухонной посуды.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Перед всякой дрянью ты извиняешься, что наступил ей на хвост своими ножищами, а жене ты на шею наступишь и не почешешься, а я-то жду его не дождусь, все глаза проглядела, и ужин остыл, купила какой-никакой на последние деньги, ты ведь всю получку пропиваешь по субботам у Галлегера, а нынче уж два раза приходили за деньгами от газовой компании.</w:t>
      </w:r>
    </w:p>
    <w:p w14:paraId="50355206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Женщина,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сказал мистер Мак-Каски, бросая пальто и шляпу на стул,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этот шум портит мне аппетит. Не относись презрительно к вежливости, этим ты разрушаешь цемент, скрепляющий кирпичи в фундаменте общества. Если дамы загораживают дорогу, то мужчина просто обязан спросить разрешения пройти между ними. Будет тебе выставлять свое свиное рыло в окно, подавай на стол.</w:t>
      </w:r>
    </w:p>
    <w:p w14:paraId="28989CD4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Миссис Мак-Каски тяжело поднялась с места и пошла к печке. По некоторым признакам Мак-Каски сообразил, что добра ждать нечего. Когда углы ее губ опускались вниз наподобие барометра, это предвещало град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фаянсовый, эмалированный и чугунный.</w:t>
      </w:r>
    </w:p>
    <w:p w14:paraId="01C53308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Ах, вот как, свиное рыло?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возразила миссис Мак-Каски и швырнула в своего повелителя полную кастрюльку тушеной репы.</w:t>
      </w:r>
    </w:p>
    <w:p w14:paraId="05436E5C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Мак-Каски не был новичком в такого рода дуэтах. Он знал, что должно следовать за вступлением. На столе лежал кусок жареной свинины, украшенный трилистником. Этим он и ответил, получив отпор в виде хлебного пудинга в глиняной миске. Кусок швейцарского сыра, метко пущенный мужем, подбил глаз миссис Мак-Каски. Она нацелилась в мужа кофейником, полным горячей, черной, не лишенной аромата, жидкости; этим заканчивалось меню, а, следовательно, и битва.</w:t>
      </w:r>
    </w:p>
    <w:p w14:paraId="06ED7899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 xml:space="preserve">Но Мак-Каски был не какой-нибудь завсегдатай грошового ресторана. Пускай нищая богема заканчивает свой обед чашкой кофе. Пускай делает этот </w:t>
      </w:r>
      <w:r w:rsidRPr="000B6D5B">
        <w:rPr>
          <w:rFonts w:ascii="Verdana" w:hAnsi="Verdana"/>
          <w:color w:val="000000"/>
          <w:sz w:val="20"/>
        </w:rPr>
        <w:t>faux</w:t>
      </w:r>
      <w:r w:rsidRPr="000B6D5B">
        <w:rPr>
          <w:rFonts w:ascii="Verdana" w:hAnsi="Verdana"/>
          <w:color w:val="000000"/>
          <w:sz w:val="20"/>
          <w:lang w:val="ru-RU"/>
        </w:rPr>
        <w:t xml:space="preserve"> </w:t>
      </w:r>
      <w:r w:rsidRPr="000B6D5B">
        <w:rPr>
          <w:rFonts w:ascii="Verdana" w:hAnsi="Verdana"/>
          <w:color w:val="000000"/>
          <w:sz w:val="20"/>
        </w:rPr>
        <w:t>pas</w:t>
      </w:r>
      <w:r w:rsidRPr="000B6D5B">
        <w:rPr>
          <w:rFonts w:ascii="Verdana" w:hAnsi="Verdana"/>
          <w:color w:val="000000"/>
          <w:sz w:val="20"/>
          <w:lang w:val="ru-RU"/>
        </w:rPr>
        <w:t>. Он сделает кое-что похитрее. Чашки для полоскания рук были ему небезызвестны. В пансионе Мэрфи их не полагалось, но эквивалент был под руками. Он торжествующе швырнул умывальную чашку в голову своей супруги-противницы. Миссис Мак-Каски увернулась вовремя. Она схватила утюг, надеясь с его помощью успешно закончить эту гастрономическую дуэль. Но громкий вопль внизу остановил ее и мистера Мак-Каски и заставил их заключить перемирие.</w:t>
      </w:r>
    </w:p>
    <w:p w14:paraId="5F384064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На тротуаре перед домом стоял полисмен Клири и, насторожив ухо, прислушивался к грохоту разбиваемой вдребезги домашней утвари.</w:t>
      </w:r>
    </w:p>
    <w:p w14:paraId="0C0B1D77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«Опять это Джон Мак-Каски со своей хозяйкой,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размышлял полисмен.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Пойти, что ли, разнять их? Нет, не пойду. Люди они семейные, развлечений у них мало. Да небось скоро и кончат. Не занимать же для этого тарелки у соседей».</w:t>
      </w:r>
    </w:p>
    <w:p w14:paraId="217628B6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lastRenderedPageBreak/>
        <w:t>И как раз в эту минуту в нижнем этаже раздался пронзительный вопль, выражающий испуг или безысходное горе.</w:t>
      </w:r>
    </w:p>
    <w:p w14:paraId="4D0496B9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Кошка, должно,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сказал полисмен Клири и быстро зашагал прочь.</w:t>
      </w:r>
    </w:p>
    <w:p w14:paraId="4417116C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Жильцы, сидевшие на ступеньках, переполошились Мистер Туми, страховой агент по происхождению и аналитик по профессии, вошел в дом, чтобы исследовать причины вопля. Он возвратился с известием, что мальчик миссис Мэрфи, Майк, пропал неизвестно куда. Вслед за вестником выскочила сама миссис Мэрфи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двухсотфунтовая дама, в слезах и истерике, хватая воздух и вопия к небесам об утрате тридцати фунтов веснушек и проказ. Вульгарное зрелище, конечно, но мистер Туми сел рядом с модисткой мисс Пурди, и руки их сочувственно встретились. Сестры Уолш, старые девы, вечно жаловавшиеся на шум в коридорах, тут же спросили, не спрятался ли мальчик за стоячими часами?</w:t>
      </w:r>
    </w:p>
    <w:p w14:paraId="44042A62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Майор Григ, сидевший на верхней ступеньке рядом со своей толстой женой, встал и застегнул сюртук.</w:t>
      </w:r>
    </w:p>
    <w:p w14:paraId="6EDADCBF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Мальчик пропал?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воскликнул он,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Я обыщу весь город.</w:t>
      </w:r>
    </w:p>
    <w:p w14:paraId="5D5381D9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Его жена обычно не позволяла ему выходить из дому по вечерам. Но тут она сказала баритоном:</w:t>
      </w:r>
    </w:p>
    <w:p w14:paraId="67A9426A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Ступай, Людовик! Кто может смотреть равнодушно на горе матери и не бежит к ней на помощь, у того каменное сердце.</w:t>
      </w:r>
    </w:p>
    <w:p w14:paraId="6365BB84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Дай мне центов тридцать или, лучше, шестьдесят, милочка,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сказал майор.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Заблудившиеся дети иногда уходят очень далеко. Может, мне понадобится на трамвай.</w:t>
      </w:r>
    </w:p>
    <w:p w14:paraId="50D79D14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Старик Денни, жилец с четвертого этажа, который сидел на самой нижней ступеньке и читал газету при свете уличного фонаря, перевернул страницу, дочитывая статью о забастовке плотников. Миссис Мэрфи вопила, обращаясь к луне.</w:t>
      </w:r>
    </w:p>
    <w:p w14:paraId="7AB1F835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О-о, где мой Майк, ради господа бога, где мой сыночек?</w:t>
      </w:r>
    </w:p>
    <w:p w14:paraId="188BF155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Когда вы его видели последний раз?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спросил старик Денни, косясь одним глазом на заметку о союзе строителей.</w:t>
      </w:r>
    </w:p>
    <w:p w14:paraId="4BB608E5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Ох,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стонала миссис Мэрфи,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может, вчера, а может, четыре часа тому назад. Не припомню. Только пропал он, пропал мой сыночек, Майк. Нынче утром играл на тротуаре, а может, это было в среду? Столько дела, где ж мне припомнить, когда это было? Я весь дом обыскала, от чердака до погреба, нет как нет, пропал да и только. О, ради господа бога...</w:t>
      </w:r>
    </w:p>
    <w:p w14:paraId="218009D1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Молчаливый, мрачный, громадный город всегда стойко выдерживал нападки своих хулителей Они говорят, что он холоден, как железо, говорят, что жалостливое сердце не бьется в его груди; они сравнивают его улицы с глухими лесами, с пустынями застывшей лавы. Но под жесткой скорлупой омара можно найти вкусное, сочное мясо. Возможно, какое-нибудь другое сравнение было бы здесь более уместно. И все-таки обижаться не стоит. Мы не стали бы называть омаром того, у кого нет хороших, больших клешней.</w:t>
      </w:r>
    </w:p>
    <w:p w14:paraId="48055B7C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Ни одно горе не трогает неискушенное человеческое сердце сильнее, чем пропажа ребенка. Детские ножки такие слабенькие, неуверенные, а дороги такие трудные и крутые.</w:t>
      </w:r>
    </w:p>
    <w:p w14:paraId="1093859B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Майор Григ юркнул за угол и, пройдя несколько шагов по улице, зашел в заведение Билли.</w:t>
      </w:r>
    </w:p>
    <w:p w14:paraId="067951D2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Налейте-ка мне стопку,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сказал он официанту.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Не видели вы такого кривоногого, чумазого дьяволенка лет шести, он где-то тут заблудился.</w:t>
      </w:r>
    </w:p>
    <w:p w14:paraId="774495D7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На крыльце мистер Туми все еще держал руку мисс Пурди.</w:t>
      </w:r>
    </w:p>
    <w:p w14:paraId="1D354DEC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Подумать только об этом милом-милом крошке!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говорила мисс Пурди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Он заблудился, один, без своей мамочки, может быть, уже попал под звонкие копыта скачущих коней, ах, какой ужас!</w:t>
      </w:r>
    </w:p>
    <w:p w14:paraId="20FB111B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Да, не правда ли?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согласился мистер Туми, пожимая ей руку.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Может, мне пойти поискать его?</w:t>
      </w:r>
    </w:p>
    <w:p w14:paraId="5ACBFF64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Это, конечно, ваш долг,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отвечала мисс Пурди.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Но боже мой, мистер Туми, вы такой смелый, такой безрассудный, вдруг с вами что-нибудь случится, тогда как же.</w:t>
      </w:r>
    </w:p>
    <w:p w14:paraId="5F117D36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Старик Денни читал о заключении арбитражной комиссии, водя пальцем по строчкам.</w:t>
      </w:r>
    </w:p>
    <w:p w14:paraId="3CFD714F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lastRenderedPageBreak/>
        <w:t>На втором этаже мистер и миссис Мак-Каски подошли к окну перевести дух. Согнутым пальцем мистер Мак-Каски счищал тушеную репу с жилетки, а его супруга вытирала глаз, заслезившийся от соленой свинины. Услышав крики внизу, они высунули головы в окно.</w:t>
      </w:r>
    </w:p>
    <w:p w14:paraId="61F0C4BB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Маленький Майк пропал,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сказала миссис Мак-Каски, понизив голос,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такой шалун, настоящий ангелочек!</w:t>
      </w:r>
    </w:p>
    <w:p w14:paraId="6CB81C63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Мальчишка куда-то девался?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сказал Мак-Каски, высовываясь а окно.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Экое несчастье, прямо беда. Дети другое дело. Вот если б баба пропала, я бы слова не сказал, без них куда спокойней.</w:t>
      </w:r>
    </w:p>
    <w:p w14:paraId="6E25F5BA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Не обращая внимания на эту шпильку, миссис Мак-Каски схватила мужа за плечо.</w:t>
      </w:r>
    </w:p>
    <w:p w14:paraId="4150D2D6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Джон,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сказала она сентиментально,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пропал сыночек миссис Мэрфи. Город такой большой, долго ли маленькому мальчику заблудиться? Шесть годочков ему было, Джон, и нашему сынку было бы столько же, кабы он родился шесть лет тому назад.</w:t>
      </w:r>
    </w:p>
    <w:p w14:paraId="54B535BB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Да ведь он не родился,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возразил мистер Мак-Каски, строго придерживаясь фактов.</w:t>
      </w:r>
    </w:p>
    <w:p w14:paraId="46DB268B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А если б родился, какое бы у нас было горе нынче вечером, ты подумай наш маленький Филан неизвестно где, может, заблудился, может, украли.</w:t>
      </w:r>
    </w:p>
    <w:p w14:paraId="606273A4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Глупости несешь,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ответил Мак-Каски.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Назвали бы его Пат, в честь моего старика в Кэнтриме.</w:t>
      </w:r>
    </w:p>
    <w:p w14:paraId="3BFB4FEB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Врешь!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без гнева сказала миссис Мак-Каски.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Мой брат стоил сотни таких, как твои вшивые Мак-Каски. В честь него мы и назвали бы мальчика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Облокотившись на подоконник, она посмотрела вниз, на толкотню и суматоху.</w:t>
      </w:r>
    </w:p>
    <w:p w14:paraId="3335AF15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Джон,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сказала миссис Мак-Каски нежно,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прости, я погорячилась.</w:t>
      </w:r>
    </w:p>
    <w:p w14:paraId="2D8A81C3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Да,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ответил муж,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пудинг был горячий, это верно, а репа еще горячей, а кофе так прямо кипяток. Можно сказать, горячий ужин, правда твоя.</w:t>
      </w:r>
    </w:p>
    <w:p w14:paraId="35A0D41B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Миссис Мак-Каски взяла мужа под руку и погладила его шершавую ладонь.</w:t>
      </w:r>
    </w:p>
    <w:p w14:paraId="75F5E779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Ты послушай, как убивается бедная миссис Мэрфи,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сказала она.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Ведь это просто ужас, такому крошке заблудиться в таком большом городе. Если б это был наш маленький Филан, у меня бы сердце разорвалось.</w:t>
      </w:r>
    </w:p>
    <w:p w14:paraId="75BDFAB9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Мистер Мак-Каски неловко отнял свою руку, но тут же обнял жену за плечи.</w:t>
      </w:r>
    </w:p>
    <w:p w14:paraId="14488F75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Глупость, конечно,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сказал он грубовато,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но я бы и сам убивался, если б нашего... Пата украли или еще что-нибудь с ним случилось. Только у нас никогда детей не было. Я с тобой бываю груб, неласков, Джуди. Ты уж не попомни зла.</w:t>
      </w:r>
    </w:p>
    <w:p w14:paraId="3EB445E8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Они сели рядом и стали вместе смотреть на драму, которая разыгрывалась внизу.</w:t>
      </w:r>
    </w:p>
    <w:p w14:paraId="24EABD49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Долго они сидели так. Люди толпились на тротуаре, толкаясь, задавая вопросы, оглашая улицу говором, слухами, и неосновательными предположениями. Миссис Мэрфи то исчезала, то появлялась, прокладывая себе путь в толпе, как большая, рыхлая гора, орошаемая звучным каскадом слез. Курьеры прибегали и убегали.</w:t>
      </w:r>
    </w:p>
    <w:p w14:paraId="5C6C517D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Вдруг гул голосов, шум и гам на тротуаре перед пансионом стали громче.</w:t>
      </w:r>
    </w:p>
    <w:p w14:paraId="427F1C8D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Что там такое, Джуди?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спросил мистер Мак-Каски.</w:t>
      </w:r>
    </w:p>
    <w:p w14:paraId="21771588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Это голос миссис Мэрфи,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сказала жена, прислушавшись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Говорит, нашла Майка под кроватью у себя в комнате, он спал за свертком линолеума.</w:t>
      </w:r>
    </w:p>
    <w:p w14:paraId="7081C0BE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Мистер Мак-Каски расхохотался.</w:t>
      </w:r>
    </w:p>
    <w:p w14:paraId="3CCC3E06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Вот тебе твой Филан,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насмешливо воскликнул он.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Пат такой штуки ни за что не отколол бы. Если бы мальчишку, которого у нас нет, украли бы или он пропал бы неизвестно куда, черт с ним, пускай назывался бы Филан да валялся бы под кроватью, как паршивый щенок.</w:t>
      </w:r>
    </w:p>
    <w:p w14:paraId="02742F8B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Миссис Мак-Каски тяжело поднялась с места и пошла к буфету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уголки рта у нее были опущены.</w:t>
      </w:r>
    </w:p>
    <w:p w14:paraId="3E50A649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Полисмен Клири появился из-за угла, как только толпа рассеялась. В изумлении, насторожив ухо, он повернулся к окнам квартиры Мак-Каски, откуда громче прежнего слышался грохот тарелок и кастрюль и звон швыряемой в кого-то кухонной утвари. Полисмен Клири вынул часы.</w:t>
      </w:r>
    </w:p>
    <w:p w14:paraId="3708209B" w14:textId="77777777" w:rsidR="00CE6ACC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t>—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Провалиться мне на этом месте!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воскликнул он.</w:t>
      </w:r>
      <w:r w:rsidRPr="000B6D5B">
        <w:rPr>
          <w:rFonts w:ascii="Verdana" w:hAnsi="Verdana"/>
          <w:color w:val="000000"/>
          <w:sz w:val="20"/>
        </w:rPr>
        <w:t> </w:t>
      </w:r>
      <w:r w:rsidRPr="000B6D5B">
        <w:rPr>
          <w:rFonts w:ascii="Verdana" w:hAnsi="Verdana"/>
          <w:color w:val="000000"/>
          <w:sz w:val="20"/>
          <w:lang w:val="ru-RU"/>
        </w:rPr>
        <w:t>— Джон Мак-Каски с женой дерутся вот уже час с четвертью по моему хронометру. Хозяйка-то потяжелей его фунтов на сорок. Дай бог ему удачи.</w:t>
      </w:r>
    </w:p>
    <w:p w14:paraId="73CB1E8A" w14:textId="4DD79BDF" w:rsidR="00DD3B18" w:rsidRPr="000B6D5B" w:rsidRDefault="00CE6ACC" w:rsidP="000B6D5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B6D5B">
        <w:rPr>
          <w:rFonts w:ascii="Verdana" w:hAnsi="Verdana"/>
          <w:color w:val="000000"/>
          <w:sz w:val="20"/>
          <w:lang w:val="ru-RU"/>
        </w:rPr>
        <w:lastRenderedPageBreak/>
        <w:t>Полисмен Клири опять повернул за угол. Старик Денни сложил газету и скорей заковылял вверх по лестнице, как раз вовремя, потому что миссис Мэрфи уже запирала двери на ночь.</w:t>
      </w:r>
    </w:p>
    <w:sectPr w:rsidR="00DD3B18" w:rsidRPr="000B6D5B" w:rsidSect="000B6D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4D68C" w14:textId="77777777" w:rsidR="00B32FDA" w:rsidRDefault="00B32FDA" w:rsidP="000B6D5B">
      <w:pPr>
        <w:spacing w:after="0" w:line="240" w:lineRule="auto"/>
      </w:pPr>
      <w:r>
        <w:separator/>
      </w:r>
    </w:p>
  </w:endnote>
  <w:endnote w:type="continuationSeparator" w:id="0">
    <w:p w14:paraId="2E16ADC7" w14:textId="77777777" w:rsidR="00B32FDA" w:rsidRDefault="00B32FDA" w:rsidP="000B6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37D64" w14:textId="77777777" w:rsidR="000B6D5B" w:rsidRDefault="000B6D5B" w:rsidP="001620E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0A76440" w14:textId="77777777" w:rsidR="000B6D5B" w:rsidRDefault="000B6D5B" w:rsidP="000B6D5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85CFE" w14:textId="48E0FA2E" w:rsidR="000B6D5B" w:rsidRPr="000B6D5B" w:rsidRDefault="000B6D5B" w:rsidP="000B6D5B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B6D5B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B6D5B">
      <w:rPr>
        <w:rStyle w:val="PageNumber"/>
        <w:rFonts w:ascii="Arial" w:hAnsi="Arial" w:cs="Arial"/>
        <w:color w:val="999999"/>
        <w:sz w:val="20"/>
      </w:rPr>
      <w:t>http</w:t>
    </w:r>
    <w:r w:rsidRPr="000B6D5B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0B6D5B">
      <w:rPr>
        <w:rStyle w:val="PageNumber"/>
        <w:rFonts w:ascii="Arial" w:hAnsi="Arial" w:cs="Arial"/>
        <w:color w:val="999999"/>
        <w:sz w:val="20"/>
      </w:rPr>
      <w:t>artefact</w:t>
    </w:r>
    <w:r w:rsidRPr="000B6D5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B6D5B">
      <w:rPr>
        <w:rStyle w:val="PageNumber"/>
        <w:rFonts w:ascii="Arial" w:hAnsi="Arial" w:cs="Arial"/>
        <w:color w:val="999999"/>
        <w:sz w:val="20"/>
      </w:rPr>
      <w:t>lib</w:t>
    </w:r>
    <w:r w:rsidRPr="000B6D5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B6D5B">
      <w:rPr>
        <w:rStyle w:val="PageNumber"/>
        <w:rFonts w:ascii="Arial" w:hAnsi="Arial" w:cs="Arial"/>
        <w:color w:val="999999"/>
        <w:sz w:val="20"/>
      </w:rPr>
      <w:t>ru</w:t>
    </w:r>
    <w:r w:rsidRPr="000B6D5B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E9131" w14:textId="77777777" w:rsidR="000B6D5B" w:rsidRDefault="000B6D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F1E94" w14:textId="77777777" w:rsidR="00B32FDA" w:rsidRDefault="00B32FDA" w:rsidP="000B6D5B">
      <w:pPr>
        <w:spacing w:after="0" w:line="240" w:lineRule="auto"/>
      </w:pPr>
      <w:r>
        <w:separator/>
      </w:r>
    </w:p>
  </w:footnote>
  <w:footnote w:type="continuationSeparator" w:id="0">
    <w:p w14:paraId="4C736EBD" w14:textId="77777777" w:rsidR="00B32FDA" w:rsidRDefault="00B32FDA" w:rsidP="000B6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0519" w14:textId="77777777" w:rsidR="000B6D5B" w:rsidRDefault="000B6D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95765" w14:textId="48E4B994" w:rsidR="000B6D5B" w:rsidRPr="000B6D5B" w:rsidRDefault="000B6D5B" w:rsidP="000B6D5B">
    <w:pPr>
      <w:pStyle w:val="Header"/>
      <w:rPr>
        <w:rFonts w:ascii="Arial" w:hAnsi="Arial" w:cs="Arial"/>
        <w:color w:val="999999"/>
        <w:sz w:val="20"/>
        <w:lang w:val="ru-RU"/>
      </w:rPr>
    </w:pPr>
    <w:r w:rsidRPr="000B6D5B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B6D5B">
      <w:rPr>
        <w:rFonts w:ascii="Arial" w:hAnsi="Arial" w:cs="Arial"/>
        <w:color w:val="999999"/>
        <w:sz w:val="20"/>
      </w:rPr>
      <w:t>http</w:t>
    </w:r>
    <w:r w:rsidRPr="000B6D5B">
      <w:rPr>
        <w:rFonts w:ascii="Arial" w:hAnsi="Arial" w:cs="Arial"/>
        <w:color w:val="999999"/>
        <w:sz w:val="20"/>
        <w:lang w:val="ru-RU"/>
      </w:rPr>
      <w:t>://</w:t>
    </w:r>
    <w:r w:rsidRPr="000B6D5B">
      <w:rPr>
        <w:rFonts w:ascii="Arial" w:hAnsi="Arial" w:cs="Arial"/>
        <w:color w:val="999999"/>
        <w:sz w:val="20"/>
      </w:rPr>
      <w:t>artefact</w:t>
    </w:r>
    <w:r w:rsidRPr="000B6D5B">
      <w:rPr>
        <w:rFonts w:ascii="Arial" w:hAnsi="Arial" w:cs="Arial"/>
        <w:color w:val="999999"/>
        <w:sz w:val="20"/>
        <w:lang w:val="ru-RU"/>
      </w:rPr>
      <w:t>.</w:t>
    </w:r>
    <w:r w:rsidRPr="000B6D5B">
      <w:rPr>
        <w:rFonts w:ascii="Arial" w:hAnsi="Arial" w:cs="Arial"/>
        <w:color w:val="999999"/>
        <w:sz w:val="20"/>
      </w:rPr>
      <w:t>lib</w:t>
    </w:r>
    <w:r w:rsidRPr="000B6D5B">
      <w:rPr>
        <w:rFonts w:ascii="Arial" w:hAnsi="Arial" w:cs="Arial"/>
        <w:color w:val="999999"/>
        <w:sz w:val="20"/>
        <w:lang w:val="ru-RU"/>
      </w:rPr>
      <w:t>.</w:t>
    </w:r>
    <w:r w:rsidRPr="000B6D5B">
      <w:rPr>
        <w:rFonts w:ascii="Arial" w:hAnsi="Arial" w:cs="Arial"/>
        <w:color w:val="999999"/>
        <w:sz w:val="20"/>
      </w:rPr>
      <w:t>ru</w:t>
    </w:r>
    <w:r w:rsidRPr="000B6D5B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76E6" w14:textId="77777777" w:rsidR="000B6D5B" w:rsidRDefault="000B6D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6D5B"/>
    <w:rsid w:val="0015074B"/>
    <w:rsid w:val="0029639D"/>
    <w:rsid w:val="00326F90"/>
    <w:rsid w:val="009F4E94"/>
    <w:rsid w:val="00AA1D8D"/>
    <w:rsid w:val="00B32FDA"/>
    <w:rsid w:val="00B47730"/>
    <w:rsid w:val="00CB0664"/>
    <w:rsid w:val="00CE6ACC"/>
    <w:rsid w:val="00D14090"/>
    <w:rsid w:val="00DD3B1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6718882"/>
  <w14:defaultImageDpi w14:val="300"/>
  <w15:docId w15:val="{7B4171EB-8AA5-4278-ADDF-D4F3B374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0B6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1698</Words>
  <Characters>9407</Characters>
  <Application>Microsoft Office Word</Application>
  <DocSecurity>0</DocSecurity>
  <Lines>177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11031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антракте</dc:title>
  <dc:subject/>
  <dc:creator>О. Генри</dc:creator>
  <cp:keywords/>
  <dc:description/>
  <cp:lastModifiedBy>Andrey Piskunov</cp:lastModifiedBy>
  <cp:revision>8</cp:revision>
  <dcterms:created xsi:type="dcterms:W3CDTF">2013-12-23T23:15:00Z</dcterms:created>
  <dcterms:modified xsi:type="dcterms:W3CDTF">2025-05-07T23:32:00Z</dcterms:modified>
  <cp:category/>
</cp:coreProperties>
</file>