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E6BE4" w14:textId="77777777" w:rsidR="00D66A82" w:rsidRPr="00D7383F" w:rsidRDefault="00D66A82" w:rsidP="00D7383F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7383F">
        <w:rPr>
          <w:rFonts w:ascii="Verdana" w:hAnsi="Verdana"/>
          <w:color w:val="000000"/>
          <w:sz w:val="32"/>
          <w:lang w:val="ru-RU"/>
        </w:rPr>
        <w:t>Из любви к искусству</w:t>
      </w:r>
    </w:p>
    <w:p w14:paraId="02EDBCEF" w14:textId="3A04A791" w:rsidR="00D66A82" w:rsidRPr="00D7383F" w:rsidRDefault="00D94A7E" w:rsidP="00D7383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7383F">
        <w:rPr>
          <w:rFonts w:ascii="Verdana" w:hAnsi="Verdana"/>
          <w:color w:val="000000"/>
          <w:sz w:val="24"/>
          <w:lang w:val="ru-RU"/>
        </w:rPr>
        <w:t>О. Генри</w:t>
      </w:r>
    </w:p>
    <w:p w14:paraId="7575CBA7" w14:textId="218E6691" w:rsidR="00D66A82" w:rsidRPr="00D7383F" w:rsidRDefault="00D66A82" w:rsidP="00D7383F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Перевод Т.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Озерской</w:t>
      </w:r>
    </w:p>
    <w:p w14:paraId="4312B3AA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836430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Когда любишь Искусство, никакие жертвы не тяжелы.</w:t>
      </w:r>
    </w:p>
    <w:p w14:paraId="2EA760B4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Такова предпосылка. Наш рассказ явится выводом из этой предпосылки и вместе с тем ее опровержением. Это будет оригинально и ново с точки зрения логики, а как литературный прием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лишь немногим древнее, чем Великая китайская стена.</w:t>
      </w:r>
    </w:p>
    <w:p w14:paraId="66359601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Джо Лэрреби рос среди вековых дубов и плоских равнин Среднего Запада, пылая страстью к изобразительному искусству. В шесть лет он запечатлел на картоне городскую водокачку и одного почтенного обывателя, в большой спешке проходящего мимо. Этот плод творческих усилий был заключен в раму и выставлен в окне аптеки, рядом с удивительным початком кукурузы, в котором зерна составляли нечетное количество рядов. Когда же Джо Лэрреби исполнилось двадцать лет, он, свободно повязав галстук и потуже затянув пояс, отбыл из родного города в Нью-Йорк.</w:t>
      </w:r>
    </w:p>
    <w:p w14:paraId="30C8A28B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Дилия Кэрузер жила на Юге, в окруженном соснами селении, и звуки, которые она умела извлекать из шести октав фортепьянной клавиатуры, порождали столь большие надежды в сердцах ее родственников, что с помощью последних в ее копилке собралось достаточно денег для поездки «на Север» с целью «завершения музыкального образования». Как именно она его завершит, ее родственники предугадать не могли, впрочем, об этом мы и поведем рассказ.</w:t>
      </w:r>
    </w:p>
    <w:p w14:paraId="1C1083D8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Джо и Дилия встретились в студии, где молодые люди, изучающие живопись или музыку, собирались, чтобы потолковать о светотени, Вагнере, музыке, творениях Рембрандта, картинах, обоях, Вальдтейфеле, Шопене и Улонге</w:t>
      </w:r>
      <w:r w:rsidRPr="00D7383F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D7383F">
        <w:rPr>
          <w:rFonts w:ascii="Verdana" w:hAnsi="Verdana"/>
          <w:color w:val="000000"/>
          <w:sz w:val="20"/>
          <w:lang w:val="ru-RU"/>
        </w:rPr>
        <w:t>.</w:t>
      </w:r>
    </w:p>
    <w:p w14:paraId="409EA4AD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Джо и Дилия влюбились друг в друга или полюбились друг другу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как вам больше по вкусу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и, не теряя времени, вступили в брак, ибо (смотри выше), когда любишь Искусство, никакие жертвы не тяжелы.</w:t>
      </w:r>
    </w:p>
    <w:p w14:paraId="212044F6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Мистер и миссис Лэрреби сняли квартирку и стали вести хозяйство. Это была уединенная квартирка, затерявшаяся в каком-то закоулке, подобно самому нижнему ля диез фортепьянной клавиатуры. Супруги были счастливы. Они принадлежали друг другу, а Искусство принадлежало им. И вот мой совет тому, кто молод и богат продай имение твое и раздай нищим, а еще лучше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отдай эти денежки привратнику, чтобы поселиться в такой же квартирке со своей Дилией и своим Искусством.</w:t>
      </w:r>
    </w:p>
    <w:p w14:paraId="6E02491D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Обитатели квартирок, несомненно, подпишутся под моим заявлением, что они самые счастливые люди на свете. Дом, в котором царит счастье, не может быть слишком тесен. Пусть комод, упав ничком, заменит вам бильярд, каминная доска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трюмо, письменный стол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комнату для гостей, а умывальник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пианино! И если все четыре стены вздумают надвинуться на вас,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не беда! Лишь бы вы со своей Дилией уместились между ними. Ну, а уж если нет в вашем доме доброго согласия, тогда пусть он будет велик и просторен, чтобы вы могли войти в него через Золотые ворота, повесить шляпу на мыс Гаттерас, платье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на мыс Горн и выйти через Лабрадор!</w:t>
      </w:r>
    </w:p>
    <w:p w14:paraId="68BBBCC4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Джо обучался живописи у самого великого Маэстри. Вы, без сомнения, слышали это имя. Дерет он за свои уроки крепко, а обучает слегка, что, вероятно, и снискало ему громкую славу мастера эффектных контрастов. Дилия училась музыке у Розенштока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вы знаете, конечно, какой широкой известностью пользуется этот возмутитель покоя фортепьянных клавиш.</w:t>
      </w:r>
    </w:p>
    <w:p w14:paraId="0545A650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 xml:space="preserve">Джо и Дилия были очень счастливы, пока не прожили всех своих денег. Так оно всегда, но я не хочу показаться циником. Стоявшая перед ними цель была им совершенно ясна. Джо в самом непродолжительном времени должен был написать такие полотна, ради обладания которыми пожилые джентльмены с тощими бакенбардами и толстыми бумажниками будут лупить друг друга кистенем по голове у него в мастерской. Дилия же должна была познать все тайны Музыки, затем пресытиться ею и приобрести обыкновение при виде непроданних мест в партере </w:t>
      </w:r>
      <w:r w:rsidRPr="00D7383F">
        <w:rPr>
          <w:rFonts w:ascii="Verdana" w:hAnsi="Verdana"/>
          <w:color w:val="000000"/>
          <w:sz w:val="20"/>
          <w:lang w:val="ru-RU"/>
        </w:rPr>
        <w:lastRenderedPageBreak/>
        <w:t>или в ложах лечить внезапную мигрень омарами, уединившись в своих личных апартаментах и отказываясь выйти на эстраду.</w:t>
      </w:r>
    </w:p>
    <w:p w14:paraId="5C0A0F3F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Но прекраснее всего, на мой взгляд, была сама их жизнь в маленькой квартирке: горячие, увлекательные беседы по возвращении с уроков; уютные обеды вдвоем и легкие, необременительные завтраки; обмен честолюбивыми мечтами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причем каждый грезил не столько своими успехами, сколько успехами другого; взаимная готовность помочь и ободрить, и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да простят мне непритязательность моих вкусов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бутерброды с сыром и маслины перед отходом ко сну.</w:t>
      </w:r>
    </w:p>
    <w:p w14:paraId="08F7C8F8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Однако дни шли, и высоко поднятое знамя Искусства бессильно повисло на своем древке. Так оно бывает порой, хотя знаменосец и не виноват. Все из дома и ничего в дом, как говорят грубые, одержимые практицизмом люди. Не стало денег, чтобы оплачивать ценные услуги мистера Маэстри и герра Розенштока. Но, когда любишь Искусство, никакие жертвы не тяжелы. И вот Дилия заявила однажды, что намерена давать уроки музыки, так как нужно свести концы с концами.</w:t>
      </w:r>
    </w:p>
    <w:p w14:paraId="24E586D8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День за днем она уходила из дома вербовать учеников и, наконец, однажды вернулась домой к вечеру в очень приподнятом настроении.</w:t>
      </w:r>
    </w:p>
    <w:p w14:paraId="1472E184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Джо, дорогой мой, я получила урок?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торжествующе объявила она.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И, знаешь, такие милые люди! Генерал... генерал А.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Б.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Пинкни с дочкой. У них свой дом на Семьдесят первой улице. Роскошный дом, Джо! Поглядел бы ты на их подъезд! Византийский стиль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так, кажется, ты это называешь. А комнаты! Ах, Джо, я никогда не видала ничего подобного!</w:t>
      </w:r>
    </w:p>
    <w:p w14:paraId="16423EA7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Я буду давать уроки его дочке Клементине. И представь, я просто привязалась к ней с первого взгляда. Она такая нежная, деликатная и так просто держится. И вся в белом с головы до пят. Ей восемнадцать лет. Я буду, заниматься с ней три раза в неделю. Ты только подумай, Джо, урок пять долларов! Это же чудно! Еще два-три таких урока, и я возобновлю занятия с герром Розенштоком. Ну, пожалуйста, родной, перестань хмуриться и давай устроим хороший ужин.</w:t>
      </w:r>
    </w:p>
    <w:p w14:paraId="066A3AE7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Тебе легко говорить, Дали,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возразил Джо, вооружась столовым ножом и топориком и бросаясь в атаку на банку консервированного горошка.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А мне каково? Ты, значит, будешь бегать по урокам и зарабатывать на жизнь, а я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беззаботно витать в сферах высокого искусства? Ну уж нет, клянусь останками Бенвенуто Челлини! Я, вероятно, тоже могу продавать газеты или мостить улицы и приносить в дом доллар-другой.</w:t>
      </w:r>
    </w:p>
    <w:p w14:paraId="3462662B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Дилия подошла и повисла у него на шее.</w:t>
      </w:r>
    </w:p>
    <w:p w14:paraId="3DF64694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Джо, любимый мой, ну какой ты глупый! Ты не должен бросать живопись. Ты пойми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ведь если бы я оставила музыку и занялась чем-то посторонним... а я сама учусь, когда даю уроки. Я же не расстаюсь с моей музыкой. А на пятнадцать долларов в неделю мы будем жить, как миллионеры И думать не смей бросать мистера Маэстри.</w:t>
      </w:r>
    </w:p>
    <w:p w14:paraId="2BFE7621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Ладно,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 Джо, доставая с полки голубой фарфоровый салатник в форме раковины.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Все же мне очень горько, что ты должна бегать по урокам. Нет, это не Искусство. Но ты, конечно, настоящее сокровище и молодчина.</w:t>
      </w:r>
    </w:p>
    <w:p w14:paraId="5C06AC13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Когда любишь Искусство, никакие жертвы не тяжелы,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изрекла Дилия.</w:t>
      </w:r>
    </w:p>
    <w:p w14:paraId="070437D0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Маэстри похвалил небо на том этюде, что я писал в парке,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сообщил Джо.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А Тинкл разрешил мне выставить две вещи у него в витрине. Может, кто и купит одну из них, если они подадутся на глаза какому-нибудь подходящему идиоту с деньгами.</w:t>
      </w:r>
    </w:p>
    <w:p w14:paraId="47DDD10C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Непременно купят,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нежно проворковала Дилия.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А сейчас возблагодарим судьбу за генерала Пинкни и эту телячью грудинку.</w:t>
      </w:r>
    </w:p>
    <w:p w14:paraId="23A992D3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Всю следующую неделю чета Лэрреби рано садилась завтракать Джо был необычайно увлечен эффектами утреннего освещения в Центральном парке, где он делал зарисовки, и в семь часов Дилия провожала его, насытив завтраком, нежными заботами, поцелуями и поощрениями.</w:t>
      </w:r>
    </w:p>
    <w:p w14:paraId="3B727DD9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Искусство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требовательная возлюбленная. Джо теперь редко возвращался домой раньше семи часов вечера.</w:t>
      </w:r>
    </w:p>
    <w:p w14:paraId="3252B577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В субботу Дилия, немного бледная и утомленная, но исполненная милой горделивости, торжественно выложила три пятидолларовые бумажки на маленький (восемь на десять дюймов) столик в маленькой (восемь на десять футов) гостиной.</w:t>
      </w:r>
    </w:p>
    <w:p w14:paraId="2A086296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Клементина удручает меня порой,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сказала она чуть-чуть устало.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 xml:space="preserve">— Боюсь, что она недостаточно прилежна. Приходится повторять ей одно и то же по нескольку </w:t>
      </w:r>
      <w:r w:rsidRPr="00D7383F">
        <w:rPr>
          <w:rFonts w:ascii="Verdana" w:hAnsi="Verdana"/>
          <w:color w:val="000000"/>
          <w:sz w:val="20"/>
          <w:lang w:val="ru-RU"/>
        </w:rPr>
        <w:lastRenderedPageBreak/>
        <w:t>раз. И эти ее белые одеяния стали уже нагонять тоску. Но генерал Пинкни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вот чудесный старик! Жаль, что ты не знаком с ним, Джо. Он иногда заходит к нам во время урока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он ведь одинокий, вдовец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 стоит, теребя свою белую козлиную бородку. «Ну, как шестнадцатые и тридцать вторые?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спрашивает он всегда.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Идут на лад?»</w:t>
      </w:r>
    </w:p>
    <w:p w14:paraId="1EBACB7E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Ах, Джо, если бы ты видел, какие у них панели в гостиной! А какие мягкие шерстяные портьеры! Клементина немножко покашливает. Надеюсь, что она крепче, чем кажется с виду. Ты знаешь, я в самом деле очень привязалась к ней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она такая ласковая и кроткая и так хорошо воспитана. Брат генерала Пинкни был одно время посланником в Боливии.</w:t>
      </w:r>
    </w:p>
    <w:p w14:paraId="7F1D60AF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Но тут Джо, словно какой-нибудь граф Монте-Кристо, извлек из кармана сначала десять долларов, потом пять, потом еще два и еще один-четыре самые что ни на есть настоящие банкноты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 положил их рядом с заработком своей жены.</w:t>
      </w:r>
    </w:p>
    <w:p w14:paraId="25131775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Продал акварель с обелиском одному субъекту из Пеории,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преподнес он ошеломляющее известие.</w:t>
      </w:r>
    </w:p>
    <w:p w14:paraId="68779CF9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Ты шутишь, Джо,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сказала Дилия.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Не может быть, чтобы из Пеории!</w:t>
      </w:r>
    </w:p>
    <w:p w14:paraId="4FCDE282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Да вот, представь себе. Жаль, что ты не видала его, Дилия. Толстый, в шерстяном кашне и с гусиной зубочисткой. Он заметил мой этюд в витрине у Тинкла и принял его сначала за изображение ветряной мельницы. Но он славный малый и купил вместо мельницы обелиск и даже заказал мне еще одну картину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маслом: вид на Лэкуонскую товарную станцию. Повезет ее с собой. Ох, уж эти мне уроки музыки! Ну ладно, ладно, они, конечно, не отделимы от Искусства.</w:t>
      </w:r>
    </w:p>
    <w:p w14:paraId="28777E34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Я так рада, что ты занимаешься своим делом,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горячо сказала Дилия.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Тебя ждет успех, дорогой. Тридцать три доллара! Мы никогда не жили так богато. У нас будут сегодня устрицы на ужин.</w:t>
      </w:r>
    </w:p>
    <w:p w14:paraId="0B3156BA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И филе-миньон с шампиньонами,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добавил Джо.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А ты не знаешь, где вилка для маслин?</w:t>
      </w:r>
    </w:p>
    <w:p w14:paraId="7ED8DC22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В следующую субботу Джо вернулся домой первым. Он положил восемнадцать долларов на столик в гостиной и поспешно смыл с рук что-то черное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по-видимому толстый слой масляной краски.</w:t>
      </w:r>
    </w:p>
    <w:p w14:paraId="6081F7E4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А через полчаса появилась и Дилия. Кисть ее правой руки, вся обмотанная бинтами, была похожа на какой-то бесформенный узел.</w:t>
      </w:r>
    </w:p>
    <w:p w14:paraId="750FC343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Что случилось, Дилия?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спросил Джо, целуя жену Дилия рассмеялась, но как-то не очень весело.</w:t>
      </w:r>
    </w:p>
    <w:p w14:paraId="78C2CE95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Клементине пришла фантазия угостить меня после урока гренками по-валлийски,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сказала она.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Вообще это девушка со странностями. В пять часов вечера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гренки по-валлийски!</w:t>
      </w:r>
    </w:p>
    <w:p w14:paraId="647C2409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Генерал был дома, и посмотрел бы ты, как он ринулся за сковородкой, можно подумать, что у них нет прислуги. У Клементины, конечно, что-то неладно со здоровьем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она такая нервная. Плеснула мне на руку растопленным сыром, когда поливала им гренки. Ужас как больно было! Бедняжка расстроилась до слез. А генерал Пинкни... ты знаешь, старик просто чуть с ума не сошел. Сам помчался вниз в подвал и послал кого-то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кажется, истопника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 аптеку за мазью и бинтами. Сейчас уж не так больно.</w:t>
      </w:r>
    </w:p>
    <w:p w14:paraId="097F5B7E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А это что у тебя тут?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спросил Джо, нежно приподымая ее забинтованную руку и осторожно потягивая за кончики каких-то белых лохмотьев, торчащих из-под бинта.</w:t>
      </w:r>
    </w:p>
    <w:p w14:paraId="75E5ABAA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Это такая мягкая штука, на которую кладут мазь,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сказала Дилия.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Господи, Джо, неужели ты продал еще один этюд?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Она только сейчас заметила на маленьком столике деньги.</w:t>
      </w:r>
    </w:p>
    <w:p w14:paraId="06F7901F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Продал ли я этюд! Спроси об этом нашего друга из Пеории. Он забрал сегодня свою товарную станцию и, кажется, склонен заказать мне еще пейзаж в парке и вид на Гудзон. В котором часу стряслось с тобой это несчастье, Дили?</w:t>
      </w:r>
    </w:p>
    <w:p w14:paraId="6260B65F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Часов в пять, должно быть,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жалобно сказала Дилия.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Утюг... то есть сыр сняли с плиты примерно в это время. Ты бы посмотрел на генерала Пинкни, Джо, когда он...</w:t>
      </w:r>
    </w:p>
    <w:p w14:paraId="334154CC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Поди-ка сюда, Дили,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 Джо. Он опустился на кушетку, притянул к себе жену и обнял ее за плечи.</w:t>
      </w:r>
    </w:p>
    <w:p w14:paraId="6C5EDA5E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Чем это та занималась последние две недели?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0DEC3433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lastRenderedPageBreak/>
        <w:t>Дилия храбро посмотрела мужу в глаза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взглядом, исполненным любви и упрямства,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 забормотала что-то насчет генерала Пинкни... потом опустила голову, и правда вылилась наружу в бурном потоке слез.</w:t>
      </w:r>
    </w:p>
    <w:p w14:paraId="399B394E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Я не могла найти уроков,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призналась Дилия.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 не могла допустить, чтобы ты бросил живопись. Тогда я поступила в эту большую прачечную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знаешь, на Двадцать четвертой улице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гладить рубашки. А правда, я здорово придумала все это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насчет генерала Пинкни и Клементины,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как ты считаешь, Джо? И сегодня, когда одна девушка в прачечной обожгла мне руку утюгом, я всю дорогу домой сочиняла эту историю с гренками. Ты не сердишься, Джо? Ведь если бы я не устроилась на работу, ты бы, может быть, не продал своих этюдов этому господину из Пеории.</w:t>
      </w:r>
    </w:p>
    <w:p w14:paraId="12F248B2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Он, между прочим, не из Пеории,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 расстановкой проговорил Джо.</w:t>
      </w:r>
    </w:p>
    <w:p w14:paraId="73DB8298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Ну, это уж не важно, откуда он. Ты такой молодчина, Джо, и скажи, пожалуйста... нет, поцелуй меня сначала, скажи, пожалуйста, как это ты догадался, что я не даю уроков?</w:t>
      </w:r>
    </w:p>
    <w:p w14:paraId="472DE852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Я и не догадывался... до последней минуты,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 Джо.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И теперь бы не догадался, но сегодня я послал из котельной наверх, в прачечную, лигнин и мазь для какой-то девушки, которой обожгли руку утюгом. Я уже две недели как топлю котел в этой прачечной.</w:t>
      </w:r>
    </w:p>
    <w:p w14:paraId="4736693B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Так, значит, ты не...</w:t>
      </w:r>
    </w:p>
    <w:p w14:paraId="0D6FD54D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Мой покупатель из Пеории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так же, как и твой генерал Пинкни,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всего лишь произведение искусства, которое, кстати, не имеет ничего общего ни с живописью, ни с музыкой.</w:t>
      </w:r>
    </w:p>
    <w:p w14:paraId="1656AEC9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Оба рассмеялись, и Джо начал:</w:t>
      </w:r>
    </w:p>
    <w:p w14:paraId="167C1742" w14:textId="77777777" w:rsidR="00D66A82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Когда любишь Искусство, никакие жертвы... Но Дилия не дала мужу договорить, зажав ему рот рукой.</w:t>
      </w:r>
    </w:p>
    <w:p w14:paraId="53798F91" w14:textId="31950855" w:rsidR="00E21077" w:rsidRPr="00D7383F" w:rsidRDefault="00D66A82" w:rsidP="00D7383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7383F">
        <w:rPr>
          <w:rFonts w:ascii="Verdana" w:hAnsi="Verdana"/>
          <w:color w:val="000000"/>
          <w:sz w:val="20"/>
          <w:lang w:val="ru-RU"/>
        </w:rPr>
        <w:t>—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Нет,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сказала она.</w:t>
      </w:r>
      <w:r w:rsidRPr="00D7383F">
        <w:rPr>
          <w:rFonts w:ascii="Verdana" w:hAnsi="Verdana"/>
          <w:color w:val="000000"/>
          <w:sz w:val="20"/>
        </w:rPr>
        <w:t> </w:t>
      </w:r>
      <w:r w:rsidRPr="00D7383F">
        <w:rPr>
          <w:rFonts w:ascii="Verdana" w:hAnsi="Verdana"/>
          <w:color w:val="000000"/>
          <w:sz w:val="20"/>
          <w:lang w:val="ru-RU"/>
        </w:rPr>
        <w:t>— Просто: когда любишь...</w:t>
      </w:r>
    </w:p>
    <w:sectPr w:rsidR="00E21077" w:rsidRPr="00D7383F" w:rsidSect="00D738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CBBAB" w14:textId="77777777" w:rsidR="008C62CF" w:rsidRDefault="008C62CF" w:rsidP="00D66A82">
      <w:pPr>
        <w:spacing w:after="0" w:line="240" w:lineRule="auto"/>
      </w:pPr>
      <w:r>
        <w:separator/>
      </w:r>
    </w:p>
  </w:endnote>
  <w:endnote w:type="continuationSeparator" w:id="0">
    <w:p w14:paraId="61B62F89" w14:textId="77777777" w:rsidR="008C62CF" w:rsidRDefault="008C62CF" w:rsidP="00D66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5C5F7" w14:textId="77777777" w:rsidR="00D7383F" w:rsidRDefault="00D7383F" w:rsidP="001065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99771C2" w14:textId="77777777" w:rsidR="00D7383F" w:rsidRDefault="00D7383F" w:rsidP="00D738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5EAA" w14:textId="1927D947" w:rsidR="00D7383F" w:rsidRPr="00D7383F" w:rsidRDefault="00D7383F" w:rsidP="00D7383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7383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7383F">
      <w:rPr>
        <w:rStyle w:val="PageNumber"/>
        <w:rFonts w:ascii="Arial" w:hAnsi="Arial" w:cs="Arial"/>
        <w:color w:val="999999"/>
        <w:sz w:val="20"/>
      </w:rPr>
      <w:t>http</w:t>
    </w:r>
    <w:r w:rsidRPr="00D7383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7383F">
      <w:rPr>
        <w:rStyle w:val="PageNumber"/>
        <w:rFonts w:ascii="Arial" w:hAnsi="Arial" w:cs="Arial"/>
        <w:color w:val="999999"/>
        <w:sz w:val="20"/>
      </w:rPr>
      <w:t>artefact</w:t>
    </w:r>
    <w:r w:rsidRPr="00D7383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7383F">
      <w:rPr>
        <w:rStyle w:val="PageNumber"/>
        <w:rFonts w:ascii="Arial" w:hAnsi="Arial" w:cs="Arial"/>
        <w:color w:val="999999"/>
        <w:sz w:val="20"/>
      </w:rPr>
      <w:t>lib</w:t>
    </w:r>
    <w:r w:rsidRPr="00D7383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7383F">
      <w:rPr>
        <w:rStyle w:val="PageNumber"/>
        <w:rFonts w:ascii="Arial" w:hAnsi="Arial" w:cs="Arial"/>
        <w:color w:val="999999"/>
        <w:sz w:val="20"/>
      </w:rPr>
      <w:t>ru</w:t>
    </w:r>
    <w:r w:rsidRPr="00D7383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3E04" w14:textId="77777777" w:rsidR="00D7383F" w:rsidRDefault="00D73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F72C" w14:textId="77777777" w:rsidR="008C62CF" w:rsidRDefault="008C62CF" w:rsidP="00D66A82">
      <w:pPr>
        <w:spacing w:after="0" w:line="240" w:lineRule="auto"/>
      </w:pPr>
      <w:r>
        <w:separator/>
      </w:r>
    </w:p>
  </w:footnote>
  <w:footnote w:type="continuationSeparator" w:id="0">
    <w:p w14:paraId="5003F553" w14:textId="77777777" w:rsidR="008C62CF" w:rsidRDefault="008C62CF" w:rsidP="00D66A82">
      <w:pPr>
        <w:spacing w:after="0" w:line="240" w:lineRule="auto"/>
      </w:pPr>
      <w:r>
        <w:continuationSeparator/>
      </w:r>
    </w:p>
  </w:footnote>
  <w:footnote w:id="1">
    <w:p w14:paraId="3D6D780D" w14:textId="35D838A7" w:rsidR="00D66A82" w:rsidRDefault="00D66A82" w:rsidP="00D7383F">
      <w:pPr>
        <w:pStyle w:val="FootNote"/>
        <w:spacing w:after="60"/>
        <w:ind w:firstLine="0"/>
      </w:pPr>
      <w:r w:rsidRPr="00D7383F">
        <w:rPr>
          <w:vertAlign w:val="superscript"/>
        </w:rPr>
        <w:footnoteRef/>
      </w:r>
      <w:r>
        <w:t xml:space="preserve"> </w:t>
      </w:r>
      <w:r w:rsidRPr="00D7383F">
        <w:rPr>
          <w:rFonts w:ascii="Calibri" w:hAnsi="Calibri" w:cs="Calibri"/>
        </w:rPr>
        <w:t>Улонг</w:t>
      </w:r>
      <w:r w:rsidR="00D7383F">
        <w:rPr>
          <w:rFonts w:ascii="Calibri" w:hAnsi="Calibri" w:cs="Calibri"/>
        </w:rPr>
        <w:t xml:space="preserve"> — </w:t>
      </w:r>
      <w:r w:rsidRPr="00D7383F">
        <w:rPr>
          <w:rFonts w:ascii="Calibri" w:hAnsi="Calibri" w:cs="Calibri"/>
        </w:rPr>
        <w:t>сорт китайского чая.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9FFF" w14:textId="77777777" w:rsidR="00D7383F" w:rsidRDefault="00D738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450F8" w14:textId="29A8F44F" w:rsidR="00D7383F" w:rsidRPr="00D7383F" w:rsidRDefault="00D7383F" w:rsidP="00D7383F">
    <w:pPr>
      <w:pStyle w:val="Header"/>
      <w:rPr>
        <w:rFonts w:ascii="Arial" w:hAnsi="Arial" w:cs="Arial"/>
        <w:color w:val="999999"/>
        <w:sz w:val="20"/>
        <w:lang w:val="ru-RU"/>
      </w:rPr>
    </w:pPr>
    <w:r w:rsidRPr="00D7383F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7383F">
      <w:rPr>
        <w:rFonts w:ascii="Arial" w:hAnsi="Arial" w:cs="Arial"/>
        <w:color w:val="999999"/>
        <w:sz w:val="20"/>
      </w:rPr>
      <w:t>http</w:t>
    </w:r>
    <w:r w:rsidRPr="00D7383F">
      <w:rPr>
        <w:rFonts w:ascii="Arial" w:hAnsi="Arial" w:cs="Arial"/>
        <w:color w:val="999999"/>
        <w:sz w:val="20"/>
        <w:lang w:val="ru-RU"/>
      </w:rPr>
      <w:t>://</w:t>
    </w:r>
    <w:r w:rsidRPr="00D7383F">
      <w:rPr>
        <w:rFonts w:ascii="Arial" w:hAnsi="Arial" w:cs="Arial"/>
        <w:color w:val="999999"/>
        <w:sz w:val="20"/>
      </w:rPr>
      <w:t>artefact</w:t>
    </w:r>
    <w:r w:rsidRPr="00D7383F">
      <w:rPr>
        <w:rFonts w:ascii="Arial" w:hAnsi="Arial" w:cs="Arial"/>
        <w:color w:val="999999"/>
        <w:sz w:val="20"/>
        <w:lang w:val="ru-RU"/>
      </w:rPr>
      <w:t>.</w:t>
    </w:r>
    <w:r w:rsidRPr="00D7383F">
      <w:rPr>
        <w:rFonts w:ascii="Arial" w:hAnsi="Arial" w:cs="Arial"/>
        <w:color w:val="999999"/>
        <w:sz w:val="20"/>
      </w:rPr>
      <w:t>lib</w:t>
    </w:r>
    <w:r w:rsidRPr="00D7383F">
      <w:rPr>
        <w:rFonts w:ascii="Arial" w:hAnsi="Arial" w:cs="Arial"/>
        <w:color w:val="999999"/>
        <w:sz w:val="20"/>
        <w:lang w:val="ru-RU"/>
      </w:rPr>
      <w:t>.</w:t>
    </w:r>
    <w:r w:rsidRPr="00D7383F">
      <w:rPr>
        <w:rFonts w:ascii="Arial" w:hAnsi="Arial" w:cs="Arial"/>
        <w:color w:val="999999"/>
        <w:sz w:val="20"/>
      </w:rPr>
      <w:t>ru</w:t>
    </w:r>
    <w:r w:rsidRPr="00D7383F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A8F0" w14:textId="77777777" w:rsidR="00D7383F" w:rsidRDefault="00D738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24AA7"/>
    <w:rsid w:val="008C62CF"/>
    <w:rsid w:val="00AA1D8D"/>
    <w:rsid w:val="00B47730"/>
    <w:rsid w:val="00CB0664"/>
    <w:rsid w:val="00D66A82"/>
    <w:rsid w:val="00D7383F"/>
    <w:rsid w:val="00D94A7E"/>
    <w:rsid w:val="00E2107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F76144"/>
  <w14:defaultImageDpi w14:val="300"/>
  <w15:docId w15:val="{7B4171EB-8AA5-4278-ADDF-D4F3B374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D66A8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73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2054</Words>
  <Characters>11031</Characters>
  <Application>Microsoft Office Word</Application>
  <DocSecurity>0</DocSecurity>
  <Lines>204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любви к искусству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2025-05-07T23:33:00Z</dcterms:modified>
  <cp:category/>
</cp:coreProperties>
</file>