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B482" w14:textId="77777777" w:rsidR="003C6B39" w:rsidRPr="007E34FA" w:rsidRDefault="003C6B39" w:rsidP="007E34FA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E34FA">
        <w:rPr>
          <w:rFonts w:ascii="Verdana" w:hAnsi="Verdana"/>
          <w:color w:val="000000"/>
          <w:sz w:val="32"/>
          <w:lang w:val="ru-RU"/>
        </w:rPr>
        <w:t>Дебют Мэгги</w:t>
      </w:r>
    </w:p>
    <w:p w14:paraId="12E89E05" w14:textId="542C42C8" w:rsidR="003C6B39" w:rsidRPr="007E34FA" w:rsidRDefault="004D08B2" w:rsidP="007E34F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E34FA">
        <w:rPr>
          <w:rFonts w:ascii="Verdana" w:hAnsi="Verdana"/>
          <w:color w:val="000000"/>
          <w:sz w:val="24"/>
          <w:lang w:val="ru-RU"/>
        </w:rPr>
        <w:t>О. Генри</w:t>
      </w:r>
    </w:p>
    <w:p w14:paraId="0102E18A" w14:textId="6A5B3491" w:rsidR="003C6B39" w:rsidRPr="007E34FA" w:rsidRDefault="003C6B39" w:rsidP="007E34FA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Перевод Н.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Дехтеревой</w:t>
      </w:r>
    </w:p>
    <w:p w14:paraId="669315B1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3B407BC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Каждый субботний вечер клуб «Трилистник» устраивал танцы в зале спортивного общества «Равные шансы», помещавшегося в Ист-Сайде. Чтобы получить право посещать эти танцы, вам полагалось или состоять членом общества «Равные шансы», или же работать на картонажной фабрике Райнгольда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последнее, разумеется, при условии, что, танцуя вальс, вы не путали, где у вас правая нога и где левая. Впрочем, любой член «Трилистника» пользовался разовой привилегией явиться в сопровождении постороннего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партнера или партнерши. Но в подавляющем большинстве случаев каждый из «трилистников» приводил с картонажной фабрики ту, к которой испытывал особое расположение. Мало кто из чужих мог похвастаться, что он регулярно разминает ноги на субботних встречах «Трилистника».</w:t>
      </w:r>
    </w:p>
    <w:p w14:paraId="1C9993D6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У Мэгги Тул были тусклые глаза, крупный рот и экстракосолапый стиль в тустепе, и потому на танцы она ходила вместе с Анной Мак-Карги и ее «парнем». Анна и Мэгги работали на фабрике бок о бок и были закадычными подругами, поэтому Анна заставляла Джимми Бернса каждую субботу заходить с ней на дом к Мэгги, чтобы та тоже могла побывать с ними на танцах.</w:t>
      </w:r>
    </w:p>
    <w:p w14:paraId="4AC938BB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Спортивное общество «Равные шансы» оправдывало свое наименование. Его гимнастический зал на Орчард-стрит был оборудован всевозможными снарядами, способствующими развитию мускулатуры. Члены общества, характер которых сложился при таких обстоятельствах, были склонны к бодрым физическим соревнованиям с полицией и с различными спортивными и неспортивными соперничающими организациями. Субботний бал, прерывающий эти серьезные занятия, одновременно оказывал облагораживающее влияние и служил надежной ширмой. Ибо время от времени проползал слушок, и если вы принадлежали к числу избранных, вы на цыпочках поднимались по неосвещенной лестнице черного хода и могли присутствовать при самой безукоризненной встрече борцов полусреднего веса, какая когда-либо происходила за канатами арены.</w:t>
      </w:r>
    </w:p>
    <w:p w14:paraId="24923C6C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По субботам картонажная фабрика Райнгольда заканчивала работу в три часа. В один из таких дней Анна и Мэгги вместе возвращались домой. У дверей дома, где жила Мэгги, Анна сказала, как всегда:</w:t>
      </w:r>
    </w:p>
    <w:p w14:paraId="1924B096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Ровно к семи будь готова, Мэгги, мы с Джимми зайдем за тобой.</w:t>
      </w:r>
    </w:p>
    <w:p w14:paraId="2F972A8F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Но что это? Вместо того чтобы, как обычно, услышать от неудачливой подруги униженные изъявления благодарности, Анна увидела высоко вздернутую голову, горделивые ямочки в уголках широкого рта и подобие блеска в тусклых карих глазах.</w:t>
      </w:r>
    </w:p>
    <w:p w14:paraId="55486F0A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Спасибо, Анна,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сказала Мэгги,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но сегодня вам с Джимми незачем беспокоиться. За мной зайдет один знакомый.</w:t>
      </w:r>
    </w:p>
    <w:p w14:paraId="56D8AA39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Миловидная Анна кинулась к подруге, принялась тормошить, упрекать и умолять ее. Мэгги Тул подцепила парня! Славная, преданная, неприметная дурнушка Мэгги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добрая товарка, но такая непривлекательная в качестве партнерши в танцах или на залитой луной скамейке в маленьком парке! Как это так? Когда это случилось? Кто он?</w:t>
      </w:r>
    </w:p>
    <w:p w14:paraId="51073382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Сегодня вечером увидишь,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сказала Мэгги, зардевшись от вина из первых гроздей, собранных в винограднике Купидона.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Шикарный что надо. На два дюйма выше Джимми, и модный дальше некуда. Я познакомлю вас с ним, как только войдем в зал.</w:t>
      </w:r>
    </w:p>
    <w:p w14:paraId="1C4FE429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Анна и Джимми в тот вечер прибыли одними из первых. Анна не отрывала жадных глаз от входа в зал, чтобы поскорее увидеть, что уловила Мэгги в свои сети.</w:t>
      </w:r>
    </w:p>
    <w:p w14:paraId="3FF0BBE1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В половине девятого мисс Тул вступила в зал в сопровождении своего кавалера. Ее торжествующий взгляд мгновенно обнаружил подругу под крылышком верного Джимми.</w:t>
      </w:r>
    </w:p>
    <w:p w14:paraId="11648F6B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Ого! Вот это да!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воскликнула Анна.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Вот это называется оторвала! Шикарный, а? Вот это я понимаю! Ничего себе! Ты только взгляни, Джимми!</w:t>
      </w:r>
    </w:p>
    <w:p w14:paraId="59DEA5D4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Давай, давай, не стесняйся,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проговорил Джимми голосом с наждачным оттенком.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 xml:space="preserve">— Иди, лови его, коли так нравится. Придет новый тип, фасонит и уже </w:t>
      </w:r>
      <w:r w:rsidRPr="007E34FA">
        <w:rPr>
          <w:rFonts w:ascii="Verdana" w:hAnsi="Verdana"/>
          <w:color w:val="000000"/>
          <w:sz w:val="20"/>
          <w:lang w:val="ru-RU"/>
        </w:rPr>
        <w:lastRenderedPageBreak/>
        <w:t>«ах, ах!». Можешь не обращать на меня внимания. Небось не все до одной на него клюнут. Подумаешь!</w:t>
      </w:r>
    </w:p>
    <w:p w14:paraId="4D8CAB6E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А, заткнись, Джимми! Ты же понимаешь, о чем я говорю. Я рада за Мэгги. Ведь это у нее первый в жизни парень. Вот они идут сюда!</w:t>
      </w:r>
    </w:p>
    <w:p w14:paraId="289966A4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Мэгги двигалась через зал, словно кокетливая яхта, конвоируемая величественным крейсером. В самом деле, ее кавалер заслуживал панегирика верной Анны. На два дюйма выше среднего атлета из «Равных шансов»; темные вьющиеся волосы; глаза и зубы сверкают при каждой то и дело мелькающей улыбке. Молодые люди из клуба «Трилистник» ценили в мужчине не столько внешнюю привлекательность и изысканные манеры, сколько отвагу, успешность в решении конфликтов «вручную» и умение уклоняться от постоянно угрожавшей им «казенной квартиры». Член этого общества, желающий привязать к своей победной колеснице деву с картонажной фабрики, не унижался до того, чтобы стараться выиграть сражение методами Красавца Бруммеля</w:t>
      </w:r>
      <w:r w:rsidRPr="007E34FA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7E34FA">
        <w:rPr>
          <w:rFonts w:ascii="Verdana" w:hAnsi="Verdana"/>
          <w:color w:val="000000"/>
          <w:sz w:val="20"/>
          <w:lang w:val="ru-RU"/>
        </w:rPr>
        <w:t>. Подобные приемы в военных действиях почитались недостойными. Железные бицепсы, еле стягиваемый пуговицами пиджак на широкой груди, в глазах выражение полной убежденности в том, что представитель мужской половины рода человеческого есть вершина мироздания,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таково было узаконенное оружие и снаряжение рыцарей из «Трилистника». Даже ноги, выгнутые дугой, не только не смущали их обладателей, но как бы входили в арсенал дополнительным оружием, напоминающим то, которым пользуется Купидон. И потому атлеты-ветераны клуба поглядывали на изящные позы и поклоны случайного посетителя, выставив подбородки под новым углом.</w:t>
      </w:r>
    </w:p>
    <w:p w14:paraId="20036697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Мой друг, мистер Терри О’Салливен,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так представляла его Мэгги. Она обвела его вокруг всего зала, знакомя с каждым «трилистником» по мере их появления. Она стала почти хорошенькой, в глазах ее появился тот особый блеск, какой бывает у всякой девушки, заполучившей своего первого поклонника, или у котенка, поймавшего свою первую мышь.</w:t>
      </w:r>
    </w:p>
    <w:p w14:paraId="3D836D7F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Ну, наконец-то Мэгги нашла себе парня,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все как одна высказались девушки с картонажной фабрики.</w:t>
      </w:r>
    </w:p>
    <w:p w14:paraId="760C7547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Мэгги Тул приманила шаркуна,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в такой форме спортсмены общества «Равные шансы» выразили свое равнодушное презрение.</w:t>
      </w:r>
    </w:p>
    <w:p w14:paraId="56FC2452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Обычно на этих еженедельных танцульках Мэгги весь вечер согревала спиной кусок стены. Если иной раз кто-нибудь из чувства самопожертвования и приглашал ее на танец, она испытывала и выражала вслух столько благодарности, что в значительной степени умаляла и обесценивала его удовольствие. Она даже привыкла замечать, как Анна толкает Джимми локтем, подавая ему знак, что он должен выполнить свою повинность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пригласить ее подругу и дать ей возможность на протяжении нескольких минут наступать ему на ноги.</w:t>
      </w:r>
    </w:p>
    <w:p w14:paraId="220A3DA0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Но в этот вечер тыква превратилась в карету с шестеркой коней. Терри О’Салливен стал победителем принцем, и Мэгги Тул распустила крылышки для своего первого полета бабочки. И хотя в наших метафорах волшебные сказки несколько перепутались с энтомологией, они не убавляют ни единой капли амброзии с увенчанного розами первого чудесного бала Мэгги.</w:t>
      </w:r>
    </w:p>
    <w:p w14:paraId="7DEAE2D0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Девушки осаждали Мэгги, прося познакомить с «ее парнем». Молодые люди из «Трилистника», после двух лет слепоты, вдруг прозрели и заметили, что мисс Тул не лишена обаяния. Они пружинили бицепсы и приглашали ее танцевать.</w:t>
      </w:r>
    </w:p>
    <w:p w14:paraId="370C2E8A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Так Мэгги взяла реванш за прежнее. А что до Терри О’Салливена, то его успех на вечере был выше всякой меры. Он встряхивал кудрями, дарил улыбки и с легкостью проделывал все те семь телодвижений, на которые вы ежедневно тратите десять минут у себя в комнате перед открытым окном для приобретения гибкости и изящества. Он танцевал, как фавн. Он создавал вокруг себя атмосферу любезности и тонкого обращения: слова свободно слетали с его языка и... и он два раза подряд протанцевал вальс с той картонажной девушкой, которую привел Демпси Донован.</w:t>
      </w:r>
    </w:p>
    <w:p w14:paraId="69622A0A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 xml:space="preserve">Демпси был главарем общества. Он носил фрак и мог дважды подтянуться на перекладине, держась одной рукой. Он был одним из подручных «Большого Майка» О’Салливена, и тревоги его не тревожили: ни один фараон не осмелился бы </w:t>
      </w:r>
      <w:r w:rsidRPr="007E34FA">
        <w:rPr>
          <w:rFonts w:ascii="Verdana" w:hAnsi="Verdana"/>
          <w:color w:val="000000"/>
          <w:sz w:val="20"/>
          <w:lang w:val="ru-RU"/>
        </w:rPr>
        <w:lastRenderedPageBreak/>
        <w:t>арестовать его. Если Демпси случалось пробить голову уличному торговцу или всадить пулю в коленную чашку члена Клуба любителей природы и литературы имени Хайнрика Б.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Суини, кто-нибудь из полицейского участка заходил к нему мимоходом и говорил:</w:t>
      </w:r>
    </w:p>
    <w:p w14:paraId="75F3AD87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Загляни к нам как-нибудь, Демпси, когда найдешь время. Капитан хочет перекинуться с тобой парой слов.</w:t>
      </w:r>
    </w:p>
    <w:p w14:paraId="20550377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Но обычно оказывалось, что там собрались какие-то джентльмены с широкими золотыми цепочками для часов на животе и с черными сигарами. Кто-нибудь рассказывал забавный анекдот, и после этого Демпси возвращался к себе и полчаса работал с шестифунтовыми гантелями. Поэтому прогулку по канату, натянутому через Ниагару, можно считать безопасным балетным номером по сравнению с тем, чтобы дважды провальсировать с девушкой Демпси Донована. В десять часов у входа в зал показалась веселая круглая физиономия «Большого Майка» О’Салливена и в течение пяти минут озаряла улыбкой бальный зал. «Большой Майк» всегда заглядывал на пять минут на эти субботние танцульки, улыбался девушкам и раздавал настоящие перфекто</w:t>
      </w:r>
      <w:r w:rsidRPr="007E34FA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7E34FA">
        <w:rPr>
          <w:rFonts w:ascii="Verdana" w:hAnsi="Verdana"/>
          <w:color w:val="000000"/>
          <w:sz w:val="20"/>
          <w:lang w:val="ru-RU"/>
        </w:rPr>
        <w:t xml:space="preserve"> молодым людям, к большому удовольствию последних.</w:t>
      </w:r>
    </w:p>
    <w:p w14:paraId="7872A399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Демпси Донован мгновенно оказался с ним рядом и что-то быстро проговорил. «Большой Майк» внимательно оглядел танцующих, улыбнулся, покачал головой и отбыл.</w:t>
      </w:r>
    </w:p>
    <w:p w14:paraId="60FB2DB3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Музыка смолкла. Танцоры расселись на стульях вдоль стен. Терри О’Салливен, отвесив артистический поклон, вернул хорошенькую девушку в голубом ее обычному партнеру и направился на поиски Мэгги. Посреди зала Демпси Донован преградил ему путь.</w:t>
      </w:r>
    </w:p>
    <w:p w14:paraId="1F151574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Некий тонкий инстинкт, унаследованный нами, вероятно, от времен Древнего Рима, заставил почти всех присутствующих обернуться и взглянуть на них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у всех возникло ощущение, что это встреча двух гладиаторов на арене. Двое или трое из «Равных шансов» с бицепсами, плотно заполняющими рукава пиджака, подошли ближе.</w:t>
      </w:r>
    </w:p>
    <w:p w14:paraId="06E4CC6D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Минутку, мистер О’Салливен,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проговорил Демпси.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Надеюсь, вам у нас понравилось. Где, вы сказали, вы живете?</w:t>
      </w:r>
    </w:p>
    <w:p w14:paraId="12831771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Оба гладиатора были один другому под стать. Демпси, возможно, не мешало бы сбросить фунтов десять веса. О’Салливен отличался некоторой несдержанностью движений. У Демпси был ледяной взгляд, властная линия рта, несокрушимые челюсти, цвет лица юной красотки и хладнокровие чемпиона. Гость более пылко выражал свое презрение и меньше сдерживал язвительную насмешку. Они были врагами согласно закону, написанному уже в ту пору, когда еще не остыли камни. Оба были слишком великолепны, слишком мощны, слишком несравненны, чтобы делить главенство. Лишь один из них мог выжить.</w:t>
      </w:r>
    </w:p>
    <w:p w14:paraId="4A26F31C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Я живу на Гранд-стрит,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 О’Салливен вызывающим тоном.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И застать меня дома нетрудно. А вот где вы живете?</w:t>
      </w:r>
    </w:p>
    <w:p w14:paraId="534967B1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Демпси как будто не слышал вопроса.</w:t>
      </w:r>
    </w:p>
    <w:p w14:paraId="421BC811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Так вы говорите, вас зовут О’Салливен,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продолжал он.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А вот «Большой Майк» сказал, что никогда вас прежде не видел.</w:t>
      </w:r>
    </w:p>
    <w:p w14:paraId="3ED71B0D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Он много чего не видел,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ответил фаворит бального зала.</w:t>
      </w:r>
    </w:p>
    <w:p w14:paraId="5D35AA9F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Вообще-то говоря,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продолжал Демпси любезным, но несколько хриплым голосом,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в нашем районе все О’Салливены друг друга знают. Вы пришли с одной из наших дам, членом нашего клуба, и нам бы хотелось быть в курсе дела. Если у вас имеется фамильное древо, дайте нам возможность познакомиться с какими-нибудь выросшими на нем историческими отростками. Или вы предпочитаете, чтобы мы это древо вырвали из вас с корнем?</w:t>
      </w:r>
    </w:p>
    <w:p w14:paraId="6EDF7AFD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А не лучше ли вам не совать нос, куда не следует?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предложил О’Салливен невозмутимо.</w:t>
      </w:r>
    </w:p>
    <w:p w14:paraId="0E7E24F7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Глаза Демпси оживились. Он поднял указательный палец, и на лице у него появилось такое выражение, будто его осенила блестящая мысль.</w:t>
      </w:r>
    </w:p>
    <w:p w14:paraId="185CBE52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Понял,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проговорил он сердечным тоном.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Понял. Произошло небольшое недоразумение. Вы не О’Салливен. Вы цепкохвостая обезьяна. Прошу прощения, что не узнал вас сразу.</w:t>
      </w:r>
    </w:p>
    <w:p w14:paraId="38FE182C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Глаза О’Салливена сверкнули. Он сделал быстрое движение, но Энди Гоуген был начеку и успел схватить его за руку.</w:t>
      </w:r>
    </w:p>
    <w:p w14:paraId="06F2154C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Демпси кивнул Энди и Уильяму Мак-Мохэну, секретарю клуба, и быстро зашагал к двери в конце зала. Еще двое спортсменов из общества «Равные шансы» мгновенно присоединились к небольшой группе. Терри О’Салливен был теперь в руках Совета клуба и Общественных судей. Они поговорили с ним мягко и кратко и вывели его из зала через заднюю дверь.</w:t>
      </w:r>
    </w:p>
    <w:p w14:paraId="1027B8C3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Этот маневр со стороны членов общества нуждается в некотором пояснении. За просторным танцевальным залом находилась комната поменьше, также арендуемая клубом. В этом помещении все персональные конфликты, возникающие на балах, разрешались один на один с помощью оружия, дарованного человеку самой природой, и под наблюдением Совета общества. Ни одна представительница прекрасного пола не могла бы сказать, что когда-либо своими глазами видела рукопашную схватку во время бала «трилистников». Мужские представители клуба не допускали этого.</w:t>
      </w:r>
    </w:p>
    <w:p w14:paraId="5EE7D480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Так легко и гладко прошли предварительные переговоры, что многие в зале и не заметили, как прервался бальный триумф О’Салливена. Среди таких была Мэгги. Она ходила и искала своего провожатого.</w:t>
      </w:r>
    </w:p>
    <w:p w14:paraId="7ED00D29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Проснись!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сказала ей Роза Кассиди.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Ты что, не знаешь? Демпси Донован схлестнулся с твоим красавчиком, и они все провальсировали на бойню. Скажи, Мэгги, как тебе нравится моя новая прическа?</w:t>
      </w:r>
    </w:p>
    <w:p w14:paraId="0E95D5DC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Мэгги прижала руку к груди своей маркизетовой блузки.</w:t>
      </w:r>
    </w:p>
    <w:p w14:paraId="253A050E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Он пошел драться с Демпси!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еле выговорила она.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Надо их остановить! Демпси Донован не может с ним драться. Да ведь... да ведь он его убьет!</w:t>
      </w:r>
    </w:p>
    <w:p w14:paraId="3DE0C367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А-а, что тебе за дело?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сказала Роза.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Они на каждой танцульке дерутся, не знаешь, что ли?</w:t>
      </w:r>
    </w:p>
    <w:p w14:paraId="72B50DAC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Но Мэгги уже бежала, с трудом пробираясь в лабиринте танцующих. Она стремглав ворвалась через дверь в конце зала в темный коридор и налегла крепким плечом на дверь комнаты, служившей ареной поединков. Дверь поддалась, и в одно мгновение Мэгги увидела все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Совет клуба с часами в руках, Демпси Донована без пиджака, с воинственной грацией современного боксера, приплясывающего почти перед носом противника, и Терри О’Салливена, который стоял, сложив руки на груди, с лютой ненавистью в темных глазах. Мэгги, не сбавляя скорости, бросилась вперед с громким криком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она как раз успела схватить О’Салливена за руку, повиснуть на ней и вырвать из нее длинный блестящий стилет, который он выхватил из-за пазухи.</w:t>
      </w:r>
    </w:p>
    <w:p w14:paraId="26DA75B9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Нож со звоном упал на пол. Холодная сталь в помещении клуба «Равные шансы»! Такого еще ни разу не случалось. С минуту все стояли, застыв на месте. Потом Энди Гоуген с любопытством взглянул на стилет и двинул его носком ботинка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словно археолог, столкнувшийся с древним, еще неведомым ему оружием.</w:t>
      </w:r>
    </w:p>
    <w:p w14:paraId="25E305F6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И тогда О’Салливен прошипел сквозь зубы что-то невразумительное. Демпси и члены Совета обменялись взглядами. Затем Демпси взглянул на О’Салливена без гнева, как смотрят на приблудную собаку, и кивком головы указал ему на дверь.</w:t>
      </w:r>
    </w:p>
    <w:p w14:paraId="11687A59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С черного хода, Джузеппе,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 он отрывисто.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Кто-нибудь швырнет тебе вслед твою шляпу.</w:t>
      </w:r>
    </w:p>
    <w:p w14:paraId="702A62D9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Мэгги подошла к Демпси Доновану. На щеках ее горели алые пятна и по ним медленно текли слезы. Но она мужественно взглянула ему в лицо.</w:t>
      </w:r>
    </w:p>
    <w:p w14:paraId="251F19B7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Я знала это, Демпси,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сказала она, и глаза ее потускнели даже в потоках слез.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Я знала, что он итальяшка. Его зовут Тони Спинелли. Я прибежала сюда, когда мне сказали, что у вас драка. Такие, как он, всегда носят ножи. Но ты не понимаешь, Демпси: у меня еще никогда не было парня и мне так надоело каждую субботу таскаться вместе с Анной и Джимми, и я уговорилась с этим Спинелли, чтобы он назвался О’Салливеном, и сама привела его сюда. Его ведь к нам не пустили бы, если бы знали, кто он такой. Мне придется выйти из клуба, я понимаю.</w:t>
      </w:r>
    </w:p>
    <w:p w14:paraId="352A5720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Демпси повернулся к Энди Гоуэну.</w:t>
      </w:r>
    </w:p>
    <w:p w14:paraId="345D31B4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Выбрось эту пилу для сыра в окно,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проговорил он.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И скажи там в зале, что мистера О’Салливена вызвали по телефону в Тэмени-холл</w:t>
      </w:r>
      <w:r w:rsidRPr="007E34FA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7E34FA">
        <w:rPr>
          <w:rFonts w:ascii="Verdana" w:hAnsi="Verdana"/>
          <w:color w:val="000000"/>
          <w:sz w:val="20"/>
          <w:lang w:val="ru-RU"/>
        </w:rPr>
        <w:t>.</w:t>
      </w:r>
    </w:p>
    <w:p w14:paraId="7648A060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Потом он снова повернулся к Мэгги.</w:t>
      </w:r>
    </w:p>
    <w:p w14:paraId="5B3D88D8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Послушай, Мэг,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 он,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я провожу тебя домой. И как насчет следующей субботы? Хочешь пойти со мной на танцы, если я зайду за тобой?</w:t>
      </w:r>
    </w:p>
    <w:p w14:paraId="62B7BDFA" w14:textId="77777777" w:rsidR="003C6B39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Поразительно, с какой быстротой карие глаза Мэгги из тусклых становились блестящими.</w:t>
      </w:r>
    </w:p>
    <w:p w14:paraId="305A540F" w14:textId="3E001529" w:rsidR="00EE662B" w:rsidRPr="007E34FA" w:rsidRDefault="003C6B39" w:rsidP="007E34F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E34FA">
        <w:rPr>
          <w:rFonts w:ascii="Verdana" w:hAnsi="Verdana"/>
          <w:color w:val="000000"/>
          <w:sz w:val="20"/>
          <w:lang w:val="ru-RU"/>
        </w:rPr>
        <w:t>—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С тобой, Демпси?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сказала она, запинаясь.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Ты ещё спроси</w:t>
      </w:r>
      <w:r w:rsidRPr="007E34FA">
        <w:rPr>
          <w:rFonts w:ascii="Verdana" w:hAnsi="Verdana"/>
          <w:color w:val="000000"/>
          <w:sz w:val="20"/>
        </w:rPr>
        <w:t> </w:t>
      </w:r>
      <w:r w:rsidRPr="007E34FA">
        <w:rPr>
          <w:rFonts w:ascii="Verdana" w:hAnsi="Verdana"/>
          <w:color w:val="000000"/>
          <w:sz w:val="20"/>
          <w:lang w:val="ru-RU"/>
        </w:rPr>
        <w:t>— хочет ли утка плавать?</w:t>
      </w:r>
    </w:p>
    <w:sectPr w:rsidR="00EE662B" w:rsidRPr="007E34FA" w:rsidSect="007E34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F2470" w14:textId="77777777" w:rsidR="00ED0460" w:rsidRDefault="00ED0460" w:rsidP="003C6B39">
      <w:pPr>
        <w:spacing w:after="0" w:line="240" w:lineRule="auto"/>
      </w:pPr>
      <w:r>
        <w:separator/>
      </w:r>
    </w:p>
  </w:endnote>
  <w:endnote w:type="continuationSeparator" w:id="0">
    <w:p w14:paraId="768D0CA7" w14:textId="77777777" w:rsidR="00ED0460" w:rsidRDefault="00ED0460" w:rsidP="003C6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15C9" w14:textId="77777777" w:rsidR="007E34FA" w:rsidRDefault="007E34FA" w:rsidP="00CC33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8A6FC46" w14:textId="77777777" w:rsidR="007E34FA" w:rsidRDefault="007E34FA" w:rsidP="007E34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8E56" w14:textId="490F9CC7" w:rsidR="007E34FA" w:rsidRPr="007E34FA" w:rsidRDefault="007E34FA" w:rsidP="007E34F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E34F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E34FA">
      <w:rPr>
        <w:rStyle w:val="PageNumber"/>
        <w:rFonts w:ascii="Arial" w:hAnsi="Arial" w:cs="Arial"/>
        <w:color w:val="999999"/>
        <w:sz w:val="20"/>
      </w:rPr>
      <w:t>http</w:t>
    </w:r>
    <w:r w:rsidRPr="007E34F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E34FA">
      <w:rPr>
        <w:rStyle w:val="PageNumber"/>
        <w:rFonts w:ascii="Arial" w:hAnsi="Arial" w:cs="Arial"/>
        <w:color w:val="999999"/>
        <w:sz w:val="20"/>
      </w:rPr>
      <w:t>artefact</w:t>
    </w:r>
    <w:r w:rsidRPr="007E34F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E34FA">
      <w:rPr>
        <w:rStyle w:val="PageNumber"/>
        <w:rFonts w:ascii="Arial" w:hAnsi="Arial" w:cs="Arial"/>
        <w:color w:val="999999"/>
        <w:sz w:val="20"/>
      </w:rPr>
      <w:t>lib</w:t>
    </w:r>
    <w:r w:rsidRPr="007E34F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E34FA">
      <w:rPr>
        <w:rStyle w:val="PageNumber"/>
        <w:rFonts w:ascii="Arial" w:hAnsi="Arial" w:cs="Arial"/>
        <w:color w:val="999999"/>
        <w:sz w:val="20"/>
      </w:rPr>
      <w:t>ru</w:t>
    </w:r>
    <w:r w:rsidRPr="007E34F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C8675" w14:textId="77777777" w:rsidR="007E34FA" w:rsidRDefault="007E34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0D021" w14:textId="77777777" w:rsidR="00ED0460" w:rsidRDefault="00ED0460" w:rsidP="003C6B39">
      <w:pPr>
        <w:spacing w:after="0" w:line="240" w:lineRule="auto"/>
      </w:pPr>
      <w:r>
        <w:separator/>
      </w:r>
    </w:p>
  </w:footnote>
  <w:footnote w:type="continuationSeparator" w:id="0">
    <w:p w14:paraId="29CBBFB9" w14:textId="77777777" w:rsidR="00ED0460" w:rsidRDefault="00ED0460" w:rsidP="003C6B39">
      <w:pPr>
        <w:spacing w:after="0" w:line="240" w:lineRule="auto"/>
      </w:pPr>
      <w:r>
        <w:continuationSeparator/>
      </w:r>
    </w:p>
  </w:footnote>
  <w:footnote w:id="1">
    <w:p w14:paraId="24388A9B" w14:textId="151AD273" w:rsidR="003C6B39" w:rsidRDefault="003C6B39" w:rsidP="007E34FA">
      <w:pPr>
        <w:pStyle w:val="FootNote"/>
        <w:spacing w:after="60"/>
        <w:ind w:firstLine="0"/>
      </w:pPr>
      <w:r w:rsidRPr="007E34FA">
        <w:rPr>
          <w:vertAlign w:val="superscript"/>
        </w:rPr>
        <w:footnoteRef/>
      </w:r>
      <w:r>
        <w:t xml:space="preserve"> </w:t>
      </w:r>
      <w:r w:rsidRPr="007E34FA">
        <w:rPr>
          <w:rFonts w:ascii="Calibri" w:hAnsi="Calibri" w:cs="Calibri"/>
        </w:rPr>
        <w:t>Щеголь, денди</w:t>
      </w:r>
      <w:r w:rsidR="007E34FA">
        <w:rPr>
          <w:rFonts w:ascii="Calibri" w:hAnsi="Calibri" w:cs="Calibri"/>
        </w:rPr>
        <w:t xml:space="preserve"> — </w:t>
      </w:r>
      <w:r w:rsidRPr="007E34FA">
        <w:rPr>
          <w:rFonts w:ascii="Calibri" w:hAnsi="Calibri" w:cs="Calibri"/>
        </w:rPr>
        <w:t>от имени знаменитого законодателя мод Джорджа Бруммеля (1778—1840), англичанина, друга Георга IV.</w:t>
      </w:r>
    </w:p>
  </w:footnote>
  <w:footnote w:id="2">
    <w:p w14:paraId="282A2571" w14:textId="77777777" w:rsidR="003C6B39" w:rsidRDefault="003C6B39" w:rsidP="007E34FA">
      <w:pPr>
        <w:pStyle w:val="FootNote"/>
        <w:spacing w:after="60"/>
        <w:ind w:firstLine="0"/>
      </w:pPr>
      <w:r w:rsidRPr="007E34FA">
        <w:rPr>
          <w:vertAlign w:val="superscript"/>
        </w:rPr>
        <w:footnoteRef/>
      </w:r>
      <w:r>
        <w:t xml:space="preserve"> </w:t>
      </w:r>
      <w:r w:rsidRPr="007E34FA">
        <w:rPr>
          <w:rFonts w:ascii="Calibri" w:hAnsi="Calibri" w:cs="Calibri"/>
        </w:rPr>
        <w:t>Сорт дорогих сигар.</w:t>
      </w:r>
    </w:p>
  </w:footnote>
  <w:footnote w:id="3">
    <w:p w14:paraId="73EB1E50" w14:textId="772C9A61" w:rsidR="003C6B39" w:rsidRDefault="003C6B39" w:rsidP="007E34FA">
      <w:pPr>
        <w:pStyle w:val="FootNote"/>
        <w:spacing w:after="60"/>
        <w:ind w:firstLine="0"/>
      </w:pPr>
      <w:r w:rsidRPr="007E34FA">
        <w:rPr>
          <w:vertAlign w:val="superscript"/>
        </w:rPr>
        <w:footnoteRef/>
      </w:r>
      <w:r>
        <w:t xml:space="preserve"> </w:t>
      </w:r>
      <w:r w:rsidRPr="007E34FA">
        <w:rPr>
          <w:rFonts w:ascii="Calibri" w:hAnsi="Calibri" w:cs="Calibri"/>
        </w:rPr>
        <w:t>Тэмени</w:t>
      </w:r>
      <w:r w:rsidRPr="007E34FA">
        <w:rPr>
          <w:rFonts w:ascii="Calibri" w:hAnsi="Calibri" w:cs="Calibri"/>
        </w:rPr>
        <w:noBreakHyphen/>
        <w:t>хол</w:t>
      </w:r>
      <w:r w:rsidR="007E34FA">
        <w:rPr>
          <w:rFonts w:ascii="Calibri" w:hAnsi="Calibri" w:cs="Calibri"/>
        </w:rPr>
        <w:t xml:space="preserve"> — </w:t>
      </w:r>
      <w:r w:rsidRPr="007E34FA">
        <w:rPr>
          <w:rFonts w:ascii="Calibri" w:hAnsi="Calibri" w:cs="Calibri"/>
        </w:rPr>
        <w:t>штаб демократической партии в Нью</w:t>
      </w:r>
      <w:r w:rsidRPr="007E34FA">
        <w:rPr>
          <w:rFonts w:ascii="Calibri" w:hAnsi="Calibri" w:cs="Calibri"/>
        </w:rPr>
        <w:noBreakHyphen/>
        <w:t>Йорке.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483E1" w14:textId="77777777" w:rsidR="007E34FA" w:rsidRDefault="007E34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76C5" w14:textId="42ECF11D" w:rsidR="007E34FA" w:rsidRPr="007E34FA" w:rsidRDefault="007E34FA" w:rsidP="007E34FA">
    <w:pPr>
      <w:pStyle w:val="Header"/>
      <w:rPr>
        <w:rFonts w:ascii="Arial" w:hAnsi="Arial" w:cs="Arial"/>
        <w:color w:val="999999"/>
        <w:sz w:val="20"/>
        <w:lang w:val="ru-RU"/>
      </w:rPr>
    </w:pPr>
    <w:r w:rsidRPr="007E34F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5D94" w14:textId="77777777" w:rsidR="007E34FA" w:rsidRDefault="007E34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61CF"/>
    <w:rsid w:val="0015074B"/>
    <w:rsid w:val="0029639D"/>
    <w:rsid w:val="00326F90"/>
    <w:rsid w:val="003C6B39"/>
    <w:rsid w:val="004D08B2"/>
    <w:rsid w:val="007E34FA"/>
    <w:rsid w:val="00AA1D8D"/>
    <w:rsid w:val="00B47730"/>
    <w:rsid w:val="00CB0664"/>
    <w:rsid w:val="00ED0460"/>
    <w:rsid w:val="00EE662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4B87CC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3C6B3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E3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2305</Words>
  <Characters>13162</Characters>
  <Application>Microsoft Office Word</Application>
  <DocSecurity>0</DocSecurity>
  <Lines>239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15396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Дебют Мэгги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2025-05-07T23:33:00Z</dcterms:modified>
  <cp:category/>
</cp:coreProperties>
</file>