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A62D" w14:textId="77777777" w:rsidR="001E2FAD" w:rsidRPr="00A32CBD" w:rsidRDefault="001E2FAD" w:rsidP="00A32CBD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A32CBD">
        <w:rPr>
          <w:rFonts w:ascii="Verdana" w:hAnsi="Verdana"/>
          <w:color w:val="000000"/>
          <w:sz w:val="32"/>
          <w:lang w:val="ru-RU"/>
        </w:rPr>
        <w:t>Фараон и хорал</w:t>
      </w:r>
    </w:p>
    <w:p w14:paraId="64CCCAC3" w14:textId="7CEFCFC4" w:rsidR="001E2FAD" w:rsidRPr="00A32CBD" w:rsidRDefault="00B516DD" w:rsidP="00A32CB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32CBD">
        <w:rPr>
          <w:rFonts w:ascii="Verdana" w:hAnsi="Verdana"/>
          <w:color w:val="000000"/>
          <w:sz w:val="24"/>
          <w:lang w:val="ru-RU"/>
        </w:rPr>
        <w:t>О. Генри</w:t>
      </w:r>
    </w:p>
    <w:p w14:paraId="1F8B8072" w14:textId="61322F5F" w:rsidR="001E2FAD" w:rsidRPr="00A32CBD" w:rsidRDefault="001E2FAD" w:rsidP="00A32CBD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Перевод А.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Горлина</w:t>
      </w:r>
    </w:p>
    <w:p w14:paraId="45CB5494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4789054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заерзал на своей скамейке в Мэдисон-сквере. Когда стаи диких гусей тянутся по ночам высоко в небе, когда женщины, не имеющие котиковых манто, становятся ласковыми к своим мужьям, когда Сони начинает ерзать на своей скамейке в парке, это значит, что зима на носу.</w:t>
      </w:r>
    </w:p>
    <w:p w14:paraId="4045A2D5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Желтый лист упал на колени Сопи. То была визитная карточка Деда Мороза; этот старик добр к постоянным обитателям Мэдисон-сквера и честно предупреждает их о своем близком приходе. На перекрестке четырех улиц он вручает свои карточки Северному ветру, швейцару гостиницы «Под открытым небом», чтобы постояльцы ее приготовились.</w:t>
      </w:r>
    </w:p>
    <w:p w14:paraId="4A84A7AF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понял, что для него настал час учредить в собственном лице комитет для изыскания средств и путей к защите своей особы от надвигавшегося холода. Поэтому он заерзал на своей скамейке.</w:t>
      </w:r>
    </w:p>
    <w:p w14:paraId="5E21CA66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Зимние планы Сопи не были особенно честолюбивы. Он не мечтал ни о небе юга, ни о поездке на яхте по Средиземному морю со стоянкой в Неаполитанском заливе. Трех месяцев заключения на Острове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вот чего жаждала его душа. Три месяца верного крова и обеспеченной еды, в приятной компании, вдали от посягательства Борея и фараонов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для Сопи это был поистине предел желаний.</w:t>
      </w:r>
    </w:p>
    <w:p w14:paraId="515EA57D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Уже несколько лет гостеприимная тюрьма на Острове служила ему зимней квартирой. Как его более счастливые сограждане покупали себе билеты во Флориду или на Ривьеру, так и Сопи делал несложные приготовления к ежегодному паломничеству на Остров. И теперь время для этого наступило.</w:t>
      </w:r>
    </w:p>
    <w:p w14:paraId="36FF7E9B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Прошлой ночью три воскресных газеты, которые он умело распределил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одну под пиджак, другой обернул ноги, третьей закутал колени, не защитили его от холода: он провел на своей скамейке у фонтана очень беспокойную ночь, так что Остров рисовался ему желанным и вполне своевременным, приютом. Сопи презирал заботы, расточаемые городской бедноте во имя милосердия. По его мнению, закон был милостивее, чем филантропия. В городе имелась тьма общественных и частных благотворительных заведений, где он мог бы получить кров и пищу, соответствовавшие его скромным запросам. Но для гордого духа Сопи дары благотворительности были тягостны. За всякое благодеяние, полученное из рук филантропов, надо было платить если не деньгами, то унижением. Как у Цезаря был Брут, так и здесь каждая благотворительная койка была сопряжена с обязательной ванной, а каждый ломоть хлеба отравлен бесцеремонным залезанием в душу. Не лучше ли быть постояльцем тюрьмы? Там, конечно, все делается по строго установленным правилам, но зато никто не суется в личные дела джентльмена.</w:t>
      </w:r>
    </w:p>
    <w:p w14:paraId="02A8E41E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Решив, таким образом, отбыть на зимний сезон на Остров, Сопи немедленно приступил к осуществлению своего плана. В тюрьму вело много легких путей. Самая приятная дорога туда пролегала через ресторан. Вы заказываете себе в хорошем ресторане роскошный обед, наедаетесь до отвала и затем объявляете себя несостоятельным. Вас без всякого скандала передают в руки полисмена. Сговорчивый судья довершает доброе дело.</w:t>
      </w:r>
    </w:p>
    <w:p w14:paraId="24440447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встал и, выйдя из парка, пошел по асфальтовому морю, которое образует слияние Бродвея и Пятой авеню. Здесь он остановился у залитого огнями кафе, где по вечерам сосредоточивается все лучшее, что может дать виноградная лоза, шелковичный червь и протоплазма.</w:t>
      </w:r>
    </w:p>
    <w:p w14:paraId="6064E62B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верил в себя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от нижней пуговицы жилета и дальше вверх. Он был чисто выбрит, пиджак на нем был приличный, а красивый черный галстук бабочкой ему подарила в День Благодарения</w:t>
      </w:r>
      <w:r w:rsidRPr="00A32CBD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 xml:space="preserve">дама-миссионерша. Если бы ему удалось незаметно добраться до столика, успех был бы обеспечен. Та часть его существа, которая будет возвышаться над столом, не вызовет у официанта никаких подозрений. Жареная утка, думал Сопи, и к ней бутылка шабли. Затем сыр, чашечка черного кофе и </w:t>
      </w:r>
      <w:r w:rsidRPr="00A32CBD">
        <w:rPr>
          <w:rFonts w:ascii="Verdana" w:hAnsi="Verdana"/>
          <w:color w:val="000000"/>
          <w:sz w:val="20"/>
          <w:lang w:val="ru-RU"/>
        </w:rPr>
        <w:lastRenderedPageBreak/>
        <w:t>сигара. Сигара за доллар будет в самый раз. Счет будет не так велик, чтобы побудить администрацию кафе к особо жестоким актам мщения, а он, закусив таким манером, с приятностью начнет путешествие в свое зимнее убежище.</w:t>
      </w:r>
    </w:p>
    <w:p w14:paraId="19DEF051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Но как только Сопи переступил порог ресторана, наметанный глаз метрдотеля сразу же приметил его потертые штаны и стоптанные ботинки. Сильные, ловкие руки быстро повернули его и бесшумно выставили на тротуар, избавив, таким образом, утку от уготованной ей печальной судьбы.</w:t>
      </w:r>
    </w:p>
    <w:p w14:paraId="18B60E19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свернул с Бродвея. По-видимому, его путь на Остров не будет усеян розами. Что делать! Надо придумать другой способ проникнуть в рай.</w:t>
      </w:r>
    </w:p>
    <w:p w14:paraId="1B47912D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На углу Шестой авеню внимание прохожих привлекали яркие огни витрины с искусно разложенными товарами. Сопи схватил булыжник и бросил его в стекло. Из-за угла начал сбегаться народ, впереди всех мчался полисмен. Сопи стоял, заложив руки в карманы, и улыбался навстречу блестящим медным пуговицам.</w:t>
      </w:r>
    </w:p>
    <w:p w14:paraId="239938C0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Кто это сделал?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живо осведомился полисмен.</w:t>
      </w:r>
    </w:p>
    <w:p w14:paraId="4822E994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А вы не думаете, что тут замешан я?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спросил Сопи, не без сарказма, но дружелюбно, как человек, приветствующий великую удачу.</w:t>
      </w:r>
    </w:p>
    <w:p w14:paraId="7E67A5B5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Полисмен не пожелал принять Сопи даже как гипотезу. Люди, разбивающие камнями витрины магазинов, не ведут переговоров с представителями закона. Они берут ноги в руки. Полисмен увидел за полквартала человека, бежавшего вдогонку за трамваем. Он поднял свою дубинку и помчался за ним. Сопи с омерзением в душе побрел дальше... Вторая неудача.</w:t>
      </w:r>
    </w:p>
    <w:p w14:paraId="694D13E0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На противоположной стороне улицы находился ресторан без особых претензий. Он был рассчитан на большие аппетиты и тощие кошельки. Посуда и воздух в нем были тяжелые, скатерти и супы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жиденькие. В этот храм желудка Сопи беспрепятственно провел свои предосудительные сапоги и красноречивые брюки. Он сел за столик и поглотил бифштекс, порцию оладий, несколько пончиков и кусок пирога. А затем поведал ресторанному слуге, что он, Сопи, и самая мелкая никелевая монета не имеют между собой ничего общего.</w:t>
      </w:r>
    </w:p>
    <w:p w14:paraId="4D0073C8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Ну, а теперь,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сказал Сопи,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живее! Позовите фараона. Будьте любезны, пошевеливайтесь: не заставляйте джентльмена ждать.</w:t>
      </w:r>
    </w:p>
    <w:p w14:paraId="25669FB7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Обойдешься без фараонов!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сказал официант голосом мягким, как сдобная булочка, и весело сверкнул глазами, похожими на вишенки в коктейле.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Эй, Кон, подсоби!</w:t>
      </w:r>
    </w:p>
    <w:p w14:paraId="6D0A0412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Два официанта аккуратно уложили Сопи левым ухом на бесчувственный тротуар. Он поднялся, сустав за суставом, как складная плотничья линейка, и счистил пыль с платья. Арест стал казаться ему радужной мечтой, Остров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далеким миражем. Полисмен, стоявший за два дома, у аптеки, засмеялся и дошел дальше.</w:t>
      </w:r>
    </w:p>
    <w:p w14:paraId="344B2984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Пять кварталов миновал Сопи, прежде чем набрался мужества, чтобы снова попытать счастья. На сей раз ему представился случай прямо-таки великолепный. Молодая женщина, скромно и мило одетая, стояла перед окном магазина и с живым интересом рассматривала тазики для бритья и чернильницы, а в двух шагах от нее, опершись о пожарный кран, красовался здоровенный, сурового вида полисмен.</w:t>
      </w:r>
    </w:p>
    <w:p w14:paraId="428473E9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решил сыграть роль презренного и всеми ненавидимого уличного ловеласа. Приличная внешность намеченной жертвы и близость внушительного фараона давали ему твердое основание надеяться, что скоро он ощутит увесистую руку полиции на своем плече и зима на уютном островке будет ему обеспечена.</w:t>
      </w:r>
    </w:p>
    <w:p w14:paraId="6E5F8C01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поправил галстук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подарок дамы-миссионерши, вытащил на свет божий свои непослушные манжеты, лихо сдвинул шляпу набекрень и направился прямо к молодой женщине. Он игриво подмигнул ей, крякнул, улыбнулся, откашлялся, словом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нагло пустил в ход все классические приемы уличного приставалы. Уголком глаза Сопи видел, что полисмен пристально наблюдает за ним. Молодая женщина отошла на несколько шагов и опять предалась созерцанию тазиков для бритья. Сопи пошел за ней следом, нахально стал рядом с ней, приподнял шляпу и сказал:</w:t>
      </w:r>
    </w:p>
    <w:p w14:paraId="628B04D0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Ах, какая вы милашечка! Прогуляемся?</w:t>
      </w:r>
    </w:p>
    <w:p w14:paraId="0A44828C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Полисмен продолжал наблюдать. Стоило оскорбленной молодой особе поднять пальчик, и Сопи был бы уже на пути к тихой пристани. Ему уже казалось, что он ощущает тепло и уют полицейского участка. Молодая женщина повернулась к Сопи и, протянув руку, схватила его за рукав.</w:t>
      </w:r>
    </w:p>
    <w:p w14:paraId="0150E651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С удовольствием, Майк!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сказала она весело.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Пивком угостишь? Я бы я раньше с тобой заговорила, да фараон подсматривает.</w:t>
      </w:r>
    </w:p>
    <w:p w14:paraId="17A06069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Молодая женщина обвилась вокруг Сопи, как плющ вокруг дуба, и под руку с ней он мрачно проследовал мимо блюстителя порядка. Положительно, Сопи был осужден наслаждаться свободой.</w:t>
      </w:r>
    </w:p>
    <w:p w14:paraId="7E9F4B59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На ближайшей улице он стряхнул свою спутницу и пустился наутек. Он остановился в квартале, залитом огнями реклам, в квартале, где одинаково легки сердца, победы и музыка. Женщины в мехах и мужчины в теплых пальто весело переговаривались на холодном ветру. Внезапный страх охватил Сопи. Может, какие-то злые чары сделали его неуязвимым для полиции? Он чуть было не впал в панику и дойдя до полисмена, величественно стоявшего перед освещенным подъездом театра, решил ухватиться за соломинку «хулиганства в публичном месте».</w:t>
      </w:r>
    </w:p>
    <w:p w14:paraId="401A8B4F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Во всю мочь своего охрипшего голоса Сопи заорал какую-то пьяную песню. Он пустился в пляс на тротуаре, вопил, кривлялся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всяческими способами возмущал спокойствие.</w:t>
      </w:r>
    </w:p>
    <w:p w14:paraId="555F1C35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Полисмен покрутил свою дубинку, повернулся к скандалисту спиной и заметил прохожему:</w:t>
      </w:r>
    </w:p>
    <w:p w14:paraId="3CC9F42C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Это йэльский студент. Они сегодня празднуют свою победу над футбольной командой Хартфордского колледжа. Шумят, конечно, но это не опасно. Нам дали инструкцию не трогать их.</w:t>
      </w:r>
    </w:p>
    <w:p w14:paraId="2AA90A70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Безутешный Сопи прекратил свой никчемный фейерверк. Неужели ни один полисмен так и не схватит его за шиворот? Тюрьма на Острове стала казаться ему недоступной Аркадией. Он плотнее застегнул свой легкий пиджачок: ветер пронизывал его насквозь.</w:t>
      </w:r>
    </w:p>
    <w:p w14:paraId="788724DE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В табачной лавке он увидел господина, закуривавшего сигару от газового рожка. Свои шелковый зонтик он оставил у входа. Сопи перешагнул порог, схватил зонтик и медленно двинулся прочь. Человек с сигарой быстро последовал за ним.</w:t>
      </w:r>
    </w:p>
    <w:p w14:paraId="739E6390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Это мой зонтик,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сказал он строго.</w:t>
      </w:r>
    </w:p>
    <w:p w14:paraId="1E5E8287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Неужели?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нагло ухмыльнулся Сопи, прибавив к мелкой краже оскорбление.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Почему же вы не позовете полисмена? Да, я взял ваш зонтик. Так позовите фараона! Вот он стоит на углу.</w:t>
      </w:r>
    </w:p>
    <w:p w14:paraId="2AC22838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Хозяин зонтика замедлил шаг. Сопи тоже. Он уже предчувствовал, что судьба опять сыграет с ним скверную шутку. Полисмен смотрел на них с любопытством.</w:t>
      </w:r>
    </w:p>
    <w:p w14:paraId="758DC881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Разумеется,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сказал человек с сигарой,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конечно... вы... словом, бывают такие ошибки... я... если это ваш зонтик... надеюсь, вы извините меня... я захватил его сегодня утром в ресторане... если вы признали его за свой... что же... я надеюсь, вы...</w:t>
      </w:r>
    </w:p>
    <w:p w14:paraId="5B51E6BC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Конечно, это мой зонтик,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сердито сказал Сопи.</w:t>
      </w:r>
    </w:p>
    <w:p w14:paraId="700DAD76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Бывший владелец зонтика отступил. А полисмен бросился на помощь высокой блондинке в пышном манто: нужно было перевести ее через улицу, потому что за два квартала показался трамвай.</w:t>
      </w:r>
    </w:p>
    <w:p w14:paraId="57C468AC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свернул на восток по улице, изуродованной ремонтом. Он со злобой швырнул зонтик в яму, осыпая проклятиями людей в шлемах и с дубинками. Он так хочет попасться к ним в лапы, а они смотрят на него, как на непогрешимого папу римского.</w:t>
      </w:r>
    </w:p>
    <w:p w14:paraId="24F08267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Наконец, Сопи добрался до одной из отдаленных авеню, куда суета и шум почти не долетали, и взял курс на Мэдисон-сквер. Ибо инстинкт, влекущий человека к родному дому, не умирает даже тогда, когда этим домом является скамейка в парке.</w:t>
      </w:r>
    </w:p>
    <w:p w14:paraId="39C75CD2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Но на одном особенно тихом углу Сопи вдруг остановился. Здесь стояла старая церковь с остроконечной крышей. Сквозь фиолетовые стекла одного из ее окон струился мягкий свет. Очевидно, органист остался у своего инструмента, чтобы проиграть воскресный хорал, ибо до ушей Сопи донеслись сладкие звуки музыки, и он застыл, прижавшись к завиткам чугунной решетки.</w:t>
      </w:r>
    </w:p>
    <w:p w14:paraId="3040AEFE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Взошла луна, безмятежная, светлая; экипажей и прохожих было немного; под карнизами сонно чирикали воробьи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можно было подумать, что вы на сельском кладбище. И хорал, который играл органист, приковал Сопи к чугунной решетке, потому что он много раз слышал его раньше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в те дни, когда в его жизни были такие вещи, как матери, розы, смелые планы, друзья, и чистые мысли, и чистые воротнички.</w:t>
      </w:r>
    </w:p>
    <w:p w14:paraId="3C8623C9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lastRenderedPageBreak/>
        <w:t>Под влиянием музыки, лившейся из окна старой церкви, в душе Сопи произошла внезапная и чудесная перемена. Он с ужасом увидел бездну, в которую упал, увидел позорные дни, недостойные желания, умершие надежды, загубленные способности я низменные побуждения, из которых слагалась его жизнь.</w:t>
      </w:r>
    </w:p>
    <w:p w14:paraId="0117A3E0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И сердце его забилось в унисон с этим новым настроением. Он внезапно ощутил в себе силы для борьбы со злодейкой-судьбой. Он выкарабкается из грязи, он опять станет человеком, он победит зло, которое сделало его своим пленником. Время еще не ушло, он сравнительно молод. Он воскресит в себе прежние честолюбивые мечты и энергично возьмется за их осуществление. Торжественные, но сладостные звуки органа произвели в нем переворот. Завтра утром он отправится в деловую часть города и найдет себе работу. Один меховщик предлагал ему как-то место возчика. Он завтра же разыщет его и попросит у него эту службу. Он хочет быть человеком. Он...</w:t>
      </w:r>
    </w:p>
    <w:p w14:paraId="02F6714A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Сопи почувствовал, как чья-то рука опустилась на его плечо. Он быстро оглянулся и увидел перед собою широкое лицо полисмена.</w:t>
      </w:r>
    </w:p>
    <w:p w14:paraId="4364DE1A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Что вы тут делаете?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спросил полисмен.</w:t>
      </w:r>
    </w:p>
    <w:p w14:paraId="0FA975F5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Ничего,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ответил Сопи.</w:t>
      </w:r>
    </w:p>
    <w:p w14:paraId="731EEF73" w14:textId="77777777" w:rsidR="001E2FAD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Тогда пойдем,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сказал полисмен.</w:t>
      </w:r>
    </w:p>
    <w:p w14:paraId="3A50A246" w14:textId="04D4F881" w:rsidR="0049514F" w:rsidRPr="00A32CBD" w:rsidRDefault="001E2FAD" w:rsidP="00A32CB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2CBD">
        <w:rPr>
          <w:rFonts w:ascii="Verdana" w:hAnsi="Verdana"/>
          <w:color w:val="000000"/>
          <w:sz w:val="20"/>
          <w:lang w:val="ru-RU"/>
        </w:rPr>
        <w:t>—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На Остров, три месяца,</w:t>
      </w:r>
      <w:r w:rsidRPr="00A32CBD">
        <w:rPr>
          <w:rFonts w:ascii="Verdana" w:hAnsi="Verdana"/>
          <w:color w:val="000000"/>
          <w:sz w:val="20"/>
        </w:rPr>
        <w:t> </w:t>
      </w:r>
      <w:r w:rsidRPr="00A32CBD">
        <w:rPr>
          <w:rFonts w:ascii="Verdana" w:hAnsi="Verdana"/>
          <w:color w:val="000000"/>
          <w:sz w:val="20"/>
          <w:lang w:val="ru-RU"/>
        </w:rPr>
        <w:t>— постановил на следующее утро судья.</w:t>
      </w:r>
    </w:p>
    <w:sectPr w:rsidR="0049514F" w:rsidRPr="00A32CBD" w:rsidSect="00A32C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01DB2" w14:textId="77777777" w:rsidR="004F50FA" w:rsidRDefault="004F50FA" w:rsidP="001E2FAD">
      <w:pPr>
        <w:spacing w:after="0" w:line="240" w:lineRule="auto"/>
      </w:pPr>
      <w:r>
        <w:separator/>
      </w:r>
    </w:p>
  </w:endnote>
  <w:endnote w:type="continuationSeparator" w:id="0">
    <w:p w14:paraId="608F3E43" w14:textId="77777777" w:rsidR="004F50FA" w:rsidRDefault="004F50FA" w:rsidP="001E2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AA947" w14:textId="77777777" w:rsidR="00A32CBD" w:rsidRDefault="00A32CBD" w:rsidP="007633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66DCD76" w14:textId="77777777" w:rsidR="00A32CBD" w:rsidRDefault="00A32CBD" w:rsidP="00A32C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22F8" w14:textId="48D8C0E6" w:rsidR="00A32CBD" w:rsidRPr="00A32CBD" w:rsidRDefault="00A32CBD" w:rsidP="00A32CB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A32CB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32CBD">
      <w:rPr>
        <w:rStyle w:val="PageNumber"/>
        <w:rFonts w:ascii="Arial" w:hAnsi="Arial" w:cs="Arial"/>
        <w:color w:val="999999"/>
        <w:sz w:val="20"/>
      </w:rPr>
      <w:t>http</w:t>
    </w:r>
    <w:r w:rsidRPr="00A32CB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32CBD">
      <w:rPr>
        <w:rStyle w:val="PageNumber"/>
        <w:rFonts w:ascii="Arial" w:hAnsi="Arial" w:cs="Arial"/>
        <w:color w:val="999999"/>
        <w:sz w:val="20"/>
      </w:rPr>
      <w:t>artefact</w:t>
    </w:r>
    <w:r w:rsidRPr="00A32CB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32CBD">
      <w:rPr>
        <w:rStyle w:val="PageNumber"/>
        <w:rFonts w:ascii="Arial" w:hAnsi="Arial" w:cs="Arial"/>
        <w:color w:val="999999"/>
        <w:sz w:val="20"/>
      </w:rPr>
      <w:t>lib</w:t>
    </w:r>
    <w:r w:rsidRPr="00A32CB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32CBD">
      <w:rPr>
        <w:rStyle w:val="PageNumber"/>
        <w:rFonts w:ascii="Arial" w:hAnsi="Arial" w:cs="Arial"/>
        <w:color w:val="999999"/>
        <w:sz w:val="20"/>
      </w:rPr>
      <w:t>ru</w:t>
    </w:r>
    <w:r w:rsidRPr="00A32CB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2B006" w14:textId="77777777" w:rsidR="00A32CBD" w:rsidRDefault="00A32C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C299C" w14:textId="77777777" w:rsidR="004F50FA" w:rsidRDefault="004F50FA" w:rsidP="001E2FAD">
      <w:pPr>
        <w:spacing w:after="0" w:line="240" w:lineRule="auto"/>
      </w:pPr>
      <w:r>
        <w:separator/>
      </w:r>
    </w:p>
  </w:footnote>
  <w:footnote w:type="continuationSeparator" w:id="0">
    <w:p w14:paraId="6022C2AD" w14:textId="77777777" w:rsidR="004F50FA" w:rsidRDefault="004F50FA" w:rsidP="001E2FAD">
      <w:pPr>
        <w:spacing w:after="0" w:line="240" w:lineRule="auto"/>
      </w:pPr>
      <w:r>
        <w:continuationSeparator/>
      </w:r>
    </w:p>
  </w:footnote>
  <w:footnote w:id="1">
    <w:p w14:paraId="794E2BBA" w14:textId="76BD3E54" w:rsidR="001E2FAD" w:rsidRDefault="001E2FAD" w:rsidP="00A32CBD">
      <w:pPr>
        <w:pStyle w:val="FootNote"/>
        <w:spacing w:after="60"/>
        <w:ind w:firstLine="0"/>
      </w:pPr>
      <w:r w:rsidRPr="00A32CBD">
        <w:rPr>
          <w:vertAlign w:val="superscript"/>
        </w:rPr>
        <w:footnoteRef/>
      </w:r>
      <w:r>
        <w:t xml:space="preserve"> </w:t>
      </w:r>
      <w:r w:rsidRPr="00A32CBD">
        <w:rPr>
          <w:rFonts w:ascii="Calibri" w:hAnsi="Calibri" w:cs="Calibri"/>
        </w:rPr>
        <w:t>День Благодарения (последний четверг ноября)</w:t>
      </w:r>
      <w:r w:rsidR="00A32CBD">
        <w:rPr>
          <w:rFonts w:ascii="Calibri" w:hAnsi="Calibri" w:cs="Calibri"/>
        </w:rPr>
        <w:t xml:space="preserve"> — </w:t>
      </w:r>
      <w:r w:rsidRPr="00A32CBD">
        <w:rPr>
          <w:rFonts w:ascii="Calibri" w:hAnsi="Calibri" w:cs="Calibri"/>
        </w:rPr>
        <w:t>американский праздник, введённый ранними колонистами Новой Англии в ознаменование первого урожая, собранного в Новом Свете.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54C9" w14:textId="77777777" w:rsidR="00A32CBD" w:rsidRDefault="00A32C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9335" w14:textId="1CB8FDF8" w:rsidR="00A32CBD" w:rsidRPr="00A32CBD" w:rsidRDefault="00A32CBD" w:rsidP="00A32CBD">
    <w:pPr>
      <w:pStyle w:val="Header"/>
      <w:rPr>
        <w:rFonts w:ascii="Arial" w:hAnsi="Arial" w:cs="Arial"/>
        <w:color w:val="999999"/>
        <w:sz w:val="20"/>
        <w:lang w:val="ru-RU"/>
      </w:rPr>
    </w:pPr>
    <w:r w:rsidRPr="00A32CB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32CBD">
      <w:rPr>
        <w:rFonts w:ascii="Arial" w:hAnsi="Arial" w:cs="Arial"/>
        <w:color w:val="999999"/>
        <w:sz w:val="20"/>
      </w:rPr>
      <w:t>http</w:t>
    </w:r>
    <w:r w:rsidRPr="00A32CBD">
      <w:rPr>
        <w:rFonts w:ascii="Arial" w:hAnsi="Arial" w:cs="Arial"/>
        <w:color w:val="999999"/>
        <w:sz w:val="20"/>
        <w:lang w:val="ru-RU"/>
      </w:rPr>
      <w:t>://</w:t>
    </w:r>
    <w:r w:rsidRPr="00A32CBD">
      <w:rPr>
        <w:rFonts w:ascii="Arial" w:hAnsi="Arial" w:cs="Arial"/>
        <w:color w:val="999999"/>
        <w:sz w:val="20"/>
      </w:rPr>
      <w:t>artefact</w:t>
    </w:r>
    <w:r w:rsidRPr="00A32CBD">
      <w:rPr>
        <w:rFonts w:ascii="Arial" w:hAnsi="Arial" w:cs="Arial"/>
        <w:color w:val="999999"/>
        <w:sz w:val="20"/>
        <w:lang w:val="ru-RU"/>
      </w:rPr>
      <w:t>.</w:t>
    </w:r>
    <w:r w:rsidRPr="00A32CBD">
      <w:rPr>
        <w:rFonts w:ascii="Arial" w:hAnsi="Arial" w:cs="Arial"/>
        <w:color w:val="999999"/>
        <w:sz w:val="20"/>
      </w:rPr>
      <w:t>lib</w:t>
    </w:r>
    <w:r w:rsidRPr="00A32CBD">
      <w:rPr>
        <w:rFonts w:ascii="Arial" w:hAnsi="Arial" w:cs="Arial"/>
        <w:color w:val="999999"/>
        <w:sz w:val="20"/>
        <w:lang w:val="ru-RU"/>
      </w:rPr>
      <w:t>.</w:t>
    </w:r>
    <w:r w:rsidRPr="00A32CBD">
      <w:rPr>
        <w:rFonts w:ascii="Arial" w:hAnsi="Arial" w:cs="Arial"/>
        <w:color w:val="999999"/>
        <w:sz w:val="20"/>
      </w:rPr>
      <w:t>ru</w:t>
    </w:r>
    <w:r w:rsidRPr="00A32CB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F058" w14:textId="77777777" w:rsidR="00A32CBD" w:rsidRDefault="00A32C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2FAD"/>
    <w:rsid w:val="0029639D"/>
    <w:rsid w:val="00326F90"/>
    <w:rsid w:val="00393C19"/>
    <w:rsid w:val="0049514F"/>
    <w:rsid w:val="004F50FA"/>
    <w:rsid w:val="00A32CBD"/>
    <w:rsid w:val="00AA1D8D"/>
    <w:rsid w:val="00B47730"/>
    <w:rsid w:val="00B516D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483709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1E2FAD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32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1902</Words>
  <Characters>10806</Characters>
  <Application>Microsoft Office Word</Application>
  <DocSecurity>0</DocSecurity>
  <Lines>192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Фараон и хорал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2025-05-07T23:34:00Z</dcterms:modified>
  <cp:category/>
</cp:coreProperties>
</file>