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71E3A" w14:textId="77777777" w:rsidR="009F7040" w:rsidRPr="00FE6BBE" w:rsidRDefault="009F7040" w:rsidP="00FE6BBE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FE6BBE">
        <w:rPr>
          <w:rFonts w:ascii="Verdana" w:hAnsi="Verdana"/>
          <w:color w:val="000000"/>
          <w:sz w:val="32"/>
          <w:lang w:val="ru-RU"/>
        </w:rPr>
        <w:t>Воспоминания жёлтого пса</w:t>
      </w:r>
    </w:p>
    <w:p w14:paraId="5E6F71A8" w14:textId="09DBCD32" w:rsidR="009F7040" w:rsidRPr="00FE6BBE" w:rsidRDefault="00053395" w:rsidP="00FE6BBE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FE6BBE">
        <w:rPr>
          <w:rFonts w:ascii="Verdana" w:hAnsi="Verdana"/>
          <w:color w:val="000000"/>
          <w:sz w:val="24"/>
          <w:lang w:val="ru-RU"/>
        </w:rPr>
        <w:t>О. Генри</w:t>
      </w:r>
    </w:p>
    <w:p w14:paraId="74682B05" w14:textId="2D10699F" w:rsidR="009F7040" w:rsidRPr="00FE6BBE" w:rsidRDefault="009F7040" w:rsidP="00FE6BBE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FE6BBE">
        <w:rPr>
          <w:rFonts w:ascii="Verdana" w:hAnsi="Verdana"/>
          <w:color w:val="000000"/>
          <w:sz w:val="20"/>
          <w:lang w:val="ru-RU"/>
        </w:rPr>
        <w:t>Перевод под ред. В.</w:t>
      </w:r>
      <w:r w:rsidRPr="00FE6BBE">
        <w:rPr>
          <w:rFonts w:ascii="Verdana" w:hAnsi="Verdana"/>
          <w:color w:val="000000"/>
          <w:sz w:val="20"/>
        </w:rPr>
        <w:t> </w:t>
      </w:r>
      <w:r w:rsidRPr="00FE6BBE">
        <w:rPr>
          <w:rFonts w:ascii="Verdana" w:hAnsi="Verdana"/>
          <w:color w:val="000000"/>
          <w:sz w:val="20"/>
          <w:lang w:val="ru-RU"/>
        </w:rPr>
        <w:t>Азова</w:t>
      </w:r>
    </w:p>
    <w:p w14:paraId="5B475BB8" w14:textId="77777777" w:rsidR="009F7040" w:rsidRPr="00FE6BBE" w:rsidRDefault="009F7040" w:rsidP="00FE6B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B969A41" w14:textId="77777777" w:rsidR="009F7040" w:rsidRPr="00FE6BBE" w:rsidRDefault="009F7040" w:rsidP="00FE6B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E6BBE">
        <w:rPr>
          <w:rFonts w:ascii="Verdana" w:hAnsi="Verdana"/>
          <w:color w:val="000000"/>
          <w:sz w:val="20"/>
          <w:lang w:val="ru-RU"/>
        </w:rPr>
        <w:t>Думаю, что вы, люди, не очень-то удивитесь, прочтя литературное упражнение животного. Мистер Киплинг и немало еще других писателей доказали</w:t>
      </w:r>
      <w:r w:rsidRPr="00FE6BBE">
        <w:rPr>
          <w:rFonts w:ascii="Verdana" w:hAnsi="Verdana"/>
          <w:color w:val="000000"/>
          <w:sz w:val="20"/>
        </w:rPr>
        <w:t> </w:t>
      </w:r>
      <w:r w:rsidRPr="00FE6BBE">
        <w:rPr>
          <w:rFonts w:ascii="Verdana" w:hAnsi="Verdana"/>
          <w:color w:val="000000"/>
          <w:sz w:val="20"/>
          <w:lang w:val="ru-RU"/>
        </w:rPr>
        <w:t>— и не без материальной выгоды для себя,</w:t>
      </w:r>
      <w:r w:rsidRPr="00FE6BBE">
        <w:rPr>
          <w:rFonts w:ascii="Verdana" w:hAnsi="Verdana"/>
          <w:color w:val="000000"/>
          <w:sz w:val="20"/>
        </w:rPr>
        <w:t> </w:t>
      </w:r>
      <w:r w:rsidRPr="00FE6BBE">
        <w:rPr>
          <w:rFonts w:ascii="Verdana" w:hAnsi="Verdana"/>
          <w:color w:val="000000"/>
          <w:sz w:val="20"/>
          <w:lang w:val="ru-RU"/>
        </w:rPr>
        <w:t>— что животные умеют изъясняться на недурном английском языке; в нынешнее время ни один иллюстрированный журнал не обходится без звериного рассказа, если не считать старинных ежемесячников, которые все еще угощают читателей изображениями Брайана и ужасами катастрофы на горе Пело.</w:t>
      </w:r>
    </w:p>
    <w:p w14:paraId="3BA8857B" w14:textId="77777777" w:rsidR="009F7040" w:rsidRPr="00FE6BBE" w:rsidRDefault="009F7040" w:rsidP="00FE6B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E6BBE">
        <w:rPr>
          <w:rFonts w:ascii="Verdana" w:hAnsi="Verdana"/>
          <w:color w:val="000000"/>
          <w:sz w:val="20"/>
          <w:lang w:val="ru-RU"/>
        </w:rPr>
        <w:t>Но не ищите в моем повествовании тех высокопарных фраз, которыми обмениваются в книгах джунглей Нума</w:t>
      </w:r>
      <w:r w:rsidRPr="00FE6BBE">
        <w:rPr>
          <w:rFonts w:ascii="Verdana" w:hAnsi="Verdana"/>
          <w:color w:val="000000"/>
          <w:sz w:val="20"/>
        </w:rPr>
        <w:t> </w:t>
      </w:r>
      <w:r w:rsidRPr="00FE6BBE">
        <w:rPr>
          <w:rFonts w:ascii="Verdana" w:hAnsi="Verdana"/>
          <w:color w:val="000000"/>
          <w:sz w:val="20"/>
          <w:lang w:val="ru-RU"/>
        </w:rPr>
        <w:t>— лев, Шита</w:t>
      </w:r>
      <w:r w:rsidRPr="00FE6BBE">
        <w:rPr>
          <w:rFonts w:ascii="Verdana" w:hAnsi="Verdana"/>
          <w:color w:val="000000"/>
          <w:sz w:val="20"/>
        </w:rPr>
        <w:t> </w:t>
      </w:r>
      <w:r w:rsidRPr="00FE6BBE">
        <w:rPr>
          <w:rFonts w:ascii="Verdana" w:hAnsi="Verdana"/>
          <w:color w:val="000000"/>
          <w:sz w:val="20"/>
          <w:lang w:val="ru-RU"/>
        </w:rPr>
        <w:t>— пантера и Хиста</w:t>
      </w:r>
      <w:r w:rsidRPr="00FE6BBE">
        <w:rPr>
          <w:rFonts w:ascii="Verdana" w:hAnsi="Verdana"/>
          <w:color w:val="000000"/>
          <w:sz w:val="20"/>
        </w:rPr>
        <w:t> </w:t>
      </w:r>
      <w:r w:rsidRPr="00FE6BBE">
        <w:rPr>
          <w:rFonts w:ascii="Verdana" w:hAnsi="Verdana"/>
          <w:color w:val="000000"/>
          <w:sz w:val="20"/>
          <w:lang w:val="ru-RU"/>
        </w:rPr>
        <w:t>— змея. У Желтого Пса, проведшего большую часть своей жизни в дешевой нью-йоркской квартире, где он спал в углу на старой сатиновой нижней юбке (на той, которую его хозяйка облила портвейном во время банкета в клубе), нельзя ожидать особых фокусов по части слога.</w:t>
      </w:r>
    </w:p>
    <w:p w14:paraId="4B159FAB" w14:textId="77777777" w:rsidR="009F7040" w:rsidRPr="00FE6BBE" w:rsidRDefault="009F7040" w:rsidP="00FE6B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E6BBE">
        <w:rPr>
          <w:rFonts w:ascii="Verdana" w:hAnsi="Verdana"/>
          <w:color w:val="000000"/>
          <w:sz w:val="20"/>
          <w:lang w:val="ru-RU"/>
        </w:rPr>
        <w:t>Родился я желтым щенком: время и место рождения, а также и родословная и вес</w:t>
      </w:r>
      <w:r w:rsidRPr="00FE6BBE">
        <w:rPr>
          <w:rFonts w:ascii="Verdana" w:hAnsi="Verdana"/>
          <w:color w:val="000000"/>
          <w:sz w:val="20"/>
        </w:rPr>
        <w:t> </w:t>
      </w:r>
      <w:r w:rsidRPr="00FE6BBE">
        <w:rPr>
          <w:rFonts w:ascii="Verdana" w:hAnsi="Verdana"/>
          <w:color w:val="000000"/>
          <w:sz w:val="20"/>
          <w:lang w:val="ru-RU"/>
        </w:rPr>
        <w:t>— неизвестны. Первое, что я помню, это старуху, которая стояла на углу Бродвея и Двадцать третьей; она держала корзинку, в которой я лежал, и пыталась продать меня толстой даме. Старая ведьма расхваливала меня на все лады и выдавала меня за чистокровного померанско-гамбльтонского красного ирландского кохинхинского фокстерьера. Толстая дама начала охотиться у себя в ридикюле за пятеркой; наконец, нашла ее в куче образчиков бумазеи и фланелета и расплатилась. С того момента я стал любимой собачкой</w:t>
      </w:r>
      <w:r w:rsidRPr="00FE6BBE">
        <w:rPr>
          <w:rFonts w:ascii="Verdana" w:hAnsi="Verdana"/>
          <w:color w:val="000000"/>
          <w:sz w:val="20"/>
        </w:rPr>
        <w:t> </w:t>
      </w:r>
      <w:r w:rsidRPr="00FE6BBE">
        <w:rPr>
          <w:rFonts w:ascii="Verdana" w:hAnsi="Verdana"/>
          <w:color w:val="000000"/>
          <w:sz w:val="20"/>
          <w:lang w:val="ru-RU"/>
        </w:rPr>
        <w:t>— маминым собственным дусиком-песиком. Скажите, любезный читатель, случалось ли когда-нибудь с вами, чтобы толстая двухсотфунтовая особа, пахнущая сыром и под’Эспанем, брала вас на руки и водила бы носом по вашей шерсти, приговаривая все время:</w:t>
      </w:r>
    </w:p>
    <w:p w14:paraId="179B30C0" w14:textId="77777777" w:rsidR="009F7040" w:rsidRPr="00FE6BBE" w:rsidRDefault="009F7040" w:rsidP="00FE6B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E6BBE">
        <w:rPr>
          <w:rFonts w:ascii="Verdana" w:hAnsi="Verdana"/>
          <w:color w:val="000000"/>
          <w:sz w:val="20"/>
          <w:lang w:val="ru-RU"/>
        </w:rPr>
        <w:t>—</w:t>
      </w:r>
      <w:r w:rsidRPr="00FE6BBE">
        <w:rPr>
          <w:rFonts w:ascii="Verdana" w:hAnsi="Verdana"/>
          <w:color w:val="000000"/>
          <w:sz w:val="20"/>
        </w:rPr>
        <w:t> </w:t>
      </w:r>
      <w:r w:rsidRPr="00FE6BBE">
        <w:rPr>
          <w:rFonts w:ascii="Verdana" w:hAnsi="Verdana"/>
          <w:color w:val="000000"/>
          <w:sz w:val="20"/>
          <w:lang w:val="ru-RU"/>
        </w:rPr>
        <w:t>Ути, мой холосенький дусик-пупсик-мусик-кисик-мисик.</w:t>
      </w:r>
    </w:p>
    <w:p w14:paraId="37A9F01F" w14:textId="77777777" w:rsidR="009F7040" w:rsidRPr="00FE6BBE" w:rsidRDefault="009F7040" w:rsidP="00FE6B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E6BBE">
        <w:rPr>
          <w:rFonts w:ascii="Verdana" w:hAnsi="Verdana"/>
          <w:color w:val="000000"/>
          <w:sz w:val="20"/>
          <w:lang w:val="ru-RU"/>
        </w:rPr>
        <w:t>Из чистокровного желтого щенка я, выросши, превратился в безымянного желтого пса, похожего на помесь ангорского кота с целым ящиком лимонов. Но моя хозяйка не огорчалась. Она твердо верила, что два первобытных щенка, которых Ной загнал себе в ковчег, являлись лишь боковой ветвью моих предков. Потребовалось вмешательство двух полицейских, чтобы не допустить ее на выставку в Мэдисон-сквер-гарден, куда она хотела записать меня на приз для сибирских лаек.</w:t>
      </w:r>
    </w:p>
    <w:p w14:paraId="0D6D9BD9" w14:textId="77777777" w:rsidR="009F7040" w:rsidRPr="00FE6BBE" w:rsidRDefault="009F7040" w:rsidP="00FE6B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E6BBE">
        <w:rPr>
          <w:rFonts w:ascii="Verdana" w:hAnsi="Verdana"/>
          <w:color w:val="000000"/>
          <w:sz w:val="20"/>
          <w:lang w:val="ru-RU"/>
        </w:rPr>
        <w:t>Я вам сейчас расскажу про эту самую квартиру. Дом был обыкновенным нью-йоркским домом, выложенным мрамором у входа и булыжником повыше первого этажа. Чтобы добраться до нашей квартиры, нужно было подн... нет, не подняться</w:t>
      </w:r>
      <w:r w:rsidRPr="00FE6BBE">
        <w:rPr>
          <w:rFonts w:ascii="Verdana" w:hAnsi="Verdana"/>
          <w:color w:val="000000"/>
          <w:sz w:val="20"/>
        </w:rPr>
        <w:t> </w:t>
      </w:r>
      <w:r w:rsidRPr="00FE6BBE">
        <w:rPr>
          <w:rFonts w:ascii="Verdana" w:hAnsi="Verdana"/>
          <w:color w:val="000000"/>
          <w:sz w:val="20"/>
          <w:lang w:val="ru-RU"/>
        </w:rPr>
        <w:t>— вскарабкаться на три лестницы. Моя хозяйка наняла ее без мебели и обставила ее как полагается, старинным, тысяча девятьсот третьего года, мягким гарнитуром, олеографией с изображением гейш, заседающих в гарлемской чайной, каучуковым деревом в кадке и мужем.</w:t>
      </w:r>
    </w:p>
    <w:p w14:paraId="41008B5B" w14:textId="77777777" w:rsidR="009F7040" w:rsidRPr="00FE6BBE" w:rsidRDefault="009F7040" w:rsidP="00FE6B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E6BBE">
        <w:rPr>
          <w:rFonts w:ascii="Verdana" w:hAnsi="Verdana"/>
          <w:color w:val="000000"/>
          <w:sz w:val="20"/>
          <w:lang w:val="ru-RU"/>
        </w:rPr>
        <w:t>Клянусь созвездием Пса! Вот жалкое было двуногое! Это был маленький человечек с песочно-желтыми волосами и ушами, сильно смахивавшими на мои. Он был заклеван, как будто все клювы всех туканов, фламинго и пеликанов всего мира щипали его. Он всегда вытирал посуду и выслушивал рассказы моей хозяйки про дешевое и рваное белье, которое развешивала на веревке дама со второго этажа, у которой было, однако, беличье манто. И, кроме того, она заставляла выводить меня на веревочке, пока она готовила ужин.</w:t>
      </w:r>
    </w:p>
    <w:p w14:paraId="4CEEEC63" w14:textId="77777777" w:rsidR="009F7040" w:rsidRPr="00FE6BBE" w:rsidRDefault="009F7040" w:rsidP="00FE6B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E6BBE">
        <w:rPr>
          <w:rFonts w:ascii="Verdana" w:hAnsi="Verdana"/>
          <w:color w:val="000000"/>
          <w:sz w:val="20"/>
          <w:lang w:val="ru-RU"/>
        </w:rPr>
        <w:t>Если бы мужчины знали, как проводят время женщины, когда они одни, они ни за что бы не женились. Романы Лауры Лин Джибби, щелканье орехов, натиранье мускулов шеи миндальным кремом,</w:t>
      </w:r>
      <w:r w:rsidRPr="00FE6BBE">
        <w:rPr>
          <w:rFonts w:ascii="Verdana" w:hAnsi="Verdana"/>
          <w:color w:val="000000"/>
          <w:sz w:val="20"/>
        </w:rPr>
        <w:t> </w:t>
      </w:r>
      <w:r w:rsidRPr="00FE6BBE">
        <w:rPr>
          <w:rFonts w:ascii="Verdana" w:hAnsi="Verdana"/>
          <w:color w:val="000000"/>
          <w:sz w:val="20"/>
          <w:lang w:val="ru-RU"/>
        </w:rPr>
        <w:t>— причем посуда остается немытой,</w:t>
      </w:r>
      <w:r w:rsidRPr="00FE6BBE">
        <w:rPr>
          <w:rFonts w:ascii="Verdana" w:hAnsi="Verdana"/>
          <w:color w:val="000000"/>
          <w:sz w:val="20"/>
        </w:rPr>
        <w:t> </w:t>
      </w:r>
      <w:r w:rsidRPr="00FE6BBE">
        <w:rPr>
          <w:rFonts w:ascii="Verdana" w:hAnsi="Verdana"/>
          <w:color w:val="000000"/>
          <w:sz w:val="20"/>
          <w:lang w:val="ru-RU"/>
        </w:rPr>
        <w:t>— получасовая беседа с поставщиком льда, перечитывание связки старых писем, закуска из парочки пикулей и двух бутылок мальц-экстракта, просиживание в течение часа у дырочки, выцарапанной в матовом стекле окна, чтобы посмотреть, что делается в квартире напротив,</w:t>
      </w:r>
      <w:r w:rsidRPr="00FE6BBE">
        <w:rPr>
          <w:rFonts w:ascii="Verdana" w:hAnsi="Verdana"/>
          <w:color w:val="000000"/>
          <w:sz w:val="20"/>
        </w:rPr>
        <w:t> </w:t>
      </w:r>
      <w:r w:rsidRPr="00FE6BBE">
        <w:rPr>
          <w:rFonts w:ascii="Verdana" w:hAnsi="Verdana"/>
          <w:color w:val="000000"/>
          <w:sz w:val="20"/>
          <w:lang w:val="ru-RU"/>
        </w:rPr>
        <w:t>— пожалуй, вот и все их занятия. За двадцать минут до его прихода со службы они начинают прибирать, поправлять прическу, чтобы не торчала фальшивая подкладка, и вытаскивают ворох шитья</w:t>
      </w:r>
      <w:r w:rsidRPr="00FE6BBE">
        <w:rPr>
          <w:rFonts w:ascii="Verdana" w:hAnsi="Verdana"/>
          <w:color w:val="000000"/>
          <w:sz w:val="20"/>
        </w:rPr>
        <w:t> </w:t>
      </w:r>
      <w:r w:rsidRPr="00FE6BBE">
        <w:rPr>
          <w:rFonts w:ascii="Verdana" w:hAnsi="Verdana"/>
          <w:color w:val="000000"/>
          <w:sz w:val="20"/>
          <w:lang w:val="ru-RU"/>
        </w:rPr>
        <w:t>— чтобы разыграть десятиминутную комедию.</w:t>
      </w:r>
    </w:p>
    <w:p w14:paraId="04EF7300" w14:textId="77777777" w:rsidR="009F7040" w:rsidRPr="00FE6BBE" w:rsidRDefault="009F7040" w:rsidP="00FE6B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E6BBE">
        <w:rPr>
          <w:rFonts w:ascii="Verdana" w:hAnsi="Verdana"/>
          <w:color w:val="000000"/>
          <w:sz w:val="20"/>
          <w:lang w:val="ru-RU"/>
        </w:rPr>
        <w:lastRenderedPageBreak/>
        <w:t>Собачью я вел жизнь в этой квартире. Большей частью я лежал в моем углу и смотрел, как толстая женщина убивает время. Иногда я спал и видел первоклассные сны о том, как я на дворе гоняюсь за кошками, а те прячутся в подвалы, или ворчу на старых дам с черными митенками,</w:t>
      </w:r>
      <w:r w:rsidRPr="00FE6BBE">
        <w:rPr>
          <w:rFonts w:ascii="Verdana" w:hAnsi="Verdana"/>
          <w:color w:val="000000"/>
          <w:sz w:val="20"/>
        </w:rPr>
        <w:t> </w:t>
      </w:r>
      <w:r w:rsidRPr="00FE6BBE">
        <w:rPr>
          <w:rFonts w:ascii="Verdana" w:hAnsi="Verdana"/>
          <w:color w:val="000000"/>
          <w:sz w:val="20"/>
          <w:lang w:val="ru-RU"/>
        </w:rPr>
        <w:t>— одним словом, выполняю истинное назначение собаки. Тогда она набрасывалась на меня со всякими сопливыми телячьими нежностями и целовала меня в нос,</w:t>
      </w:r>
      <w:r w:rsidRPr="00FE6BBE">
        <w:rPr>
          <w:rFonts w:ascii="Verdana" w:hAnsi="Verdana"/>
          <w:color w:val="000000"/>
          <w:sz w:val="20"/>
        </w:rPr>
        <w:t> </w:t>
      </w:r>
      <w:r w:rsidRPr="00FE6BBE">
        <w:rPr>
          <w:rFonts w:ascii="Verdana" w:hAnsi="Verdana"/>
          <w:color w:val="000000"/>
          <w:sz w:val="20"/>
          <w:lang w:val="ru-RU"/>
        </w:rPr>
        <w:t>— но что мне было делать? Ведь собака не может жевать гвоздику, чтобы от нее разило, по крайней мере, за милю?</w:t>
      </w:r>
    </w:p>
    <w:p w14:paraId="711B8317" w14:textId="77777777" w:rsidR="009F7040" w:rsidRPr="00FE6BBE" w:rsidRDefault="009F7040" w:rsidP="00FE6B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E6BBE">
        <w:rPr>
          <w:rFonts w:ascii="Verdana" w:hAnsi="Verdana"/>
          <w:color w:val="000000"/>
          <w:sz w:val="20"/>
          <w:lang w:val="ru-RU"/>
        </w:rPr>
        <w:t>Я начал жалеть ее мужа (прособачьте всех моих кошек, если вру). Мы были так похожи друг на друга, что это начали замечать люди на улице; и потому мы бросили ходить по тем местам, где разъезжает Морган в своем кебе, и предпочитали взбираться на кучи прошлогоднего снега на улицах, где живет бедный люд.</w:t>
      </w:r>
    </w:p>
    <w:p w14:paraId="4780FD1F" w14:textId="77777777" w:rsidR="009F7040" w:rsidRPr="00FE6BBE" w:rsidRDefault="009F7040" w:rsidP="00FE6B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E6BBE">
        <w:rPr>
          <w:rFonts w:ascii="Verdana" w:hAnsi="Verdana"/>
          <w:color w:val="000000"/>
          <w:sz w:val="20"/>
          <w:lang w:val="ru-RU"/>
        </w:rPr>
        <w:t>Как-то раз вечером, во время одной из наших прогулок, когда я старался изобразить из себя премированного сенбернара, а старик притворялся, что у него нет особого желания задушить первого шарманщика, которого он поймает за исполнением мендельсоновского «Свадебного марша», я взглянул на него вверх и по-своему сказал ему:</w:t>
      </w:r>
    </w:p>
    <w:p w14:paraId="3A7B5A2A" w14:textId="77777777" w:rsidR="009F7040" w:rsidRPr="00FE6BBE" w:rsidRDefault="009F7040" w:rsidP="00FE6B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E6BBE">
        <w:rPr>
          <w:rFonts w:ascii="Verdana" w:hAnsi="Verdana"/>
          <w:color w:val="000000"/>
          <w:sz w:val="20"/>
          <w:lang w:val="ru-RU"/>
        </w:rPr>
        <w:t>—</w:t>
      </w:r>
      <w:r w:rsidRPr="00FE6BBE">
        <w:rPr>
          <w:rFonts w:ascii="Verdana" w:hAnsi="Verdana"/>
          <w:color w:val="000000"/>
          <w:sz w:val="20"/>
        </w:rPr>
        <w:t> </w:t>
      </w:r>
      <w:r w:rsidRPr="00FE6BBE">
        <w:rPr>
          <w:rFonts w:ascii="Verdana" w:hAnsi="Verdana"/>
          <w:color w:val="000000"/>
          <w:sz w:val="20"/>
          <w:lang w:val="ru-RU"/>
        </w:rPr>
        <w:t>Ну, чего это ты такой кислый, рак ты вареный? Ведь она тебя не целует. Тебе не приходится сидеть у нее на коленях и выслушивать разговор, по сравнению с которым опереточное либретто покажется равным по мудрости афоризмам Эпиктета. Ты должен радоваться, что ты не собака. Бодрись и забудь тоску.</w:t>
      </w:r>
    </w:p>
    <w:p w14:paraId="293ED72C" w14:textId="77777777" w:rsidR="009F7040" w:rsidRPr="00FE6BBE" w:rsidRDefault="009F7040" w:rsidP="00FE6B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E6BBE">
        <w:rPr>
          <w:rFonts w:ascii="Verdana" w:hAnsi="Verdana"/>
          <w:color w:val="000000"/>
          <w:sz w:val="20"/>
          <w:lang w:val="ru-RU"/>
        </w:rPr>
        <w:t>Матримониальное недоразумение посмотрело на меня вниз с почти собачьим выражением лица.</w:t>
      </w:r>
    </w:p>
    <w:p w14:paraId="6AD18B9F" w14:textId="77777777" w:rsidR="009F7040" w:rsidRPr="00FE6BBE" w:rsidRDefault="009F7040" w:rsidP="00FE6B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E6BBE">
        <w:rPr>
          <w:rFonts w:ascii="Verdana" w:hAnsi="Verdana"/>
          <w:color w:val="000000"/>
          <w:sz w:val="20"/>
          <w:lang w:val="ru-RU"/>
        </w:rPr>
        <w:t>—</w:t>
      </w:r>
      <w:r w:rsidRPr="00FE6BBE">
        <w:rPr>
          <w:rFonts w:ascii="Verdana" w:hAnsi="Verdana"/>
          <w:color w:val="000000"/>
          <w:sz w:val="20"/>
        </w:rPr>
        <w:t> </w:t>
      </w:r>
      <w:r w:rsidRPr="00FE6BBE">
        <w:rPr>
          <w:rFonts w:ascii="Verdana" w:hAnsi="Verdana"/>
          <w:color w:val="000000"/>
          <w:sz w:val="20"/>
          <w:lang w:val="ru-RU"/>
        </w:rPr>
        <w:t>Что, собачка?</w:t>
      </w:r>
      <w:r w:rsidRPr="00FE6BBE">
        <w:rPr>
          <w:rFonts w:ascii="Verdana" w:hAnsi="Verdana"/>
          <w:color w:val="000000"/>
          <w:sz w:val="20"/>
        </w:rPr>
        <w:t> </w:t>
      </w:r>
      <w:r w:rsidRPr="00FE6BBE">
        <w:rPr>
          <w:rFonts w:ascii="Verdana" w:hAnsi="Verdana"/>
          <w:color w:val="000000"/>
          <w:sz w:val="20"/>
          <w:lang w:val="ru-RU"/>
        </w:rPr>
        <w:t>— говорит он.</w:t>
      </w:r>
      <w:r w:rsidRPr="00FE6BBE">
        <w:rPr>
          <w:rFonts w:ascii="Verdana" w:hAnsi="Verdana"/>
          <w:color w:val="000000"/>
          <w:sz w:val="20"/>
        </w:rPr>
        <w:t> </w:t>
      </w:r>
      <w:r w:rsidRPr="00FE6BBE">
        <w:rPr>
          <w:rFonts w:ascii="Verdana" w:hAnsi="Verdana"/>
          <w:color w:val="000000"/>
          <w:sz w:val="20"/>
          <w:lang w:val="ru-RU"/>
        </w:rPr>
        <w:t>— Хорошая собачка. Ты так смотришь, точно говоришь. В чем дело, песик? В кошках? Кошки, я говорю.</w:t>
      </w:r>
    </w:p>
    <w:p w14:paraId="03E64E66" w14:textId="77777777" w:rsidR="009F7040" w:rsidRPr="00FE6BBE" w:rsidRDefault="009F7040" w:rsidP="00FE6B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E6BBE">
        <w:rPr>
          <w:rFonts w:ascii="Verdana" w:hAnsi="Verdana"/>
          <w:color w:val="000000"/>
          <w:sz w:val="20"/>
          <w:lang w:val="ru-RU"/>
        </w:rPr>
        <w:t>Но, конечно, он понять меня не мог. Людям ведь не дано разговаривать, как это делают животные. Единственная область, где возможно общение между собакой и человеком,</w:t>
      </w:r>
      <w:r w:rsidRPr="00FE6BBE">
        <w:rPr>
          <w:rFonts w:ascii="Verdana" w:hAnsi="Verdana"/>
          <w:color w:val="000000"/>
          <w:sz w:val="20"/>
        </w:rPr>
        <w:t> </w:t>
      </w:r>
      <w:r w:rsidRPr="00FE6BBE">
        <w:rPr>
          <w:rFonts w:ascii="Verdana" w:hAnsi="Verdana"/>
          <w:color w:val="000000"/>
          <w:sz w:val="20"/>
          <w:lang w:val="ru-RU"/>
        </w:rPr>
        <w:t>— это беллетристика.</w:t>
      </w:r>
    </w:p>
    <w:p w14:paraId="355A4771" w14:textId="77777777" w:rsidR="009F7040" w:rsidRPr="00FE6BBE" w:rsidRDefault="009F7040" w:rsidP="00FE6B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E6BBE">
        <w:rPr>
          <w:rFonts w:ascii="Verdana" w:hAnsi="Verdana"/>
          <w:color w:val="000000"/>
          <w:sz w:val="20"/>
          <w:lang w:val="ru-RU"/>
        </w:rPr>
        <w:t>В квартире напротив жила дама, у которой был черно-пегий терьер. Каждый вечер ее муж выводил его на цепочке, но он возвращался домой всегда веселый и неизменно что-то насвистывал. Однажды мы с черно-пегим обнюхали друг друга на лестнице, и я попытался добиться у него разъяснения.</w:t>
      </w:r>
    </w:p>
    <w:p w14:paraId="63739037" w14:textId="77777777" w:rsidR="009F7040" w:rsidRPr="00FE6BBE" w:rsidRDefault="009F7040" w:rsidP="00FE6B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E6BBE">
        <w:rPr>
          <w:rFonts w:ascii="Verdana" w:hAnsi="Verdana"/>
          <w:color w:val="000000"/>
          <w:sz w:val="20"/>
          <w:lang w:val="ru-RU"/>
        </w:rPr>
        <w:t>—</w:t>
      </w:r>
      <w:r w:rsidRPr="00FE6BBE">
        <w:rPr>
          <w:rFonts w:ascii="Verdana" w:hAnsi="Verdana"/>
          <w:color w:val="000000"/>
          <w:sz w:val="20"/>
        </w:rPr>
        <w:t> </w:t>
      </w:r>
      <w:r w:rsidRPr="00FE6BBE">
        <w:rPr>
          <w:rFonts w:ascii="Verdana" w:hAnsi="Verdana"/>
          <w:color w:val="000000"/>
          <w:sz w:val="20"/>
          <w:lang w:val="ru-RU"/>
        </w:rPr>
        <w:t>Слушай-ка, Попрыгун,</w:t>
      </w:r>
      <w:r w:rsidRPr="00FE6BBE">
        <w:rPr>
          <w:rFonts w:ascii="Verdana" w:hAnsi="Verdana"/>
          <w:color w:val="000000"/>
          <w:sz w:val="20"/>
        </w:rPr>
        <w:t> </w:t>
      </w:r>
      <w:r w:rsidRPr="00FE6BBE">
        <w:rPr>
          <w:rFonts w:ascii="Verdana" w:hAnsi="Verdana"/>
          <w:color w:val="000000"/>
          <w:sz w:val="20"/>
          <w:lang w:val="ru-RU"/>
        </w:rPr>
        <w:t>— говорю я ему,</w:t>
      </w:r>
      <w:r w:rsidRPr="00FE6BBE">
        <w:rPr>
          <w:rFonts w:ascii="Verdana" w:hAnsi="Verdana"/>
          <w:color w:val="000000"/>
          <w:sz w:val="20"/>
        </w:rPr>
        <w:t> </w:t>
      </w:r>
      <w:r w:rsidRPr="00FE6BBE">
        <w:rPr>
          <w:rFonts w:ascii="Verdana" w:hAnsi="Verdana"/>
          <w:color w:val="000000"/>
          <w:sz w:val="20"/>
          <w:lang w:val="ru-RU"/>
        </w:rPr>
        <w:t>— ты знаешь, что ни один настоящий мужчина не любит разыгрывать на людях роль собачьей няньки. Я еще ни одного не встречал, который, будучи прикреплен к собачке, не выражал бы всем своим видом желания проглотить всякого, кто на него смотрит. Но твой хозяин возвращается каждый раз веселеньким, точно фокусник-любитель, которому удался фокус с яйцом. Откуда это у него берется? Не уверяй меня, что ему нравится.</w:t>
      </w:r>
    </w:p>
    <w:p w14:paraId="637089D6" w14:textId="77777777" w:rsidR="009F7040" w:rsidRPr="00FE6BBE" w:rsidRDefault="009F7040" w:rsidP="00FE6B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E6BBE">
        <w:rPr>
          <w:rFonts w:ascii="Verdana" w:hAnsi="Verdana"/>
          <w:color w:val="000000"/>
          <w:sz w:val="20"/>
          <w:lang w:val="ru-RU"/>
        </w:rPr>
        <w:t>—</w:t>
      </w:r>
      <w:r w:rsidRPr="00FE6BBE">
        <w:rPr>
          <w:rFonts w:ascii="Verdana" w:hAnsi="Verdana"/>
          <w:color w:val="000000"/>
          <w:sz w:val="20"/>
        </w:rPr>
        <w:t> </w:t>
      </w:r>
      <w:r w:rsidRPr="00FE6BBE">
        <w:rPr>
          <w:rFonts w:ascii="Verdana" w:hAnsi="Verdana"/>
          <w:color w:val="000000"/>
          <w:sz w:val="20"/>
          <w:lang w:val="ru-RU"/>
        </w:rPr>
        <w:t>У него-то?</w:t>
      </w:r>
      <w:r w:rsidRPr="00FE6BBE">
        <w:rPr>
          <w:rFonts w:ascii="Verdana" w:hAnsi="Verdana"/>
          <w:color w:val="000000"/>
          <w:sz w:val="20"/>
        </w:rPr>
        <w:t> </w:t>
      </w:r>
      <w:r w:rsidRPr="00FE6BBE">
        <w:rPr>
          <w:rFonts w:ascii="Verdana" w:hAnsi="Verdana"/>
          <w:color w:val="000000"/>
          <w:sz w:val="20"/>
          <w:lang w:val="ru-RU"/>
        </w:rPr>
        <w:t>— говорит черно-пегий.</w:t>
      </w:r>
      <w:r w:rsidRPr="00FE6BBE">
        <w:rPr>
          <w:rFonts w:ascii="Verdana" w:hAnsi="Verdana"/>
          <w:color w:val="000000"/>
          <w:sz w:val="20"/>
        </w:rPr>
        <w:t> </w:t>
      </w:r>
      <w:r w:rsidRPr="00FE6BBE">
        <w:rPr>
          <w:rFonts w:ascii="Verdana" w:hAnsi="Verdana"/>
          <w:color w:val="000000"/>
          <w:sz w:val="20"/>
          <w:lang w:val="ru-RU"/>
        </w:rPr>
        <w:t>— Он употребляет лучшее средство, указанное самой природой. Насвистывается! Вначале, когда мы выходили, он конфузился и робел. Но после того, как мы обойдем восемь баров, ему уже все равно, что у него на удочке болтается,</w:t>
      </w:r>
      <w:r w:rsidRPr="00FE6BBE">
        <w:rPr>
          <w:rFonts w:ascii="Verdana" w:hAnsi="Verdana"/>
          <w:color w:val="000000"/>
          <w:sz w:val="20"/>
        </w:rPr>
        <w:t> </w:t>
      </w:r>
      <w:r w:rsidRPr="00FE6BBE">
        <w:rPr>
          <w:rFonts w:ascii="Verdana" w:hAnsi="Verdana"/>
          <w:color w:val="000000"/>
          <w:sz w:val="20"/>
          <w:lang w:val="ru-RU"/>
        </w:rPr>
        <w:t>— собака или морская кошка. У меня эти вращающиеся двери баров отхватили уже дюйма два от кончика хвоста, когда я пробовал проскользнуть через них.</w:t>
      </w:r>
    </w:p>
    <w:p w14:paraId="6F64BA3F" w14:textId="77777777" w:rsidR="009F7040" w:rsidRPr="00FE6BBE" w:rsidRDefault="009F7040" w:rsidP="00FE6B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E6BBE">
        <w:rPr>
          <w:rFonts w:ascii="Verdana" w:hAnsi="Verdana"/>
          <w:color w:val="000000"/>
          <w:sz w:val="20"/>
          <w:lang w:val="ru-RU"/>
        </w:rPr>
        <w:t>Указание, полученное мною от этого терьера, заставило меня призадуматься.</w:t>
      </w:r>
    </w:p>
    <w:p w14:paraId="0649E51F" w14:textId="77777777" w:rsidR="009F7040" w:rsidRPr="00FE6BBE" w:rsidRDefault="009F7040" w:rsidP="00FE6B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E6BBE">
        <w:rPr>
          <w:rFonts w:ascii="Verdana" w:hAnsi="Verdana"/>
          <w:color w:val="000000"/>
          <w:sz w:val="20"/>
          <w:lang w:val="ru-RU"/>
        </w:rPr>
        <w:t>Однажды вечером, часов около шести, хозяйка велела ему приготовиться, чтобы вывести Дусика для принятия обычной порции озона. Да, я до сих пор это скрывал, но вот как она меня прозвала! А черно-пегого звали Тютюлькой. Я считаю, что все-таки обогнал его на несколько зайцев. Но все же величать пса Дусиком ничуть не лучше, чем привязать ему пустую банку к хвосту.</w:t>
      </w:r>
    </w:p>
    <w:p w14:paraId="5BE78ED5" w14:textId="77777777" w:rsidR="009F7040" w:rsidRPr="00FE6BBE" w:rsidRDefault="009F7040" w:rsidP="00FE6B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E6BBE">
        <w:rPr>
          <w:rFonts w:ascii="Verdana" w:hAnsi="Verdana"/>
          <w:color w:val="000000"/>
          <w:sz w:val="20"/>
          <w:lang w:val="ru-RU"/>
        </w:rPr>
        <w:t>На тихой улице, в укромном месте, перед входом в заманчивый, приличного вида бар, я стал натягивать лесу, на которой болтался мой гувернер. Я ринулся очертя голову к дверям, царапал их и визжал не хуже собаки в отделе происшествий, когда она старается дать понять семье маленькой Алисы, что девочка увязла на топком месте, собирая цветы у ручья.</w:t>
      </w:r>
    </w:p>
    <w:p w14:paraId="5D5F6089" w14:textId="77777777" w:rsidR="009F7040" w:rsidRPr="00FE6BBE" w:rsidRDefault="009F7040" w:rsidP="00FE6B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E6BBE">
        <w:rPr>
          <w:rFonts w:ascii="Verdana" w:hAnsi="Verdana"/>
          <w:color w:val="000000"/>
          <w:sz w:val="20"/>
          <w:lang w:val="ru-RU"/>
        </w:rPr>
        <w:t>—</w:t>
      </w:r>
      <w:r w:rsidRPr="00FE6BBE">
        <w:rPr>
          <w:rFonts w:ascii="Verdana" w:hAnsi="Verdana"/>
          <w:color w:val="000000"/>
          <w:sz w:val="20"/>
        </w:rPr>
        <w:t> </w:t>
      </w:r>
      <w:r w:rsidRPr="00FE6BBE">
        <w:rPr>
          <w:rFonts w:ascii="Verdana" w:hAnsi="Verdana"/>
          <w:color w:val="000000"/>
          <w:sz w:val="20"/>
          <w:lang w:val="ru-RU"/>
        </w:rPr>
        <w:t>Лопни мои глаза!</w:t>
      </w:r>
      <w:r w:rsidRPr="00FE6BBE">
        <w:rPr>
          <w:rFonts w:ascii="Verdana" w:hAnsi="Verdana"/>
          <w:color w:val="000000"/>
          <w:sz w:val="20"/>
        </w:rPr>
        <w:t> </w:t>
      </w:r>
      <w:r w:rsidRPr="00FE6BBE">
        <w:rPr>
          <w:rFonts w:ascii="Verdana" w:hAnsi="Verdana"/>
          <w:color w:val="000000"/>
          <w:sz w:val="20"/>
          <w:lang w:val="ru-RU"/>
        </w:rPr>
        <w:t>— сказал, широко улыбаясь, муж.</w:t>
      </w:r>
      <w:r w:rsidRPr="00FE6BBE">
        <w:rPr>
          <w:rFonts w:ascii="Verdana" w:hAnsi="Verdana"/>
          <w:color w:val="000000"/>
          <w:sz w:val="20"/>
        </w:rPr>
        <w:t> </w:t>
      </w:r>
      <w:r w:rsidRPr="00FE6BBE">
        <w:rPr>
          <w:rFonts w:ascii="Verdana" w:hAnsi="Verdana"/>
          <w:color w:val="000000"/>
          <w:sz w:val="20"/>
          <w:lang w:val="ru-RU"/>
        </w:rPr>
        <w:t>— Лопни мои глаза, если этот шафрановый потомок бутылки с лимонадом не приглашает меня войти и выпить стаканчик. Постойте, да с каких это пор я не подходил вообще к стойке? Я, пожалуй...</w:t>
      </w:r>
    </w:p>
    <w:p w14:paraId="2F075BD6" w14:textId="77777777" w:rsidR="009F7040" w:rsidRPr="00FE6BBE" w:rsidRDefault="009F7040" w:rsidP="00FE6B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E6BBE">
        <w:rPr>
          <w:rFonts w:ascii="Verdana" w:hAnsi="Verdana"/>
          <w:color w:val="000000"/>
          <w:sz w:val="20"/>
          <w:lang w:val="ru-RU"/>
        </w:rPr>
        <w:lastRenderedPageBreak/>
        <w:t>Тут уж я понял, что он от меня не уйдет. Он сел за стол и начал пить горячее шотландское виски. Целый час кемпбелли</w:t>
      </w:r>
      <w:r w:rsidRPr="00FE6BBE">
        <w:rPr>
          <w:rFonts w:ascii="Verdana" w:hAnsi="Verdana"/>
          <w:color w:val="000000"/>
          <w:sz w:val="20"/>
          <w:vertAlign w:val="superscript"/>
        </w:rPr>
        <w:footnoteReference w:id="1"/>
      </w:r>
      <w:r w:rsidRPr="00FE6BBE">
        <w:rPr>
          <w:rFonts w:ascii="Verdana" w:hAnsi="Verdana"/>
          <w:color w:val="000000"/>
          <w:sz w:val="20"/>
          <w:lang w:val="ru-RU"/>
        </w:rPr>
        <w:t xml:space="preserve"> так и шли у него друг за дружкой. Я сидел рядом и вызывал лакея, стуча хвостом об пол и поглощая дорогую закуску, с которой отнюдь не могли сравниться яства мамаши, покупаемые в гастрономической лавке минут за восемь до прихода папаши со службы.</w:t>
      </w:r>
    </w:p>
    <w:p w14:paraId="485AE214" w14:textId="77777777" w:rsidR="009F7040" w:rsidRPr="00FE6BBE" w:rsidRDefault="009F7040" w:rsidP="00FE6B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E6BBE">
        <w:rPr>
          <w:rFonts w:ascii="Verdana" w:hAnsi="Verdana"/>
          <w:color w:val="000000"/>
          <w:sz w:val="20"/>
          <w:lang w:val="ru-RU"/>
        </w:rPr>
        <w:t>Когда все шотландские продукты, кроме ржаного хлеба, были уничтожены, муж отвязал меня от ножки стола и повел меня к выходу, дергая за сворку, как рыбак, поймавший на удочку лосося. На улице он снял с меня ошейник и выбросил его вон.</w:t>
      </w:r>
    </w:p>
    <w:p w14:paraId="61A00217" w14:textId="77777777" w:rsidR="009F7040" w:rsidRPr="00FE6BBE" w:rsidRDefault="009F7040" w:rsidP="00FE6B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E6BBE">
        <w:rPr>
          <w:rFonts w:ascii="Verdana" w:hAnsi="Verdana"/>
          <w:color w:val="000000"/>
          <w:sz w:val="20"/>
          <w:lang w:val="ru-RU"/>
        </w:rPr>
        <w:t>—</w:t>
      </w:r>
      <w:r w:rsidRPr="00FE6BBE">
        <w:rPr>
          <w:rFonts w:ascii="Verdana" w:hAnsi="Verdana"/>
          <w:color w:val="000000"/>
          <w:sz w:val="20"/>
        </w:rPr>
        <w:t> </w:t>
      </w:r>
      <w:r w:rsidRPr="00FE6BBE">
        <w:rPr>
          <w:rFonts w:ascii="Verdana" w:hAnsi="Verdana"/>
          <w:color w:val="000000"/>
          <w:sz w:val="20"/>
          <w:lang w:val="ru-RU"/>
        </w:rPr>
        <w:t>Бедная собачка,</w:t>
      </w:r>
      <w:r w:rsidRPr="00FE6BBE">
        <w:rPr>
          <w:rFonts w:ascii="Verdana" w:hAnsi="Verdana"/>
          <w:color w:val="000000"/>
          <w:sz w:val="20"/>
        </w:rPr>
        <w:t> </w:t>
      </w:r>
      <w:r w:rsidRPr="00FE6BBE">
        <w:rPr>
          <w:rFonts w:ascii="Verdana" w:hAnsi="Verdana"/>
          <w:color w:val="000000"/>
          <w:sz w:val="20"/>
          <w:lang w:val="ru-RU"/>
        </w:rPr>
        <w:t>— говорит он,</w:t>
      </w:r>
      <w:r w:rsidRPr="00FE6BBE">
        <w:rPr>
          <w:rFonts w:ascii="Verdana" w:hAnsi="Verdana"/>
          <w:color w:val="000000"/>
          <w:sz w:val="20"/>
        </w:rPr>
        <w:t> </w:t>
      </w:r>
      <w:r w:rsidRPr="00FE6BBE">
        <w:rPr>
          <w:rFonts w:ascii="Verdana" w:hAnsi="Verdana"/>
          <w:color w:val="000000"/>
          <w:sz w:val="20"/>
          <w:lang w:val="ru-RU"/>
        </w:rPr>
        <w:t>— хорошая собачка. Не будет она больше тебя целовать. А то чистый срам! Собачка, милая, беги, попади под трамвай и будь счастлива.</w:t>
      </w:r>
    </w:p>
    <w:p w14:paraId="527D0A9D" w14:textId="77777777" w:rsidR="009F7040" w:rsidRPr="00FE6BBE" w:rsidRDefault="009F7040" w:rsidP="00FE6B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E6BBE">
        <w:rPr>
          <w:rFonts w:ascii="Verdana" w:hAnsi="Verdana"/>
          <w:color w:val="000000"/>
          <w:sz w:val="20"/>
          <w:lang w:val="ru-RU"/>
        </w:rPr>
        <w:t>Но я отказался его покинуть. Я начал прыгать и резвиться вокруг него, счастливый и довольный, как щенок на коврике у камина.</w:t>
      </w:r>
    </w:p>
    <w:p w14:paraId="220D1635" w14:textId="77777777" w:rsidR="009F7040" w:rsidRPr="00FE6BBE" w:rsidRDefault="009F7040" w:rsidP="00FE6B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E6BBE">
        <w:rPr>
          <w:rFonts w:ascii="Verdana" w:hAnsi="Verdana"/>
          <w:color w:val="000000"/>
          <w:sz w:val="20"/>
          <w:lang w:val="ru-RU"/>
        </w:rPr>
        <w:t>—</w:t>
      </w:r>
      <w:r w:rsidRPr="00FE6BBE">
        <w:rPr>
          <w:rFonts w:ascii="Verdana" w:hAnsi="Verdana"/>
          <w:color w:val="000000"/>
          <w:sz w:val="20"/>
        </w:rPr>
        <w:t> </w:t>
      </w:r>
      <w:r w:rsidRPr="00FE6BBE">
        <w:rPr>
          <w:rFonts w:ascii="Verdana" w:hAnsi="Verdana"/>
          <w:color w:val="000000"/>
          <w:sz w:val="20"/>
          <w:lang w:val="ru-RU"/>
        </w:rPr>
        <w:t>Эх ты, старый, блохастый охотник за воробьями,</w:t>
      </w:r>
      <w:r w:rsidRPr="00FE6BBE">
        <w:rPr>
          <w:rFonts w:ascii="Verdana" w:hAnsi="Verdana"/>
          <w:color w:val="000000"/>
          <w:sz w:val="20"/>
        </w:rPr>
        <w:t> </w:t>
      </w:r>
      <w:r w:rsidRPr="00FE6BBE">
        <w:rPr>
          <w:rFonts w:ascii="Verdana" w:hAnsi="Verdana"/>
          <w:color w:val="000000"/>
          <w:sz w:val="20"/>
          <w:lang w:val="ru-RU"/>
        </w:rPr>
        <w:t>— сказал я ему,</w:t>
      </w:r>
      <w:r w:rsidRPr="00FE6BBE">
        <w:rPr>
          <w:rFonts w:ascii="Verdana" w:hAnsi="Verdana"/>
          <w:color w:val="000000"/>
          <w:sz w:val="20"/>
        </w:rPr>
        <w:t> </w:t>
      </w:r>
      <w:r w:rsidRPr="00FE6BBE">
        <w:rPr>
          <w:rFonts w:ascii="Verdana" w:hAnsi="Verdana"/>
          <w:color w:val="000000"/>
          <w:sz w:val="20"/>
          <w:lang w:val="ru-RU"/>
        </w:rPr>
        <w:t>— только ты и умеешь, что выть на луну, да гоняться за зайцами, да яйца воровать,</w:t>
      </w:r>
      <w:r w:rsidRPr="00FE6BBE">
        <w:rPr>
          <w:rFonts w:ascii="Verdana" w:hAnsi="Verdana"/>
          <w:color w:val="000000"/>
          <w:sz w:val="20"/>
        </w:rPr>
        <w:t> </w:t>
      </w:r>
      <w:r w:rsidRPr="00FE6BBE">
        <w:rPr>
          <w:rFonts w:ascii="Verdana" w:hAnsi="Verdana"/>
          <w:color w:val="000000"/>
          <w:sz w:val="20"/>
          <w:lang w:val="ru-RU"/>
        </w:rPr>
        <w:t>— а не видишь, что я вовсе не хочу уходить от тебя. Разве ты не понимаешь, что мы оба с тобой</w:t>
      </w:r>
      <w:r w:rsidRPr="00FE6BBE">
        <w:rPr>
          <w:rFonts w:ascii="Verdana" w:hAnsi="Verdana"/>
          <w:color w:val="000000"/>
          <w:sz w:val="20"/>
        </w:rPr>
        <w:t> </w:t>
      </w:r>
      <w:r w:rsidRPr="00FE6BBE">
        <w:rPr>
          <w:rFonts w:ascii="Verdana" w:hAnsi="Verdana"/>
          <w:color w:val="000000"/>
          <w:sz w:val="20"/>
          <w:lang w:val="ru-RU"/>
        </w:rPr>
        <w:t>— заблудившиеся в лесу щенята, а хозяйка</w:t>
      </w:r>
      <w:r w:rsidRPr="00FE6BBE">
        <w:rPr>
          <w:rFonts w:ascii="Verdana" w:hAnsi="Verdana"/>
          <w:color w:val="000000"/>
          <w:sz w:val="20"/>
        </w:rPr>
        <w:t> </w:t>
      </w:r>
      <w:r w:rsidRPr="00FE6BBE">
        <w:rPr>
          <w:rFonts w:ascii="Verdana" w:hAnsi="Verdana"/>
          <w:color w:val="000000"/>
          <w:sz w:val="20"/>
          <w:lang w:val="ru-RU"/>
        </w:rPr>
        <w:t>— жестокая мачеха, которая хочет нас извести: тебя</w:t>
      </w:r>
      <w:r w:rsidRPr="00FE6BBE">
        <w:rPr>
          <w:rFonts w:ascii="Verdana" w:hAnsi="Verdana"/>
          <w:color w:val="000000"/>
          <w:sz w:val="20"/>
        </w:rPr>
        <w:t> </w:t>
      </w:r>
      <w:r w:rsidRPr="00FE6BBE">
        <w:rPr>
          <w:rFonts w:ascii="Verdana" w:hAnsi="Verdana"/>
          <w:color w:val="000000"/>
          <w:sz w:val="20"/>
          <w:lang w:val="ru-RU"/>
        </w:rPr>
        <w:t>— вытиранием посуды, а меня</w:t>
      </w:r>
      <w:r w:rsidRPr="00FE6BBE">
        <w:rPr>
          <w:rFonts w:ascii="Verdana" w:hAnsi="Verdana"/>
          <w:color w:val="000000"/>
          <w:sz w:val="20"/>
        </w:rPr>
        <w:t> </w:t>
      </w:r>
      <w:r w:rsidRPr="00FE6BBE">
        <w:rPr>
          <w:rFonts w:ascii="Verdana" w:hAnsi="Verdana"/>
          <w:color w:val="000000"/>
          <w:sz w:val="20"/>
          <w:lang w:val="ru-RU"/>
        </w:rPr>
        <w:t>— мазью от блох и розовым бантом на хвосте. Почему бы нам не бросить все и не стать навсегда товарищами?</w:t>
      </w:r>
    </w:p>
    <w:p w14:paraId="6B19BBAE" w14:textId="77777777" w:rsidR="009F7040" w:rsidRPr="00FE6BBE" w:rsidRDefault="009F7040" w:rsidP="00FE6B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E6BBE">
        <w:rPr>
          <w:rFonts w:ascii="Verdana" w:hAnsi="Verdana"/>
          <w:color w:val="000000"/>
          <w:sz w:val="20"/>
          <w:lang w:val="ru-RU"/>
        </w:rPr>
        <w:t>Вы, может быть, будете утверждать, что он не понял. Не стану спорить. Но горячее шотландское виски ему точно жару поддало, и он остановился на минуту в размышлении.</w:t>
      </w:r>
    </w:p>
    <w:p w14:paraId="5541E68A" w14:textId="77777777" w:rsidR="009F7040" w:rsidRPr="00FE6BBE" w:rsidRDefault="009F7040" w:rsidP="00FE6B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E6BBE">
        <w:rPr>
          <w:rFonts w:ascii="Verdana" w:hAnsi="Verdana"/>
          <w:color w:val="000000"/>
          <w:sz w:val="20"/>
          <w:lang w:val="ru-RU"/>
        </w:rPr>
        <w:t>—</w:t>
      </w:r>
      <w:r w:rsidRPr="00FE6BBE">
        <w:rPr>
          <w:rFonts w:ascii="Verdana" w:hAnsi="Verdana"/>
          <w:color w:val="000000"/>
          <w:sz w:val="20"/>
        </w:rPr>
        <w:t> </w:t>
      </w:r>
      <w:r w:rsidRPr="00FE6BBE">
        <w:rPr>
          <w:rFonts w:ascii="Verdana" w:hAnsi="Verdana"/>
          <w:color w:val="000000"/>
          <w:sz w:val="20"/>
          <w:lang w:val="ru-RU"/>
        </w:rPr>
        <w:t>Собачка,</w:t>
      </w:r>
      <w:r w:rsidRPr="00FE6BBE">
        <w:rPr>
          <w:rFonts w:ascii="Verdana" w:hAnsi="Verdana"/>
          <w:color w:val="000000"/>
          <w:sz w:val="20"/>
        </w:rPr>
        <w:t> </w:t>
      </w:r>
      <w:r w:rsidRPr="00FE6BBE">
        <w:rPr>
          <w:rFonts w:ascii="Verdana" w:hAnsi="Verdana"/>
          <w:color w:val="000000"/>
          <w:sz w:val="20"/>
          <w:lang w:val="ru-RU"/>
        </w:rPr>
        <w:t>— наконец сказал он,</w:t>
      </w:r>
      <w:r w:rsidRPr="00FE6BBE">
        <w:rPr>
          <w:rFonts w:ascii="Verdana" w:hAnsi="Verdana"/>
          <w:color w:val="000000"/>
          <w:sz w:val="20"/>
        </w:rPr>
        <w:t> </w:t>
      </w:r>
      <w:r w:rsidRPr="00FE6BBE">
        <w:rPr>
          <w:rFonts w:ascii="Verdana" w:hAnsi="Verdana"/>
          <w:color w:val="000000"/>
          <w:sz w:val="20"/>
          <w:lang w:val="ru-RU"/>
        </w:rPr>
        <w:t>— мы больше дюжины жизней на земле не проживем, и мало кто из нас достигает трехсотлетнего возраста. Назови меня чертом, если я когда-нибудь вернусь в этот ад; а ты будешь сукиным сыном, если нос туда покажешь. Держу пари на шестьдесят против одного, что Запад выиграет сегодня у Востока на корпус взрослой таксы.</w:t>
      </w:r>
    </w:p>
    <w:p w14:paraId="5C361E5D" w14:textId="77777777" w:rsidR="009F7040" w:rsidRPr="00FE6BBE" w:rsidRDefault="009F7040" w:rsidP="00FE6B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E6BBE">
        <w:rPr>
          <w:rFonts w:ascii="Verdana" w:hAnsi="Verdana"/>
          <w:color w:val="000000"/>
          <w:sz w:val="20"/>
          <w:lang w:val="ru-RU"/>
        </w:rPr>
        <w:t>Сворки не было, но я, несмотря на это, добрался, весело прыгая, до парома на Двадцать третьей улице вместе с моим хозяином. И кошки, встречавшиеся нам по дороге, имели полное основание радоваться, что унаследовали от своих первобытных предков острые когти.</w:t>
      </w:r>
    </w:p>
    <w:p w14:paraId="2337B4A5" w14:textId="77777777" w:rsidR="009F7040" w:rsidRPr="00FE6BBE" w:rsidRDefault="009F7040" w:rsidP="00FE6B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E6BBE">
        <w:rPr>
          <w:rFonts w:ascii="Verdana" w:hAnsi="Verdana"/>
          <w:color w:val="000000"/>
          <w:sz w:val="20"/>
          <w:lang w:val="ru-RU"/>
        </w:rPr>
        <w:t>Когда мы переехали на пароме на другую сторону, мой хозяин сказал какому-то незнакомцу, который стоял тут же, на вокзале, и ел булку с изюмом:</w:t>
      </w:r>
    </w:p>
    <w:p w14:paraId="2B19F622" w14:textId="77777777" w:rsidR="009F7040" w:rsidRPr="00FE6BBE" w:rsidRDefault="009F7040" w:rsidP="00FE6B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E6BBE">
        <w:rPr>
          <w:rFonts w:ascii="Verdana" w:hAnsi="Verdana"/>
          <w:color w:val="000000"/>
          <w:sz w:val="20"/>
          <w:lang w:val="ru-RU"/>
        </w:rPr>
        <w:t>—</w:t>
      </w:r>
      <w:r w:rsidRPr="00FE6BBE">
        <w:rPr>
          <w:rFonts w:ascii="Verdana" w:hAnsi="Verdana"/>
          <w:color w:val="000000"/>
          <w:sz w:val="20"/>
        </w:rPr>
        <w:t> </w:t>
      </w:r>
      <w:r w:rsidRPr="00FE6BBE">
        <w:rPr>
          <w:rFonts w:ascii="Verdana" w:hAnsi="Verdana"/>
          <w:color w:val="000000"/>
          <w:sz w:val="20"/>
          <w:lang w:val="ru-RU"/>
        </w:rPr>
        <w:t>Мы с собачкой думаем махнуть в Скалистые горы.</w:t>
      </w:r>
    </w:p>
    <w:p w14:paraId="1E04482D" w14:textId="77777777" w:rsidR="009F7040" w:rsidRPr="00FE6BBE" w:rsidRDefault="009F7040" w:rsidP="00FE6B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E6BBE">
        <w:rPr>
          <w:rFonts w:ascii="Verdana" w:hAnsi="Verdana"/>
          <w:color w:val="000000"/>
          <w:sz w:val="20"/>
          <w:lang w:val="ru-RU"/>
        </w:rPr>
        <w:t>Но больше всего я обрадовался, когда мой гувернер, дернув меня за уши так больно, что я завыл, объявил мне:</w:t>
      </w:r>
    </w:p>
    <w:p w14:paraId="2551A750" w14:textId="77777777" w:rsidR="009F7040" w:rsidRPr="00FE6BBE" w:rsidRDefault="009F7040" w:rsidP="00FE6B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E6BBE">
        <w:rPr>
          <w:rFonts w:ascii="Verdana" w:hAnsi="Verdana"/>
          <w:color w:val="000000"/>
          <w:sz w:val="20"/>
          <w:lang w:val="ru-RU"/>
        </w:rPr>
        <w:t>—</w:t>
      </w:r>
      <w:r w:rsidRPr="00FE6BBE">
        <w:rPr>
          <w:rFonts w:ascii="Verdana" w:hAnsi="Verdana"/>
          <w:color w:val="000000"/>
          <w:sz w:val="20"/>
        </w:rPr>
        <w:t> </w:t>
      </w:r>
      <w:r w:rsidRPr="00FE6BBE">
        <w:rPr>
          <w:rFonts w:ascii="Verdana" w:hAnsi="Verdana"/>
          <w:color w:val="000000"/>
          <w:sz w:val="20"/>
          <w:lang w:val="ru-RU"/>
        </w:rPr>
        <w:t>Эх ты, обезьяноголовая, крысохвостая, желтошерстая дворняга, знаешь ли ты, как я отныне буду тебя звать?</w:t>
      </w:r>
    </w:p>
    <w:p w14:paraId="488C6E0C" w14:textId="77777777" w:rsidR="009F7040" w:rsidRPr="00FE6BBE" w:rsidRDefault="009F7040" w:rsidP="00FE6B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E6BBE">
        <w:rPr>
          <w:rFonts w:ascii="Verdana" w:hAnsi="Verdana"/>
          <w:color w:val="000000"/>
          <w:sz w:val="20"/>
          <w:lang w:val="ru-RU"/>
        </w:rPr>
        <w:t>Я вспомнил «Дусика» и жалобно завизжал.</w:t>
      </w:r>
    </w:p>
    <w:p w14:paraId="0CC9A565" w14:textId="4E668EDC" w:rsidR="0099562C" w:rsidRPr="00FE6BBE" w:rsidRDefault="009F7040" w:rsidP="00FE6B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E6BBE">
        <w:rPr>
          <w:rFonts w:ascii="Verdana" w:hAnsi="Verdana"/>
          <w:color w:val="000000"/>
          <w:sz w:val="20"/>
          <w:lang w:val="ru-RU"/>
        </w:rPr>
        <w:t>—</w:t>
      </w:r>
      <w:r w:rsidRPr="00FE6BBE">
        <w:rPr>
          <w:rFonts w:ascii="Verdana" w:hAnsi="Verdana"/>
          <w:color w:val="000000"/>
          <w:sz w:val="20"/>
        </w:rPr>
        <w:t> </w:t>
      </w:r>
      <w:r w:rsidRPr="00FE6BBE">
        <w:rPr>
          <w:rFonts w:ascii="Verdana" w:hAnsi="Verdana"/>
          <w:color w:val="000000"/>
          <w:sz w:val="20"/>
          <w:lang w:val="ru-RU"/>
        </w:rPr>
        <w:t>Барбосом буду тебя звать,</w:t>
      </w:r>
      <w:r w:rsidRPr="00FE6BBE">
        <w:rPr>
          <w:rFonts w:ascii="Verdana" w:hAnsi="Verdana"/>
          <w:color w:val="000000"/>
          <w:sz w:val="20"/>
        </w:rPr>
        <w:t> </w:t>
      </w:r>
      <w:r w:rsidRPr="00FE6BBE">
        <w:rPr>
          <w:rFonts w:ascii="Verdana" w:hAnsi="Verdana"/>
          <w:color w:val="000000"/>
          <w:sz w:val="20"/>
          <w:lang w:val="ru-RU"/>
        </w:rPr>
        <w:t>— сказал мой хозяин; и я пожалел, что у меня не пять хвостов и я не могу достаточно намахаться, чтобы достойно отметить это нововведение.</w:t>
      </w:r>
    </w:p>
    <w:sectPr w:rsidR="0099562C" w:rsidRPr="00FE6BBE" w:rsidSect="00FE6B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58CB4" w14:textId="77777777" w:rsidR="00C51E59" w:rsidRDefault="00C51E59" w:rsidP="009F7040">
      <w:pPr>
        <w:spacing w:after="0" w:line="240" w:lineRule="auto"/>
      </w:pPr>
      <w:r>
        <w:separator/>
      </w:r>
    </w:p>
  </w:endnote>
  <w:endnote w:type="continuationSeparator" w:id="0">
    <w:p w14:paraId="621EF6AC" w14:textId="77777777" w:rsidR="00C51E59" w:rsidRDefault="00C51E59" w:rsidP="009F7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151BB" w14:textId="77777777" w:rsidR="00FE6BBE" w:rsidRDefault="00FE6BBE" w:rsidP="0091095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02E966B" w14:textId="77777777" w:rsidR="00FE6BBE" w:rsidRDefault="00FE6BBE" w:rsidP="00FE6BB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C4248" w14:textId="4879CE90" w:rsidR="00FE6BBE" w:rsidRPr="00FE6BBE" w:rsidRDefault="00FE6BBE" w:rsidP="00FE6BBE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FE6BBE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FE6BBE">
      <w:rPr>
        <w:rStyle w:val="PageNumber"/>
        <w:rFonts w:ascii="Arial" w:hAnsi="Arial" w:cs="Arial"/>
        <w:color w:val="999999"/>
        <w:sz w:val="20"/>
      </w:rPr>
      <w:t>http</w:t>
    </w:r>
    <w:r w:rsidRPr="00FE6BBE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FE6BBE">
      <w:rPr>
        <w:rStyle w:val="PageNumber"/>
        <w:rFonts w:ascii="Arial" w:hAnsi="Arial" w:cs="Arial"/>
        <w:color w:val="999999"/>
        <w:sz w:val="20"/>
      </w:rPr>
      <w:t>artefact</w:t>
    </w:r>
    <w:r w:rsidRPr="00FE6BBE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FE6BBE">
      <w:rPr>
        <w:rStyle w:val="PageNumber"/>
        <w:rFonts w:ascii="Arial" w:hAnsi="Arial" w:cs="Arial"/>
        <w:color w:val="999999"/>
        <w:sz w:val="20"/>
      </w:rPr>
      <w:t>lib</w:t>
    </w:r>
    <w:r w:rsidRPr="00FE6BBE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FE6BBE">
      <w:rPr>
        <w:rStyle w:val="PageNumber"/>
        <w:rFonts w:ascii="Arial" w:hAnsi="Arial" w:cs="Arial"/>
        <w:color w:val="999999"/>
        <w:sz w:val="20"/>
      </w:rPr>
      <w:t>ru</w:t>
    </w:r>
    <w:r w:rsidRPr="00FE6BBE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19B62" w14:textId="77777777" w:rsidR="00FE6BBE" w:rsidRDefault="00FE6B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8C4DB" w14:textId="77777777" w:rsidR="00C51E59" w:rsidRDefault="00C51E59" w:rsidP="009F7040">
      <w:pPr>
        <w:spacing w:after="0" w:line="240" w:lineRule="auto"/>
      </w:pPr>
      <w:r>
        <w:separator/>
      </w:r>
    </w:p>
  </w:footnote>
  <w:footnote w:type="continuationSeparator" w:id="0">
    <w:p w14:paraId="699F3EB8" w14:textId="77777777" w:rsidR="00C51E59" w:rsidRDefault="00C51E59" w:rsidP="009F7040">
      <w:pPr>
        <w:spacing w:after="0" w:line="240" w:lineRule="auto"/>
      </w:pPr>
      <w:r>
        <w:continuationSeparator/>
      </w:r>
    </w:p>
  </w:footnote>
  <w:footnote w:id="1">
    <w:p w14:paraId="4F837938" w14:textId="77777777" w:rsidR="009F7040" w:rsidRDefault="009F7040" w:rsidP="00FE6BBE">
      <w:pPr>
        <w:pStyle w:val="FootNote"/>
        <w:spacing w:after="60"/>
        <w:ind w:firstLine="0"/>
      </w:pPr>
      <w:r w:rsidRPr="00FE6BBE">
        <w:rPr>
          <w:vertAlign w:val="superscript"/>
        </w:rPr>
        <w:footnoteRef/>
      </w:r>
      <w:r>
        <w:t xml:space="preserve"> </w:t>
      </w:r>
      <w:r w:rsidRPr="00FE6BBE">
        <w:rPr>
          <w:rFonts w:ascii="Calibri" w:hAnsi="Calibri" w:cs="Calibri"/>
        </w:rPr>
        <w:t>Шотландский гимн: «Вот идут Кемпбелли».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23FEA" w14:textId="77777777" w:rsidR="00FE6BBE" w:rsidRDefault="00FE6B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C5006" w14:textId="23FBB689" w:rsidR="00FE6BBE" w:rsidRPr="00FE6BBE" w:rsidRDefault="00FE6BBE" w:rsidP="00FE6BBE">
    <w:pPr>
      <w:pStyle w:val="Header"/>
      <w:rPr>
        <w:rFonts w:ascii="Arial" w:hAnsi="Arial" w:cs="Arial"/>
        <w:color w:val="999999"/>
        <w:sz w:val="20"/>
        <w:lang w:val="ru-RU"/>
      </w:rPr>
    </w:pPr>
    <w:r w:rsidRPr="00FE6BBE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BDA5D" w14:textId="77777777" w:rsidR="00FE6BBE" w:rsidRDefault="00FE6B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53395"/>
    <w:rsid w:val="0006063C"/>
    <w:rsid w:val="0015074B"/>
    <w:rsid w:val="0029639D"/>
    <w:rsid w:val="00326F90"/>
    <w:rsid w:val="0099562C"/>
    <w:rsid w:val="009F7040"/>
    <w:rsid w:val="00A40C31"/>
    <w:rsid w:val="00AA1D8D"/>
    <w:rsid w:val="00B47730"/>
    <w:rsid w:val="00C51E59"/>
    <w:rsid w:val="00CB0664"/>
    <w:rsid w:val="00FC693F"/>
    <w:rsid w:val="00FE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BD23A61"/>
  <w14:defaultImageDpi w14:val="300"/>
  <w15:docId w15:val="{7B4171EB-8AA5-4278-ADDF-D4F3B3742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FootNote">
    <w:name w:val="FootNote"/>
    <w:next w:val="Normal"/>
    <w:uiPriority w:val="99"/>
    <w:rsid w:val="009F7040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FE6B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1663</Words>
  <Characters>9018</Characters>
  <Application>Microsoft Office Word</Application>
  <DocSecurity>0</DocSecurity>
  <Lines>161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10635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Воспоминания жёлтого пса</dc:title>
  <dc:subject/>
  <dc:creator>О. Генри</dc:creator>
  <cp:keywords/>
  <dc:description/>
  <cp:lastModifiedBy>Andrey Piskunov</cp:lastModifiedBy>
  <cp:revision>6</cp:revision>
  <dcterms:created xsi:type="dcterms:W3CDTF">2013-12-23T23:15:00Z</dcterms:created>
  <dcterms:modified xsi:type="dcterms:W3CDTF">2025-05-07T23:39:00Z</dcterms:modified>
  <cp:category/>
</cp:coreProperties>
</file>