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71C79" w14:textId="77777777" w:rsidR="003B1027" w:rsidRPr="005F7F50" w:rsidRDefault="003B1027" w:rsidP="005F7F50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5F7F50">
        <w:rPr>
          <w:rFonts w:ascii="Verdana" w:hAnsi="Verdana"/>
          <w:color w:val="000000"/>
          <w:sz w:val="32"/>
          <w:lang w:val="ru-RU"/>
        </w:rPr>
        <w:t>С высоты козел</w:t>
      </w:r>
    </w:p>
    <w:p w14:paraId="02DC2DF2" w14:textId="45497555" w:rsidR="003B1027" w:rsidRPr="005F7F50" w:rsidRDefault="005B2351" w:rsidP="005F7F50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5F7F50">
        <w:rPr>
          <w:rFonts w:ascii="Verdana" w:hAnsi="Verdana"/>
          <w:color w:val="000000"/>
          <w:sz w:val="24"/>
          <w:lang w:val="ru-RU"/>
        </w:rPr>
        <w:t>О. Генри</w:t>
      </w:r>
    </w:p>
    <w:p w14:paraId="53DB442D" w14:textId="2F13E162" w:rsidR="003B1027" w:rsidRPr="005F7F50" w:rsidRDefault="003B1027" w:rsidP="005F7F50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Перевод Н.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Дехтеревой</w:t>
      </w:r>
    </w:p>
    <w:p w14:paraId="1DD35316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F272A37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У кебмена свой особый взгляд на вещи, и, возможно, более цельный и вместе с тем односторонний, нежели у кого-либо, избравшего иную профессию. Покачиваясь на высоком сиденье, он взирает на ближних своих как на некие кочующие частицы, не имеющие ни малейшего значения, пока их не охватит стремление к миграции. Он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возница, а вы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транспортируемый товар. Президент вы или бродяга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кебмену безразлично, вы для него всего лишь седок. Он вас забирает, щелкает хлыстом, вытрясает из вас душу и высаживает вас на месте назначения.</w:t>
      </w:r>
    </w:p>
    <w:p w14:paraId="2C8B54CD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Если в момент оплаты вы обнаружите знакомство с узаконенной таксой, вы узнаете, что такое презрение; если же выяснится, что ваш бумажник забыт дома, вам станет очевидна скудость воображения Данте.</w:t>
      </w:r>
    </w:p>
    <w:p w14:paraId="7841079F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Не следует отвергать теорию, утверждающую, что ограниченная целенаправленность кебмена и его суженная точка зрения на жизнь есть результат конструкции самого экипажа. Подобно Юпитеру, кебмен возвышается над вами, безраздельно занимая свое высокое место, и держит вашу судьбу меж двух неустойчивых кожаных ремней. А вы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беспомощный, нелепый узник, болтая головой, словно китайский болванчик,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вы, перед кем на твердой земле пресмыкаются лакеи,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вы должны, как мышь в мышеловке, пищать в узкую щель вашего странствующего саркофага, чтобы ваши робкие пожелания были услышаны.</w:t>
      </w:r>
    </w:p>
    <w:p w14:paraId="71CE6614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При этом вы даже не седок в экипаже, вы его содержимое. Вы груз корабельного трюма, и «херувим, на небесах сидящий»</w:t>
      </w:r>
      <w:r w:rsidRPr="005F7F50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5F7F50">
        <w:rPr>
          <w:rFonts w:ascii="Verdana" w:hAnsi="Verdana"/>
          <w:color w:val="000000"/>
          <w:sz w:val="20"/>
          <w:lang w:val="ru-RU"/>
        </w:rPr>
        <w:t>, отлично знает, где именно идут ко дну корабли.</w:t>
      </w:r>
    </w:p>
    <w:p w14:paraId="162F0F45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Как-то вечером из большого кирпичного жилого дома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всего через дом от «Семейного кафе» Мак-Гэри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доносились звуки шумного веселья. Они исходили, по-видимому, из квартиры семейства Уолш. Весь тротуар был забит пестрой толпой любопытных соседей, время от времени теснившихся, чтобы дать проход посланцу из кафе Мак-Гэри, несущему всевозможные предметы, предназначенные для пиршества и увеселений. Зеваки на тротуаре были заняты пересудами и обменом мнений, из которых нетрудно было понять основную тему: Нора Уолш справляет свадьбу.</w:t>
      </w:r>
    </w:p>
    <w:p w14:paraId="2669833D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В положенное время на тротуар высыпали и гости. Неприглашенные столпились вокруг них, проникли в их гущу, и ночной воздух наполнился веселыми возгласами, поздравлениями, смехом и тем трудноописуемым шумом, который явился, не без помощи Мак-Гэри, результатом возлияний в честь Гименея.</w:t>
      </w:r>
    </w:p>
    <w:p w14:paraId="38DC8557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У обочины тротуара стоял кеб Джерри О’Донована. «Ночной ястреб»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вот какое прозвище получил этот возница. Но из всех кебов, чьи дверцы когда-либо захлопывались за пеной кружев и ноябрьскими фиалками, он был самый чистенький и блестящий. А конь? Нимало не преувеличивая, могу сказать, что он был набит овсом до такой степени, что даже одна из тех престарелых леди, которые оставляют дома посуду невымытой и бегут требовать, чтобы арестовали ломового извозчика, улыбнулась бы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да-да, улыбнулась бы, увидев лошадь Джерри О’Донована.</w:t>
      </w:r>
    </w:p>
    <w:p w14:paraId="7EF42DB3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В этой не стоящей на месте, громкозвучной, вибрирующей толпе мелькала высокая шляпа Джерри, за долгие годы пострадавшая от дождей и ветров; его нос морковкой, пострадавший от столкновений с игривыми, полными сил отпрысками миллионеров и с несговорчивыми седоками; его зеленое с медными пуговицами одеяние, так восхищавшее население кварталов, окружавших кафе Мак-Гэри. Было очевидно, что Джерри взял на себя функции своего экипажа и «нагрузился» сам. Эту метафору можно развернуть далее и уподобить его особому виду перевозочного средства типа цистерны, если принять показания юного свидетеля, утверждавшего, что «Джерри налился до краев».</w:t>
      </w:r>
    </w:p>
    <w:p w14:paraId="788A16B9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 xml:space="preserve">Откуда-то из толпы подле дома или из тонкого ручейка прохожих отделилась молодая женщина, быстрым, легким шагом направилась к экипажу и остановилась </w:t>
      </w:r>
      <w:r w:rsidRPr="005F7F50">
        <w:rPr>
          <w:rFonts w:ascii="Verdana" w:hAnsi="Verdana"/>
          <w:color w:val="000000"/>
          <w:sz w:val="20"/>
          <w:lang w:val="ru-RU"/>
        </w:rPr>
        <w:lastRenderedPageBreak/>
        <w:t>возле него. Профессиональный ястребиный глаз Джерри уловил это движение. Он ринулся к своему кебу, на пути сбив с ног трех или четырех зевак, и сам... нет, он успел ухватиться за водопроводный кран и удержался на ногах. Подобно моряку, который во время шквала карабкается по вантам, Джерри взобрался на свое законное место. И едва он оказался там, как флюиды из кафе Мак-Гэри утратили свою силу. Взлетая то вверх, то вниз на бизань-мачте своего сухопутного судна, он был там в такой же безопасности, как привязанный к флагштоку верхолаз на небоскребе.</w:t>
      </w:r>
    </w:p>
    <w:p w14:paraId="6496AA38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—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Входите, леди,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проговорил Джерри, берясь за вожжи.</w:t>
      </w:r>
    </w:p>
    <w:p w14:paraId="030D1FA8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Молодая женщина вошла в кеб. С шумом захлопнулись дверцы, в воздухе щелкнул хлыст Джерри, толпа возле дома растаяла, и щегольской экипаж помчался по улице.</w:t>
      </w:r>
    </w:p>
    <w:p w14:paraId="2984266E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Когда бодрый потребитель овса несколько сбавил первоначальную прыть, Джерри приоткрыл створку на верху кеба и, стараясь быть любезным, спросил через узкую щель голосом, напоминающим треснувший мегафон:</w:t>
      </w:r>
    </w:p>
    <w:p w14:paraId="4DC31EDB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—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И куда же мы теперь двинем?</w:t>
      </w:r>
    </w:p>
    <w:p w14:paraId="5183A0AF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—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Куда угодно,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ответили ему приятным и довольным тоном.</w:t>
      </w:r>
    </w:p>
    <w:p w14:paraId="41B82D58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«Катается, значит, просто для удовольствия»,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подумал Джерри. И затем предложил как нечто само собой разумеющееся:</w:t>
      </w:r>
    </w:p>
    <w:p w14:paraId="51B065A7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—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Прокатимся по парку, леди. И прохладно будет, и по-благородному.</w:t>
      </w:r>
    </w:p>
    <w:p w14:paraId="7738ABF4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—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Пожалуйста, как угодно,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приветливо согласилась пассажирка.</w:t>
      </w:r>
    </w:p>
    <w:p w14:paraId="5429AC3F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Кеб двинулся в направлении к Пятой авеню и быстро помчался по этой превосходной улице. Джерри покачивался и подпрыгивал на своем сиденье. Притихшие было мощные флюиды Мак-Гэри ожили и посылали новые пары в голову возницы. Он запел старинную песню деревни Киллиснук, размахивая хлыстом, как дирижерской палочкой.</w:t>
      </w:r>
    </w:p>
    <w:p w14:paraId="5DC1C96C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Пассажирка в кебе сидела на подушках выпрямившись, глядя то налево, то направо, разглядывая дома и огни города. Даже в полутемном кебе глаза ее сияли, как звезды в сумерках.</w:t>
      </w:r>
    </w:p>
    <w:p w14:paraId="6E591A95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Когда они подъезжали к Пятьдесят девятой улице, голова Джерри болталась и вожжи в его руках ослабли. Но лошадка по собственному почину завернула в ворота парка и начала свой всегдашний ночной маршрут. Пассажирка блаженно откинулась на спинку сиденья и глубоко вдохнула чистые, здоровые запахи травы, листьев и цветущих деревьев. А мудрое животное в оглоблях, зная свое дело, держалось правой стороны и бежало той рысцой, которая полагается при оплате «по часам».</w:t>
      </w:r>
    </w:p>
    <w:p w14:paraId="6B5DCAF9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Привычка взяла свое и успешно одолела все растущее отупение Джерри. Он приоткрыл верхний люк своего раскачиваемого бурей судна и задал вопрос, стереотипный для кебменов, заехавших в парк:</w:t>
      </w:r>
    </w:p>
    <w:p w14:paraId="0840B49C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—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Как насчет «Казино», леди, не желаете там остановиться? Подкрепиться, музыку послушать и прочее. Все туда заглядывают.</w:t>
      </w:r>
    </w:p>
    <w:p w14:paraId="355D8BC8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—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Я думаю, это было бы очень приятно,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последовал ответ.</w:t>
      </w:r>
    </w:p>
    <w:p w14:paraId="60C83997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Они подкатили к «Казино», и кеб, дав сильный крен, остановился. Дверцы распахнулись. Пассажирка вышла и мгновенно оказалась в плену восхитительной музыки и целого моря огней и красок. Кто-то сунул ей в руку квадратный кусочек картона, на котором стояло число «34». Она оглянулась, увидела, что ее кеб отъехал от подъезда шагов на тридцать и уже занимает место среди множества других карет, кебов и автомобилей. Затем кто-то, у кого, казалось, самым приметным в костюме была манишка, изящно попятился перед ней, приглашая войти. В следующую минуту она уже сидела за столиком возле перил, над которыми склонились ветви жасмина.</w:t>
      </w:r>
    </w:p>
    <w:p w14:paraId="7C56500F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Почувствовав молчаливое приглашение заказать что-нибудь, она проверила в тощем кошельке наличие мелких монет, и они дали ей право на кружку пива. Она сидела, вбирая в себя жизнь в новом ее цвете и форме,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жизнь в сказочном дворце среди заколдованного леса.</w:t>
      </w:r>
    </w:p>
    <w:p w14:paraId="164A5978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За пятьюдесятью столиками сидели принцы и королевы в невиданных шелках и драгоценностях. Время от времени кто-нибудь кидал любопытный взгляд на пассажирку Джерри. Они видели простенькую фигурку в розовом платье из шелка, облагороженного наименованием «фуляр», и простенькое личико, выражавшее такую жизнерадостность, что королевам становилось завидно.</w:t>
      </w:r>
    </w:p>
    <w:p w14:paraId="3D571A8C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lastRenderedPageBreak/>
        <w:t xml:space="preserve">Уже дважды длинные стрелки часов совершили свой круг. Королевские особы покинули троны </w:t>
      </w:r>
      <w:r w:rsidRPr="005F7F50">
        <w:rPr>
          <w:rFonts w:ascii="Verdana" w:hAnsi="Verdana"/>
          <w:color w:val="000000"/>
          <w:sz w:val="20"/>
        </w:rPr>
        <w:t>al</w:t>
      </w:r>
      <w:r w:rsidRPr="005F7F50">
        <w:rPr>
          <w:rFonts w:ascii="Verdana" w:hAnsi="Verdana"/>
          <w:color w:val="000000"/>
          <w:sz w:val="20"/>
          <w:lang w:val="ru-RU"/>
        </w:rPr>
        <w:t xml:space="preserve"> </w:t>
      </w:r>
      <w:r w:rsidRPr="005F7F50">
        <w:rPr>
          <w:rFonts w:ascii="Verdana" w:hAnsi="Verdana"/>
          <w:color w:val="000000"/>
          <w:sz w:val="20"/>
        </w:rPr>
        <w:t>fresco</w:t>
      </w:r>
      <w:r w:rsidRPr="005F7F50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5F7F50">
        <w:rPr>
          <w:rFonts w:ascii="Verdana" w:hAnsi="Verdana"/>
          <w:color w:val="000000"/>
          <w:sz w:val="20"/>
          <w:lang w:val="ru-RU"/>
        </w:rPr>
        <w:t>,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и великолепные колесницы унесли их под шум моторов или стук копыт. Музыка скрылась в деревянные футляры или кожаные и фланелевые чехлы. Официанты снимали скатерти со столиков рядом с тем, за которым сидела, теперь уже почти в одиночестве, простенькая фигурка, и выразительно на нее поглядывали.</w:t>
      </w:r>
    </w:p>
    <w:p w14:paraId="51A2516A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Пассажирка Джерри встала и протянула одному из них свой кусочек картона.</w:t>
      </w:r>
    </w:p>
    <w:p w14:paraId="5B1A2034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—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Что-нибудь полагается по этому билетику?</w:t>
      </w:r>
    </w:p>
    <w:p w14:paraId="14525CC9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Официант объяснил, что это номер ее кеба и что она должна вручить его человеку у подъезда. Человек у подъезда выкрикнул номер. У «Казино» теперь дожидалось всего три экипажа. Один из возниц слез с козел и выволок Джерри, уснувшего в своем кебе. Крепко выругавшись, Джерри взобрался на капитанский мостик и двинул судно к причалу. Пассажирка села, и кеб тут же помчался в прохладу парка, по возможности сокращая обратный путь.</w:t>
      </w:r>
    </w:p>
    <w:p w14:paraId="36BE4218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Уже у ворот проблеск разума в форме внезапного подозрения закрался в затуманенный мозг Джерри. Что-то он сообразил. Он остановил коня, приоткрыл люк и, как свинцовый лот, кинул вниз свой хриплый голос:</w:t>
      </w:r>
    </w:p>
    <w:p w14:paraId="3BFA599A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—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Сперва я хочу получить мои четыре доллара, дальше с места не двинусь. Деньги-то у вас есть?</w:t>
      </w:r>
    </w:p>
    <w:p w14:paraId="0E4C3C58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—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Четыре доллара?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мягко рассмеялась пассажирка.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Бог ты мой, конечно нет. У меня всего несколько центов и две-три десятицентовых монетки.</w:t>
      </w:r>
    </w:p>
    <w:p w14:paraId="1DB3B5D1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Джерри захлопнул люк и хлестнул свою откормленную лошадку. Стук копыт приглушил, но не заглушил голос, изрыгающий страшные проклятия: задыхаясь, хрипя, Джерри посылал в звездные небеса бессвязную ругань. Он яростно хлестал бичом встречные экипажи, оглашая улицу все новыми и новыми отборными ругательствами. Запоздавший возчик фургона, медленно ползший домой, услышал их и был ошарашен. Но Джерри знал, где его ждет спасение, и мчался туда галопом.</w:t>
      </w:r>
    </w:p>
    <w:p w14:paraId="1252CF19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Он остановился у подъезда с зелеными фонарями. Рванув дверцу кеба, он тяжело спрыгнул с козел.</w:t>
      </w:r>
    </w:p>
    <w:p w14:paraId="0DDFA017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—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Вылезайте,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сказал он грубо.</w:t>
      </w:r>
    </w:p>
    <w:p w14:paraId="570D5A10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Пассажирка вышла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на ее простеньком личике еще блуждала счастливая улыбка, зародившаяся в «Казино». Джерри взял ее за руку повыше локтя и повел в полицейский участок. Сидевший за столом седоусый сержант кинул на вошедших зоркий взгляд. Сержант и кебмен встречались не впервые.</w:t>
      </w:r>
    </w:p>
    <w:p w14:paraId="3644EB22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—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Сержант,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начал было Джерри своим обычным тоном жалобщика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хриплым, оскорбленным и грозным.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Сержант, вот у меня пассажирка, так она...</w:t>
      </w:r>
    </w:p>
    <w:p w14:paraId="0CFD5098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Он умолк. Он провел красной узловатой рукой по лбу. Туман, осевший там стараниями Мак-Гэри, начинал рассеиваться.</w:t>
      </w:r>
    </w:p>
    <w:p w14:paraId="6D099781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—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Да, пассажирка, сержант,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продолжал он, ухмыляясь,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которую желаю вам представить. Это моя жена, женился на ней нынче вечером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гуляли у ее отца, старика Уолша. Уж так гуляли, только держись, право слово. Ну, поздоровайся с сержантом, Нора, и поехали домой.</w:t>
      </w:r>
    </w:p>
    <w:p w14:paraId="24062A39" w14:textId="77777777" w:rsidR="003B102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Прежде чем снова сесть в кеб, Нора испустила глубокий вздох.</w:t>
      </w:r>
    </w:p>
    <w:p w14:paraId="6197F0D2" w14:textId="1B8E9803" w:rsidR="00955F37" w:rsidRPr="005F7F50" w:rsidRDefault="003B1027" w:rsidP="005F7F5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F7F50">
        <w:rPr>
          <w:rFonts w:ascii="Verdana" w:hAnsi="Verdana"/>
          <w:color w:val="000000"/>
          <w:sz w:val="20"/>
          <w:lang w:val="ru-RU"/>
        </w:rPr>
        <w:t>—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Я так чудесно провела время, Джерри,</w:t>
      </w:r>
      <w:r w:rsidRPr="005F7F50">
        <w:rPr>
          <w:rFonts w:ascii="Verdana" w:hAnsi="Verdana"/>
          <w:color w:val="000000"/>
          <w:sz w:val="20"/>
        </w:rPr>
        <w:t> </w:t>
      </w:r>
      <w:r w:rsidRPr="005F7F50">
        <w:rPr>
          <w:rFonts w:ascii="Verdana" w:hAnsi="Verdana"/>
          <w:color w:val="000000"/>
          <w:sz w:val="20"/>
          <w:lang w:val="ru-RU"/>
        </w:rPr>
        <w:t>— сказала она.</w:t>
      </w:r>
    </w:p>
    <w:sectPr w:rsidR="00955F37" w:rsidRPr="005F7F50" w:rsidSect="005F7F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D5A6B" w14:textId="77777777" w:rsidR="0020012B" w:rsidRDefault="0020012B" w:rsidP="003B1027">
      <w:pPr>
        <w:spacing w:after="0" w:line="240" w:lineRule="auto"/>
      </w:pPr>
      <w:r>
        <w:separator/>
      </w:r>
    </w:p>
  </w:endnote>
  <w:endnote w:type="continuationSeparator" w:id="0">
    <w:p w14:paraId="3F53786E" w14:textId="77777777" w:rsidR="0020012B" w:rsidRDefault="0020012B" w:rsidP="003B1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7B5F4" w14:textId="77777777" w:rsidR="005F7F50" w:rsidRDefault="005F7F50" w:rsidP="00E828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0EB8FEE" w14:textId="77777777" w:rsidR="005F7F50" w:rsidRDefault="005F7F50" w:rsidP="005F7F5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A6B06" w14:textId="2F15ECD3" w:rsidR="005F7F50" w:rsidRPr="005F7F50" w:rsidRDefault="005F7F50" w:rsidP="005F7F50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5F7F50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F7F50">
      <w:rPr>
        <w:rStyle w:val="PageNumber"/>
        <w:rFonts w:ascii="Arial" w:hAnsi="Arial" w:cs="Arial"/>
        <w:color w:val="999999"/>
        <w:sz w:val="20"/>
      </w:rPr>
      <w:t>http</w:t>
    </w:r>
    <w:r w:rsidRPr="005F7F50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5F7F50">
      <w:rPr>
        <w:rStyle w:val="PageNumber"/>
        <w:rFonts w:ascii="Arial" w:hAnsi="Arial" w:cs="Arial"/>
        <w:color w:val="999999"/>
        <w:sz w:val="20"/>
      </w:rPr>
      <w:t>artefact</w:t>
    </w:r>
    <w:r w:rsidRPr="005F7F5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F7F50">
      <w:rPr>
        <w:rStyle w:val="PageNumber"/>
        <w:rFonts w:ascii="Arial" w:hAnsi="Arial" w:cs="Arial"/>
        <w:color w:val="999999"/>
        <w:sz w:val="20"/>
      </w:rPr>
      <w:t>lib</w:t>
    </w:r>
    <w:r w:rsidRPr="005F7F5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F7F50">
      <w:rPr>
        <w:rStyle w:val="PageNumber"/>
        <w:rFonts w:ascii="Arial" w:hAnsi="Arial" w:cs="Arial"/>
        <w:color w:val="999999"/>
        <w:sz w:val="20"/>
      </w:rPr>
      <w:t>ru</w:t>
    </w:r>
    <w:r w:rsidRPr="005F7F50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E1A2F" w14:textId="77777777" w:rsidR="005F7F50" w:rsidRDefault="005F7F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3661D" w14:textId="77777777" w:rsidR="0020012B" w:rsidRDefault="0020012B" w:rsidP="003B1027">
      <w:pPr>
        <w:spacing w:after="0" w:line="240" w:lineRule="auto"/>
      </w:pPr>
      <w:r>
        <w:separator/>
      </w:r>
    </w:p>
  </w:footnote>
  <w:footnote w:type="continuationSeparator" w:id="0">
    <w:p w14:paraId="6C6ED3E8" w14:textId="77777777" w:rsidR="0020012B" w:rsidRDefault="0020012B" w:rsidP="003B1027">
      <w:pPr>
        <w:spacing w:after="0" w:line="240" w:lineRule="auto"/>
      </w:pPr>
      <w:r>
        <w:continuationSeparator/>
      </w:r>
    </w:p>
  </w:footnote>
  <w:footnote w:id="1">
    <w:p w14:paraId="486A739F" w14:textId="77777777" w:rsidR="003B1027" w:rsidRDefault="003B1027" w:rsidP="005F7F50">
      <w:pPr>
        <w:pStyle w:val="FootNote"/>
        <w:spacing w:after="60"/>
        <w:ind w:firstLine="0"/>
      </w:pPr>
      <w:r w:rsidRPr="005F7F50">
        <w:rPr>
          <w:vertAlign w:val="superscript"/>
        </w:rPr>
        <w:footnoteRef/>
      </w:r>
      <w:r>
        <w:t xml:space="preserve"> </w:t>
      </w:r>
      <w:r w:rsidRPr="005F7F50">
        <w:rPr>
          <w:rFonts w:ascii="Calibri" w:hAnsi="Calibri" w:cs="Calibri"/>
        </w:rPr>
        <w:t>Строка из стихотворения «Бедный Джек» английского поэта Чарлза Дибдина (1745—1814), известного своими морскими песнями.</w:t>
      </w:r>
    </w:p>
  </w:footnote>
  <w:footnote w:id="2">
    <w:p w14:paraId="36E26E02" w14:textId="77777777" w:rsidR="003B1027" w:rsidRDefault="003B1027" w:rsidP="005F7F50">
      <w:pPr>
        <w:pStyle w:val="FootNote"/>
        <w:spacing w:after="60"/>
        <w:ind w:firstLine="0"/>
      </w:pPr>
      <w:r w:rsidRPr="005F7F50">
        <w:rPr>
          <w:vertAlign w:val="superscript"/>
        </w:rPr>
        <w:footnoteRef/>
      </w:r>
      <w:r>
        <w:t xml:space="preserve"> </w:t>
      </w:r>
      <w:r w:rsidRPr="005F7F50">
        <w:rPr>
          <w:rFonts w:ascii="Calibri" w:hAnsi="Calibri" w:cs="Calibri"/>
        </w:rPr>
        <w:t xml:space="preserve">Под открытым небом </w:t>
      </w:r>
      <w:r w:rsidRPr="005F7F50">
        <w:rPr>
          <w:rFonts w:ascii="Calibri" w:hAnsi="Calibri" w:cs="Calibri"/>
          <w:i/>
          <w:iCs/>
        </w:rPr>
        <w:t>(исп.)</w:t>
      </w:r>
      <w:r w:rsidRPr="005F7F50">
        <w:rPr>
          <w:rFonts w:ascii="Calibri" w:hAnsi="Calibri" w:cs="Calibri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8BA68" w14:textId="77777777" w:rsidR="005F7F50" w:rsidRDefault="005F7F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53427" w14:textId="4E334AAC" w:rsidR="005F7F50" w:rsidRPr="005F7F50" w:rsidRDefault="005F7F50" w:rsidP="005F7F50">
    <w:pPr>
      <w:pStyle w:val="Header"/>
      <w:rPr>
        <w:rFonts w:ascii="Arial" w:hAnsi="Arial" w:cs="Arial"/>
        <w:color w:val="999999"/>
        <w:sz w:val="20"/>
        <w:lang w:val="ru-RU"/>
      </w:rPr>
    </w:pPr>
    <w:r w:rsidRPr="005F7F50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0D5FC" w14:textId="77777777" w:rsidR="005F7F50" w:rsidRDefault="005F7F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0012B"/>
    <w:rsid w:val="0029639D"/>
    <w:rsid w:val="00326F90"/>
    <w:rsid w:val="003B1027"/>
    <w:rsid w:val="005273CF"/>
    <w:rsid w:val="005B2351"/>
    <w:rsid w:val="005F7F50"/>
    <w:rsid w:val="00955F37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A884105"/>
  <w14:defaultImageDpi w14:val="300"/>
  <w15:docId w15:val="{7B4171EB-8AA5-4278-ADDF-D4F3B374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3B1027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F7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1516</Words>
  <Characters>8844</Characters>
  <Application>Microsoft Office Word</Application>
  <DocSecurity>0</DocSecurity>
  <Lines>157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10308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высоты козел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2025-05-07T23:41:00Z</dcterms:modified>
  <cp:category/>
</cp:coreProperties>
</file>