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C57550" w14:textId="77777777" w:rsidR="00DB3F8B" w:rsidRPr="0045454A" w:rsidRDefault="00DB3F8B" w:rsidP="0045454A">
      <w:pPr>
        <w:pStyle w:val="Heading2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color w:val="000000"/>
          <w:sz w:val="32"/>
          <w:lang w:val="ru-RU"/>
        </w:rPr>
      </w:pPr>
      <w:r w:rsidRPr="0045454A">
        <w:rPr>
          <w:rFonts w:ascii="Verdana" w:hAnsi="Verdana"/>
          <w:color w:val="000000"/>
          <w:sz w:val="32"/>
          <w:lang w:val="ru-RU"/>
        </w:rPr>
        <w:t>Роман биржевого маклера</w:t>
      </w:r>
    </w:p>
    <w:p w14:paraId="7732392E" w14:textId="2D5A57FD" w:rsidR="00DB3F8B" w:rsidRPr="0045454A" w:rsidRDefault="004C7520" w:rsidP="0045454A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45454A">
        <w:rPr>
          <w:rFonts w:ascii="Verdana" w:hAnsi="Verdana"/>
          <w:color w:val="000000"/>
          <w:sz w:val="24"/>
          <w:lang w:val="ru-RU"/>
        </w:rPr>
        <w:t>О. Генри</w:t>
      </w:r>
    </w:p>
    <w:p w14:paraId="5CC87F9D" w14:textId="102BC923" w:rsidR="00DB3F8B" w:rsidRPr="0045454A" w:rsidRDefault="00DB3F8B" w:rsidP="0045454A">
      <w:pPr>
        <w:suppressAutoHyphens/>
        <w:spacing w:after="0" w:line="240" w:lineRule="auto"/>
        <w:jc w:val="both"/>
        <w:rPr>
          <w:rFonts w:ascii="Verdana" w:hAnsi="Verdana"/>
          <w:color w:val="000000"/>
          <w:sz w:val="20"/>
          <w:lang w:val="ru-RU"/>
        </w:rPr>
      </w:pPr>
      <w:r w:rsidRPr="0045454A">
        <w:rPr>
          <w:rFonts w:ascii="Verdana" w:hAnsi="Verdana"/>
          <w:color w:val="000000"/>
          <w:sz w:val="20"/>
          <w:lang w:val="ru-RU"/>
        </w:rPr>
        <w:t>Перевод под редакцией М.</w:t>
      </w:r>
      <w:r w:rsidRPr="0045454A">
        <w:rPr>
          <w:rFonts w:ascii="Verdana" w:hAnsi="Verdana"/>
          <w:color w:val="000000"/>
          <w:sz w:val="20"/>
        </w:rPr>
        <w:t> </w:t>
      </w:r>
      <w:r w:rsidRPr="0045454A">
        <w:rPr>
          <w:rFonts w:ascii="Verdana" w:hAnsi="Verdana"/>
          <w:color w:val="000000"/>
          <w:sz w:val="20"/>
          <w:lang w:val="ru-RU"/>
        </w:rPr>
        <w:t>Лорие</w:t>
      </w:r>
    </w:p>
    <w:p w14:paraId="12D48513" w14:textId="77777777" w:rsidR="00DB3F8B" w:rsidRPr="0045454A" w:rsidRDefault="00DB3F8B" w:rsidP="0045454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7E01F7F9" w14:textId="77777777" w:rsidR="00DB3F8B" w:rsidRPr="0045454A" w:rsidRDefault="00DB3F8B" w:rsidP="0045454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5454A">
        <w:rPr>
          <w:rFonts w:ascii="Verdana" w:hAnsi="Verdana"/>
          <w:color w:val="000000"/>
          <w:sz w:val="20"/>
          <w:lang w:val="ru-RU"/>
        </w:rPr>
        <w:t>Питчер, доверенный клерк в конторе биржевого маклера Гарви Максуэла, позволил своему обычно непроницаемому лицу на секунду выразить некоторый интерес и удивление, когда в половине десятого утра Максуэл быстрыми шагами вошел в контору в сопровождении молодой стенографистки. Отрывисто бросив «здравствуйте, Питчер», он устремился к своему столу, словно собирался перепрыгнуть через него, и немедленно окунулся в море ожидавших его писем и телеграмм.</w:t>
      </w:r>
    </w:p>
    <w:p w14:paraId="2C931600" w14:textId="77777777" w:rsidR="00DB3F8B" w:rsidRPr="0045454A" w:rsidRDefault="00DB3F8B" w:rsidP="0045454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5454A">
        <w:rPr>
          <w:rFonts w:ascii="Verdana" w:hAnsi="Verdana"/>
          <w:color w:val="000000"/>
          <w:sz w:val="20"/>
          <w:lang w:val="ru-RU"/>
        </w:rPr>
        <w:t>Молодая стенографистка служила у Максуэла уже год. В ее красоте не было решительно ничего от стенографии. Она презрела пышность прически «помпадур». Она не носила ни цепочек, ни браслетов, ни медальонов. У нее не было такого вида, словно она в любую минуту готова принять приглашение в ресторан. Платье на ней было простое, серое, изящно и скромно облегавшее ее фигуру. Ее строгую черную шляпку-тюрбан украшало зеленое перо попугая. В это утро она вся светилась каким-то мягким, застенчивым светом. Глаза ее мечтательно поблескивали, щеки напоминали персик в цвету, по счастливому лицу скользили воспоминания.</w:t>
      </w:r>
    </w:p>
    <w:p w14:paraId="21BFD24C" w14:textId="77777777" w:rsidR="00DB3F8B" w:rsidRPr="0045454A" w:rsidRDefault="00DB3F8B" w:rsidP="0045454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5454A">
        <w:rPr>
          <w:rFonts w:ascii="Verdana" w:hAnsi="Verdana"/>
          <w:color w:val="000000"/>
          <w:sz w:val="20"/>
          <w:lang w:val="ru-RU"/>
        </w:rPr>
        <w:t>Питчер, наблюдавший за нею все с тем же сдержанным интересом, заметил, что в это утро она вела себя не совсем обычно. Вместо того чтобы прямо пройти в соседнюю комнату, где стоял ее стол, она, словно ожидая чего-то, замешкалась в конторе. Раз она даже подошла к столу Максуэла</w:t>
      </w:r>
      <w:r w:rsidRPr="0045454A">
        <w:rPr>
          <w:rFonts w:ascii="Verdana" w:hAnsi="Verdana"/>
          <w:color w:val="000000"/>
          <w:sz w:val="20"/>
        </w:rPr>
        <w:t> </w:t>
      </w:r>
      <w:r w:rsidRPr="0045454A">
        <w:rPr>
          <w:rFonts w:ascii="Verdana" w:hAnsi="Verdana"/>
          <w:color w:val="000000"/>
          <w:sz w:val="20"/>
          <w:lang w:val="ru-RU"/>
        </w:rPr>
        <w:t>— достаточно близко, чтобы он мог ее заметить.</w:t>
      </w:r>
    </w:p>
    <w:p w14:paraId="56F36E59" w14:textId="77777777" w:rsidR="00DB3F8B" w:rsidRPr="0045454A" w:rsidRDefault="00DB3F8B" w:rsidP="0045454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5454A">
        <w:rPr>
          <w:rFonts w:ascii="Verdana" w:hAnsi="Verdana"/>
          <w:color w:val="000000"/>
          <w:sz w:val="20"/>
          <w:lang w:val="ru-RU"/>
        </w:rPr>
        <w:t>Человек, сидевший за столом, уже перестал быть человеком. Это был занятый по горло нью-йоркский маклер</w:t>
      </w:r>
      <w:r w:rsidRPr="0045454A">
        <w:rPr>
          <w:rFonts w:ascii="Verdana" w:hAnsi="Verdana"/>
          <w:color w:val="000000"/>
          <w:sz w:val="20"/>
        </w:rPr>
        <w:t> </w:t>
      </w:r>
      <w:r w:rsidRPr="0045454A">
        <w:rPr>
          <w:rFonts w:ascii="Verdana" w:hAnsi="Verdana"/>
          <w:color w:val="000000"/>
          <w:sz w:val="20"/>
          <w:lang w:val="ru-RU"/>
        </w:rPr>
        <w:t>— машина, приводимая в движение колесиками и пружинами.</w:t>
      </w:r>
    </w:p>
    <w:p w14:paraId="53DD23C6" w14:textId="77777777" w:rsidR="00DB3F8B" w:rsidRPr="0045454A" w:rsidRDefault="00DB3F8B" w:rsidP="0045454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5454A">
        <w:rPr>
          <w:rFonts w:ascii="Verdana" w:hAnsi="Verdana"/>
          <w:color w:val="000000"/>
          <w:sz w:val="20"/>
          <w:lang w:val="ru-RU"/>
        </w:rPr>
        <w:t>—</w:t>
      </w:r>
      <w:r w:rsidRPr="0045454A">
        <w:rPr>
          <w:rFonts w:ascii="Verdana" w:hAnsi="Verdana"/>
          <w:color w:val="000000"/>
          <w:sz w:val="20"/>
        </w:rPr>
        <w:t> </w:t>
      </w:r>
      <w:r w:rsidRPr="0045454A">
        <w:rPr>
          <w:rFonts w:ascii="Verdana" w:hAnsi="Verdana"/>
          <w:color w:val="000000"/>
          <w:sz w:val="20"/>
          <w:lang w:val="ru-RU"/>
        </w:rPr>
        <w:t>Да. Ну? В чем дело?</w:t>
      </w:r>
      <w:r w:rsidRPr="0045454A">
        <w:rPr>
          <w:rFonts w:ascii="Verdana" w:hAnsi="Verdana"/>
          <w:color w:val="000000"/>
          <w:sz w:val="20"/>
        </w:rPr>
        <w:t> </w:t>
      </w:r>
      <w:r w:rsidRPr="0045454A">
        <w:rPr>
          <w:rFonts w:ascii="Verdana" w:hAnsi="Verdana"/>
          <w:color w:val="000000"/>
          <w:sz w:val="20"/>
          <w:lang w:val="ru-RU"/>
        </w:rPr>
        <w:t>— резко спросил Максуэл. Вскрытая почта лежала на его столе, как сугроб бутафорского снега. Его острые серые глаза, безличные и грубые, сверкнули на нее почти что раздраженно.</w:t>
      </w:r>
    </w:p>
    <w:p w14:paraId="65B23BCB" w14:textId="77777777" w:rsidR="00DB3F8B" w:rsidRPr="0045454A" w:rsidRDefault="00DB3F8B" w:rsidP="0045454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5454A">
        <w:rPr>
          <w:rFonts w:ascii="Verdana" w:hAnsi="Verdana"/>
          <w:color w:val="000000"/>
          <w:sz w:val="20"/>
          <w:lang w:val="ru-RU"/>
        </w:rPr>
        <w:t>—</w:t>
      </w:r>
      <w:r w:rsidRPr="0045454A">
        <w:rPr>
          <w:rFonts w:ascii="Verdana" w:hAnsi="Verdana"/>
          <w:color w:val="000000"/>
          <w:sz w:val="20"/>
        </w:rPr>
        <w:t> </w:t>
      </w:r>
      <w:r w:rsidRPr="0045454A">
        <w:rPr>
          <w:rFonts w:ascii="Verdana" w:hAnsi="Verdana"/>
          <w:color w:val="000000"/>
          <w:sz w:val="20"/>
          <w:lang w:val="ru-RU"/>
        </w:rPr>
        <w:t>Ничего,</w:t>
      </w:r>
      <w:r w:rsidRPr="0045454A">
        <w:rPr>
          <w:rFonts w:ascii="Verdana" w:hAnsi="Verdana"/>
          <w:color w:val="000000"/>
          <w:sz w:val="20"/>
        </w:rPr>
        <w:t> </w:t>
      </w:r>
      <w:r w:rsidRPr="0045454A">
        <w:rPr>
          <w:rFonts w:ascii="Verdana" w:hAnsi="Verdana"/>
          <w:color w:val="000000"/>
          <w:sz w:val="20"/>
          <w:lang w:val="ru-RU"/>
        </w:rPr>
        <w:t>— ответила стенографистка и отошла с легкой улыбкой.</w:t>
      </w:r>
    </w:p>
    <w:p w14:paraId="01ACC4EC" w14:textId="77777777" w:rsidR="00DB3F8B" w:rsidRPr="0045454A" w:rsidRDefault="00DB3F8B" w:rsidP="0045454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5454A">
        <w:rPr>
          <w:rFonts w:ascii="Verdana" w:hAnsi="Verdana"/>
          <w:color w:val="000000"/>
          <w:sz w:val="20"/>
          <w:lang w:val="ru-RU"/>
        </w:rPr>
        <w:t>—</w:t>
      </w:r>
      <w:r w:rsidRPr="0045454A">
        <w:rPr>
          <w:rFonts w:ascii="Verdana" w:hAnsi="Verdana"/>
          <w:color w:val="000000"/>
          <w:sz w:val="20"/>
        </w:rPr>
        <w:t> </w:t>
      </w:r>
      <w:r w:rsidRPr="0045454A">
        <w:rPr>
          <w:rFonts w:ascii="Verdana" w:hAnsi="Verdana"/>
          <w:color w:val="000000"/>
          <w:sz w:val="20"/>
          <w:lang w:val="ru-RU"/>
        </w:rPr>
        <w:t>Мистер Питчер,</w:t>
      </w:r>
      <w:r w:rsidRPr="0045454A">
        <w:rPr>
          <w:rFonts w:ascii="Verdana" w:hAnsi="Verdana"/>
          <w:color w:val="000000"/>
          <w:sz w:val="20"/>
        </w:rPr>
        <w:t> </w:t>
      </w:r>
      <w:r w:rsidRPr="0045454A">
        <w:rPr>
          <w:rFonts w:ascii="Verdana" w:hAnsi="Verdana"/>
          <w:color w:val="000000"/>
          <w:sz w:val="20"/>
          <w:lang w:val="ru-RU"/>
        </w:rPr>
        <w:t>— сказала она доверенному клерку,</w:t>
      </w:r>
      <w:r w:rsidRPr="0045454A">
        <w:rPr>
          <w:rFonts w:ascii="Verdana" w:hAnsi="Verdana"/>
          <w:color w:val="000000"/>
          <w:sz w:val="20"/>
        </w:rPr>
        <w:t> </w:t>
      </w:r>
      <w:r w:rsidRPr="0045454A">
        <w:rPr>
          <w:rFonts w:ascii="Verdana" w:hAnsi="Verdana"/>
          <w:color w:val="000000"/>
          <w:sz w:val="20"/>
          <w:lang w:val="ru-RU"/>
        </w:rPr>
        <w:t>— мистер Максуэл говорил вам вчера о приглашении новой стенографистки?</w:t>
      </w:r>
    </w:p>
    <w:p w14:paraId="5C0B53F8" w14:textId="77777777" w:rsidR="00DB3F8B" w:rsidRPr="0045454A" w:rsidRDefault="00DB3F8B" w:rsidP="0045454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5454A">
        <w:rPr>
          <w:rFonts w:ascii="Verdana" w:hAnsi="Verdana"/>
          <w:color w:val="000000"/>
          <w:sz w:val="20"/>
          <w:lang w:val="ru-RU"/>
        </w:rPr>
        <w:t>—</w:t>
      </w:r>
      <w:r w:rsidRPr="0045454A">
        <w:rPr>
          <w:rFonts w:ascii="Verdana" w:hAnsi="Verdana"/>
          <w:color w:val="000000"/>
          <w:sz w:val="20"/>
        </w:rPr>
        <w:t> </w:t>
      </w:r>
      <w:r w:rsidRPr="0045454A">
        <w:rPr>
          <w:rFonts w:ascii="Verdana" w:hAnsi="Verdana"/>
          <w:color w:val="000000"/>
          <w:sz w:val="20"/>
          <w:lang w:val="ru-RU"/>
        </w:rPr>
        <w:t>Говорил,</w:t>
      </w:r>
      <w:r w:rsidRPr="0045454A">
        <w:rPr>
          <w:rFonts w:ascii="Verdana" w:hAnsi="Verdana"/>
          <w:color w:val="000000"/>
          <w:sz w:val="20"/>
        </w:rPr>
        <w:t> </w:t>
      </w:r>
      <w:r w:rsidRPr="0045454A">
        <w:rPr>
          <w:rFonts w:ascii="Verdana" w:hAnsi="Verdana"/>
          <w:color w:val="000000"/>
          <w:sz w:val="20"/>
          <w:lang w:val="ru-RU"/>
        </w:rPr>
        <w:t>— ответил Питчер,</w:t>
      </w:r>
      <w:r w:rsidRPr="0045454A">
        <w:rPr>
          <w:rFonts w:ascii="Verdana" w:hAnsi="Verdana"/>
          <w:color w:val="000000"/>
          <w:sz w:val="20"/>
        </w:rPr>
        <w:t> </w:t>
      </w:r>
      <w:r w:rsidRPr="0045454A">
        <w:rPr>
          <w:rFonts w:ascii="Verdana" w:hAnsi="Verdana"/>
          <w:color w:val="000000"/>
          <w:sz w:val="20"/>
          <w:lang w:val="ru-RU"/>
        </w:rPr>
        <w:t>— он велел мне найти новую стенографистку. Я вчера дал знать в бюро, чтобы они нам прислали несколько образчиков на пробу. Сейчас десять сорок пять, но еще ни одна модная шляпка и ни одна палочка жевательной резинки не явилась.</w:t>
      </w:r>
    </w:p>
    <w:p w14:paraId="39A140D1" w14:textId="77777777" w:rsidR="00DB3F8B" w:rsidRPr="0045454A" w:rsidRDefault="00DB3F8B" w:rsidP="0045454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5454A">
        <w:rPr>
          <w:rFonts w:ascii="Verdana" w:hAnsi="Verdana"/>
          <w:color w:val="000000"/>
          <w:sz w:val="20"/>
          <w:lang w:val="ru-RU"/>
        </w:rPr>
        <w:t>—</w:t>
      </w:r>
      <w:r w:rsidRPr="0045454A">
        <w:rPr>
          <w:rFonts w:ascii="Verdana" w:hAnsi="Verdana"/>
          <w:color w:val="000000"/>
          <w:sz w:val="20"/>
        </w:rPr>
        <w:t> </w:t>
      </w:r>
      <w:r w:rsidRPr="0045454A">
        <w:rPr>
          <w:rFonts w:ascii="Verdana" w:hAnsi="Verdana"/>
          <w:color w:val="000000"/>
          <w:sz w:val="20"/>
          <w:lang w:val="ru-RU"/>
        </w:rPr>
        <w:t>Тогда я буду работать, как всегда,</w:t>
      </w:r>
      <w:r w:rsidRPr="0045454A">
        <w:rPr>
          <w:rFonts w:ascii="Verdana" w:hAnsi="Verdana"/>
          <w:color w:val="000000"/>
          <w:sz w:val="20"/>
        </w:rPr>
        <w:t> </w:t>
      </w:r>
      <w:r w:rsidRPr="0045454A">
        <w:rPr>
          <w:rFonts w:ascii="Verdana" w:hAnsi="Verdana"/>
          <w:color w:val="000000"/>
          <w:sz w:val="20"/>
          <w:lang w:val="ru-RU"/>
        </w:rPr>
        <w:t>— сказала молодая женщина,</w:t>
      </w:r>
      <w:r w:rsidRPr="0045454A">
        <w:rPr>
          <w:rFonts w:ascii="Verdana" w:hAnsi="Verdana"/>
          <w:color w:val="000000"/>
          <w:sz w:val="20"/>
        </w:rPr>
        <w:t> </w:t>
      </w:r>
      <w:r w:rsidRPr="0045454A">
        <w:rPr>
          <w:rFonts w:ascii="Verdana" w:hAnsi="Verdana"/>
          <w:color w:val="000000"/>
          <w:sz w:val="20"/>
          <w:lang w:val="ru-RU"/>
        </w:rPr>
        <w:t>— пока кто-нибудь не заменит меня.</w:t>
      </w:r>
    </w:p>
    <w:p w14:paraId="7A4055BC" w14:textId="77777777" w:rsidR="00DB3F8B" w:rsidRPr="0045454A" w:rsidRDefault="00DB3F8B" w:rsidP="0045454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5454A">
        <w:rPr>
          <w:rFonts w:ascii="Verdana" w:hAnsi="Verdana"/>
          <w:color w:val="000000"/>
          <w:sz w:val="20"/>
          <w:lang w:val="ru-RU"/>
        </w:rPr>
        <w:t>И она сейчас же прошла к своему столу и повесила черный тюрбан с золотисто-зеленым пером попугая на обычное место.</w:t>
      </w:r>
    </w:p>
    <w:p w14:paraId="1125F5E6" w14:textId="77777777" w:rsidR="00DB3F8B" w:rsidRPr="0045454A" w:rsidRDefault="00DB3F8B" w:rsidP="0045454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5454A">
        <w:rPr>
          <w:rFonts w:ascii="Verdana" w:hAnsi="Verdana"/>
          <w:color w:val="000000"/>
          <w:sz w:val="20"/>
          <w:lang w:val="ru-RU"/>
        </w:rPr>
        <w:t>Кто не видел занятого нью-йоркского маклера в часы биржевой лихорадки, тот не может считать себя знатоком в антропологии. Поэт говорит о «полном часе славной жизни». У биржевого маклера час не только полон, но минуты и секунды в нем держатся за ремни и висят на буферах и подножках.</w:t>
      </w:r>
    </w:p>
    <w:p w14:paraId="785741E8" w14:textId="77777777" w:rsidR="00DB3F8B" w:rsidRPr="0045454A" w:rsidRDefault="00DB3F8B" w:rsidP="0045454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5454A">
        <w:rPr>
          <w:rFonts w:ascii="Verdana" w:hAnsi="Verdana"/>
          <w:color w:val="000000"/>
          <w:sz w:val="20"/>
          <w:lang w:val="ru-RU"/>
        </w:rPr>
        <w:t>А сегодня у Гарви Максуэла был горячий день. Телеграфный аппарат стал рывками разматывать свою ленту, телефон на столе страдал хроническим жужжанием. Люди толпами валили в контору и заговаривали с ним через барьер</w:t>
      </w:r>
      <w:r w:rsidRPr="0045454A">
        <w:rPr>
          <w:rFonts w:ascii="Verdana" w:hAnsi="Verdana"/>
          <w:color w:val="000000"/>
          <w:sz w:val="20"/>
        </w:rPr>
        <w:t> </w:t>
      </w:r>
      <w:r w:rsidRPr="0045454A">
        <w:rPr>
          <w:rFonts w:ascii="Verdana" w:hAnsi="Verdana"/>
          <w:color w:val="000000"/>
          <w:sz w:val="20"/>
          <w:lang w:val="ru-RU"/>
        </w:rPr>
        <w:t>— кто весело, кто сердито, кто резко, кто возбужденно. Вбегали и выбегали посыльные с телеграммами. Клерки носились и прыгали, как матросы во время шторма. Даже физиономия Питчера изобразила нечто вроде оживления.</w:t>
      </w:r>
    </w:p>
    <w:p w14:paraId="46885AD1" w14:textId="77777777" w:rsidR="00DB3F8B" w:rsidRPr="0045454A" w:rsidRDefault="00DB3F8B" w:rsidP="0045454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5454A">
        <w:rPr>
          <w:rFonts w:ascii="Verdana" w:hAnsi="Verdana"/>
          <w:color w:val="000000"/>
          <w:sz w:val="20"/>
          <w:lang w:val="ru-RU"/>
        </w:rPr>
        <w:t>На бирже в этот день были ураганы, обвалы и метели, землетрясения и извержения вулканов, и все эти стихийные неурядицы отражались в миниатюре в конторе маклера. Максуэл отставил свой стул к стене и заключал сделки, танцуя на пуантах. Он прыгал от телеграфа к телефону и от стола к двери с профессиональной ловкостью арлекина.</w:t>
      </w:r>
    </w:p>
    <w:p w14:paraId="7810CF60" w14:textId="77777777" w:rsidR="00DB3F8B" w:rsidRPr="0045454A" w:rsidRDefault="00DB3F8B" w:rsidP="0045454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5454A">
        <w:rPr>
          <w:rFonts w:ascii="Verdana" w:hAnsi="Verdana"/>
          <w:color w:val="000000"/>
          <w:sz w:val="20"/>
          <w:lang w:val="ru-RU"/>
        </w:rPr>
        <w:t xml:space="preserve">Среди этого нарастающего напряжения маклер вдруг заметил перед собой золотистую челку под кивающим балдахином из бархата и страусовых перьев, сак из кошки «под котик» и ожерелье из крупных, как орехи, бус, кончающееся где-то у </w:t>
      </w:r>
      <w:r w:rsidRPr="0045454A">
        <w:rPr>
          <w:rFonts w:ascii="Verdana" w:hAnsi="Verdana"/>
          <w:color w:val="000000"/>
          <w:sz w:val="20"/>
          <w:lang w:val="ru-RU"/>
        </w:rPr>
        <w:lastRenderedPageBreak/>
        <w:t>самого пола серебряным сердечком. С этими аксессуарами была связана самоуверенного вида молодая особа. Тут же стоял Питчер, готовый истолковать это явление.</w:t>
      </w:r>
    </w:p>
    <w:p w14:paraId="37F092B5" w14:textId="77777777" w:rsidR="00DB3F8B" w:rsidRPr="0045454A" w:rsidRDefault="00DB3F8B" w:rsidP="0045454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5454A">
        <w:rPr>
          <w:rFonts w:ascii="Verdana" w:hAnsi="Verdana"/>
          <w:color w:val="000000"/>
          <w:sz w:val="20"/>
          <w:lang w:val="ru-RU"/>
        </w:rPr>
        <w:t>—</w:t>
      </w:r>
      <w:r w:rsidRPr="0045454A">
        <w:rPr>
          <w:rFonts w:ascii="Verdana" w:hAnsi="Verdana"/>
          <w:color w:val="000000"/>
          <w:sz w:val="20"/>
        </w:rPr>
        <w:t> </w:t>
      </w:r>
      <w:r w:rsidRPr="0045454A">
        <w:rPr>
          <w:rFonts w:ascii="Verdana" w:hAnsi="Verdana"/>
          <w:color w:val="000000"/>
          <w:sz w:val="20"/>
          <w:lang w:val="ru-RU"/>
        </w:rPr>
        <w:t>Из стенографического бюро, насчет места,</w:t>
      </w:r>
      <w:r w:rsidRPr="0045454A">
        <w:rPr>
          <w:rFonts w:ascii="Verdana" w:hAnsi="Verdana"/>
          <w:color w:val="000000"/>
          <w:sz w:val="20"/>
        </w:rPr>
        <w:t> </w:t>
      </w:r>
      <w:r w:rsidRPr="0045454A">
        <w:rPr>
          <w:rFonts w:ascii="Verdana" w:hAnsi="Verdana"/>
          <w:color w:val="000000"/>
          <w:sz w:val="20"/>
          <w:lang w:val="ru-RU"/>
        </w:rPr>
        <w:t>— сказал Питчер.</w:t>
      </w:r>
    </w:p>
    <w:p w14:paraId="2338F4E9" w14:textId="77777777" w:rsidR="00DB3F8B" w:rsidRPr="0045454A" w:rsidRDefault="00DB3F8B" w:rsidP="0045454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5454A">
        <w:rPr>
          <w:rFonts w:ascii="Verdana" w:hAnsi="Verdana"/>
          <w:color w:val="000000"/>
          <w:sz w:val="20"/>
          <w:lang w:val="ru-RU"/>
        </w:rPr>
        <w:t>Максуэл сделал полуоборот; руки его были полны бумаг и телеграфной ленты.</w:t>
      </w:r>
    </w:p>
    <w:p w14:paraId="5B18493D" w14:textId="77777777" w:rsidR="00DB3F8B" w:rsidRPr="0045454A" w:rsidRDefault="00DB3F8B" w:rsidP="0045454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5454A">
        <w:rPr>
          <w:rFonts w:ascii="Verdana" w:hAnsi="Verdana"/>
          <w:color w:val="000000"/>
          <w:sz w:val="20"/>
          <w:lang w:val="ru-RU"/>
        </w:rPr>
        <w:t>—</w:t>
      </w:r>
      <w:r w:rsidRPr="0045454A">
        <w:rPr>
          <w:rFonts w:ascii="Verdana" w:hAnsi="Verdana"/>
          <w:color w:val="000000"/>
          <w:sz w:val="20"/>
        </w:rPr>
        <w:t> </w:t>
      </w:r>
      <w:r w:rsidRPr="0045454A">
        <w:rPr>
          <w:rFonts w:ascii="Verdana" w:hAnsi="Verdana"/>
          <w:color w:val="000000"/>
          <w:sz w:val="20"/>
          <w:lang w:val="ru-RU"/>
        </w:rPr>
        <w:t>Какого места?</w:t>
      </w:r>
      <w:r w:rsidRPr="0045454A">
        <w:rPr>
          <w:rFonts w:ascii="Verdana" w:hAnsi="Verdana"/>
          <w:color w:val="000000"/>
          <w:sz w:val="20"/>
        </w:rPr>
        <w:t> </w:t>
      </w:r>
      <w:r w:rsidRPr="0045454A">
        <w:rPr>
          <w:rFonts w:ascii="Verdana" w:hAnsi="Verdana"/>
          <w:color w:val="000000"/>
          <w:sz w:val="20"/>
          <w:lang w:val="ru-RU"/>
        </w:rPr>
        <w:t>— спросил он нахмурившись.</w:t>
      </w:r>
    </w:p>
    <w:p w14:paraId="4DBE84A6" w14:textId="77777777" w:rsidR="00DB3F8B" w:rsidRPr="0045454A" w:rsidRDefault="00DB3F8B" w:rsidP="0045454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5454A">
        <w:rPr>
          <w:rFonts w:ascii="Verdana" w:hAnsi="Verdana"/>
          <w:color w:val="000000"/>
          <w:sz w:val="20"/>
          <w:lang w:val="ru-RU"/>
        </w:rPr>
        <w:t>—</w:t>
      </w:r>
      <w:r w:rsidRPr="0045454A">
        <w:rPr>
          <w:rFonts w:ascii="Verdana" w:hAnsi="Verdana"/>
          <w:color w:val="000000"/>
          <w:sz w:val="20"/>
        </w:rPr>
        <w:t> </w:t>
      </w:r>
      <w:r w:rsidRPr="0045454A">
        <w:rPr>
          <w:rFonts w:ascii="Verdana" w:hAnsi="Verdana"/>
          <w:color w:val="000000"/>
          <w:sz w:val="20"/>
          <w:lang w:val="ru-RU"/>
        </w:rPr>
        <w:t>Места стенографистки,</w:t>
      </w:r>
      <w:r w:rsidRPr="0045454A">
        <w:rPr>
          <w:rFonts w:ascii="Verdana" w:hAnsi="Verdana"/>
          <w:color w:val="000000"/>
          <w:sz w:val="20"/>
        </w:rPr>
        <w:t> </w:t>
      </w:r>
      <w:r w:rsidRPr="0045454A">
        <w:rPr>
          <w:rFonts w:ascii="Verdana" w:hAnsi="Verdana"/>
          <w:color w:val="000000"/>
          <w:sz w:val="20"/>
          <w:lang w:val="ru-RU"/>
        </w:rPr>
        <w:t>— сказал Питчер.</w:t>
      </w:r>
      <w:r w:rsidRPr="0045454A">
        <w:rPr>
          <w:rFonts w:ascii="Verdana" w:hAnsi="Verdana"/>
          <w:color w:val="000000"/>
          <w:sz w:val="20"/>
        </w:rPr>
        <w:t> </w:t>
      </w:r>
      <w:r w:rsidRPr="0045454A">
        <w:rPr>
          <w:rFonts w:ascii="Verdana" w:hAnsi="Verdana"/>
          <w:color w:val="000000"/>
          <w:sz w:val="20"/>
          <w:lang w:val="ru-RU"/>
        </w:rPr>
        <w:t>— Вы мне сказали вчера, чтобы я вызвал на сегодня новую стенографистку.</w:t>
      </w:r>
    </w:p>
    <w:p w14:paraId="20F3A5D4" w14:textId="77777777" w:rsidR="00DB3F8B" w:rsidRPr="0045454A" w:rsidRDefault="00DB3F8B" w:rsidP="0045454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5454A">
        <w:rPr>
          <w:rFonts w:ascii="Verdana" w:hAnsi="Verdana"/>
          <w:color w:val="000000"/>
          <w:sz w:val="20"/>
          <w:lang w:val="ru-RU"/>
        </w:rPr>
        <w:t>—</w:t>
      </w:r>
      <w:r w:rsidRPr="0045454A">
        <w:rPr>
          <w:rFonts w:ascii="Verdana" w:hAnsi="Verdana"/>
          <w:color w:val="000000"/>
          <w:sz w:val="20"/>
        </w:rPr>
        <w:t> </w:t>
      </w:r>
      <w:r w:rsidRPr="0045454A">
        <w:rPr>
          <w:rFonts w:ascii="Verdana" w:hAnsi="Verdana"/>
          <w:color w:val="000000"/>
          <w:sz w:val="20"/>
          <w:lang w:val="ru-RU"/>
        </w:rPr>
        <w:t>Вы сходите с ума, Питчер,</w:t>
      </w:r>
      <w:r w:rsidRPr="0045454A">
        <w:rPr>
          <w:rFonts w:ascii="Verdana" w:hAnsi="Verdana"/>
          <w:color w:val="000000"/>
          <w:sz w:val="20"/>
        </w:rPr>
        <w:t> </w:t>
      </w:r>
      <w:r w:rsidRPr="0045454A">
        <w:rPr>
          <w:rFonts w:ascii="Verdana" w:hAnsi="Verdana"/>
          <w:color w:val="000000"/>
          <w:sz w:val="20"/>
          <w:lang w:val="ru-RU"/>
        </w:rPr>
        <w:t>— сказал Максуэл.</w:t>
      </w:r>
      <w:r w:rsidRPr="0045454A">
        <w:rPr>
          <w:rFonts w:ascii="Verdana" w:hAnsi="Verdana"/>
          <w:color w:val="000000"/>
          <w:sz w:val="20"/>
        </w:rPr>
        <w:t> </w:t>
      </w:r>
      <w:r w:rsidRPr="0045454A">
        <w:rPr>
          <w:rFonts w:ascii="Verdana" w:hAnsi="Verdana"/>
          <w:color w:val="000000"/>
          <w:sz w:val="20"/>
          <w:lang w:val="ru-RU"/>
        </w:rPr>
        <w:t>— Как я мог дать вам такое распоряжение? Мисс Лесли весь год отлично справлялась со своими обязанностями. Место за ней, пока она сама не захочет уйти. У нас нет никаких вакансий, сударыня. Дайте знать в бюро, Питчер, чтобы больше не. присылали, и никого больше ко мне не водите.</w:t>
      </w:r>
    </w:p>
    <w:p w14:paraId="3E2D8178" w14:textId="77777777" w:rsidR="00DB3F8B" w:rsidRPr="0045454A" w:rsidRDefault="00DB3F8B" w:rsidP="0045454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5454A">
        <w:rPr>
          <w:rFonts w:ascii="Verdana" w:hAnsi="Verdana"/>
          <w:color w:val="000000"/>
          <w:sz w:val="20"/>
          <w:lang w:val="ru-RU"/>
        </w:rPr>
        <w:t>Серебряное сердечко в негодовании покинуло контору, раскачиваясь и небрежно задевая за конторскую мебель. Питчер, улучив момент, сообщил бухгалтеру, что «старик» с каждым днем делается рассеяннее и забывчивее.</w:t>
      </w:r>
    </w:p>
    <w:p w14:paraId="72CCAF0F" w14:textId="77777777" w:rsidR="00DB3F8B" w:rsidRPr="0045454A" w:rsidRDefault="00DB3F8B" w:rsidP="0045454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5454A">
        <w:rPr>
          <w:rFonts w:ascii="Verdana" w:hAnsi="Verdana"/>
          <w:color w:val="000000"/>
          <w:sz w:val="20"/>
          <w:lang w:val="ru-RU"/>
        </w:rPr>
        <w:t>Рабочий день бушевал все яростнее. На бирже топтали и раздирали на части с полдюжины акций разных наименований, в которые клиенты Максуэла вложили крупные деньги. Приказы на продажу и покупку летали взад и вперед, как ласточки. Опасности подвергалась часть собственного портфеля Максуэла, и он работал полным ходом, как некая сложная, тонкая и мощная машина; слова, решения, поступки следовали друг за дружкой с быстротой и четкостью часового механизма. Акции и обязательства, займы и фонды, закладные и ссуды</w:t>
      </w:r>
      <w:r w:rsidRPr="0045454A">
        <w:rPr>
          <w:rFonts w:ascii="Verdana" w:hAnsi="Verdana"/>
          <w:color w:val="000000"/>
          <w:sz w:val="20"/>
        </w:rPr>
        <w:t> </w:t>
      </w:r>
      <w:r w:rsidRPr="0045454A">
        <w:rPr>
          <w:rFonts w:ascii="Verdana" w:hAnsi="Verdana"/>
          <w:color w:val="000000"/>
          <w:sz w:val="20"/>
          <w:lang w:val="ru-RU"/>
        </w:rPr>
        <w:t>— это был мир финансов, и в нем не было места ни для мира человека, ни для мира природы.</w:t>
      </w:r>
    </w:p>
    <w:p w14:paraId="3164C3D1" w14:textId="77777777" w:rsidR="00DB3F8B" w:rsidRPr="0045454A" w:rsidRDefault="00DB3F8B" w:rsidP="0045454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5454A">
        <w:rPr>
          <w:rFonts w:ascii="Verdana" w:hAnsi="Verdana"/>
          <w:color w:val="000000"/>
          <w:sz w:val="20"/>
          <w:lang w:val="ru-RU"/>
        </w:rPr>
        <w:t>Когда приблизился час завтрака, в работе наступило небольшое затишье.</w:t>
      </w:r>
    </w:p>
    <w:p w14:paraId="01B8FC06" w14:textId="77777777" w:rsidR="00DB3F8B" w:rsidRPr="0045454A" w:rsidRDefault="00DB3F8B" w:rsidP="0045454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5454A">
        <w:rPr>
          <w:rFonts w:ascii="Verdana" w:hAnsi="Verdana"/>
          <w:color w:val="000000"/>
          <w:sz w:val="20"/>
          <w:lang w:val="ru-RU"/>
        </w:rPr>
        <w:t>Максуэл стоял возле своего стола с полными руками записей и телеграмм; за правым ухом у него торчала вечная ручка, растрепанные волосы прядями падали ему на лоб. Окно было открыто, потому что милая швейцариха-весна повернула радиатор, и по трубам центрального отопления земли разлилось немножко тепла.</w:t>
      </w:r>
    </w:p>
    <w:p w14:paraId="30A93684" w14:textId="77777777" w:rsidR="00DB3F8B" w:rsidRPr="0045454A" w:rsidRDefault="00DB3F8B" w:rsidP="0045454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5454A">
        <w:rPr>
          <w:rFonts w:ascii="Verdana" w:hAnsi="Verdana"/>
          <w:color w:val="000000"/>
          <w:sz w:val="20"/>
          <w:lang w:val="ru-RU"/>
        </w:rPr>
        <w:t>И через окно в комнату забрел, может быть по ошибке, тонкий, сладкий аромат сирени и на секунду приковал маклера к месту. Ибо этот аромат принадлежал мисс Лесли. Это был ее аромат, и только её.</w:t>
      </w:r>
    </w:p>
    <w:p w14:paraId="669D329B" w14:textId="77777777" w:rsidR="00DB3F8B" w:rsidRPr="0045454A" w:rsidRDefault="00DB3F8B" w:rsidP="0045454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5454A">
        <w:rPr>
          <w:rFonts w:ascii="Verdana" w:hAnsi="Verdana"/>
          <w:color w:val="000000"/>
          <w:sz w:val="20"/>
          <w:lang w:val="ru-RU"/>
        </w:rPr>
        <w:t>Этот аромат принес ее и поставил перед ним</w:t>
      </w:r>
      <w:r w:rsidRPr="0045454A">
        <w:rPr>
          <w:rFonts w:ascii="Verdana" w:hAnsi="Verdana"/>
          <w:color w:val="000000"/>
          <w:sz w:val="20"/>
        </w:rPr>
        <w:t> </w:t>
      </w:r>
      <w:r w:rsidRPr="0045454A">
        <w:rPr>
          <w:rFonts w:ascii="Verdana" w:hAnsi="Verdana"/>
          <w:color w:val="000000"/>
          <w:sz w:val="20"/>
          <w:lang w:val="ru-RU"/>
        </w:rPr>
        <w:t>— видимую, почти осязаемую. Мир финансов мгновенно съежился в крошечное пятнышко. А она была в соседней комнате, в двадцати шагах.</w:t>
      </w:r>
    </w:p>
    <w:p w14:paraId="37AB4E2F" w14:textId="77777777" w:rsidR="00DB3F8B" w:rsidRPr="0045454A" w:rsidRDefault="00DB3F8B" w:rsidP="0045454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5454A">
        <w:rPr>
          <w:rFonts w:ascii="Verdana" w:hAnsi="Verdana"/>
          <w:color w:val="000000"/>
          <w:sz w:val="20"/>
          <w:lang w:val="ru-RU"/>
        </w:rPr>
        <w:t>—</w:t>
      </w:r>
      <w:r w:rsidRPr="0045454A">
        <w:rPr>
          <w:rFonts w:ascii="Verdana" w:hAnsi="Verdana"/>
          <w:color w:val="000000"/>
          <w:sz w:val="20"/>
        </w:rPr>
        <w:t> </w:t>
      </w:r>
      <w:r w:rsidRPr="0045454A">
        <w:rPr>
          <w:rFonts w:ascii="Verdana" w:hAnsi="Verdana"/>
          <w:color w:val="000000"/>
          <w:sz w:val="20"/>
          <w:lang w:val="ru-RU"/>
        </w:rPr>
        <w:t>Клянусь честью, я это сделаю,</w:t>
      </w:r>
      <w:r w:rsidRPr="0045454A">
        <w:rPr>
          <w:rFonts w:ascii="Verdana" w:hAnsi="Verdana"/>
          <w:color w:val="000000"/>
          <w:sz w:val="20"/>
        </w:rPr>
        <w:t> </w:t>
      </w:r>
      <w:r w:rsidRPr="0045454A">
        <w:rPr>
          <w:rFonts w:ascii="Verdana" w:hAnsi="Verdana"/>
          <w:color w:val="000000"/>
          <w:sz w:val="20"/>
          <w:lang w:val="ru-RU"/>
        </w:rPr>
        <w:t>— сказал маклер вполголоса.</w:t>
      </w:r>
      <w:r w:rsidRPr="0045454A">
        <w:rPr>
          <w:rFonts w:ascii="Verdana" w:hAnsi="Verdana"/>
          <w:color w:val="000000"/>
          <w:sz w:val="20"/>
        </w:rPr>
        <w:t> </w:t>
      </w:r>
      <w:r w:rsidRPr="0045454A">
        <w:rPr>
          <w:rFonts w:ascii="Verdana" w:hAnsi="Verdana"/>
          <w:color w:val="000000"/>
          <w:sz w:val="20"/>
          <w:lang w:val="ru-RU"/>
        </w:rPr>
        <w:t>— Спрошу ее сейчас же. Удивляюсь, как я давно этого не сделал.</w:t>
      </w:r>
    </w:p>
    <w:p w14:paraId="41E32DCD" w14:textId="77777777" w:rsidR="00DB3F8B" w:rsidRPr="0045454A" w:rsidRDefault="00DB3F8B" w:rsidP="0045454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5454A">
        <w:rPr>
          <w:rFonts w:ascii="Verdana" w:hAnsi="Verdana"/>
          <w:color w:val="000000"/>
          <w:sz w:val="20"/>
          <w:lang w:val="ru-RU"/>
        </w:rPr>
        <w:t>Он бросился в комнату стенографистки с поспешностью биржевого игрока, который хочет «донести», пока его не экзекутировали. Он ринулся к ее столу.</w:t>
      </w:r>
    </w:p>
    <w:p w14:paraId="4360EB50" w14:textId="77777777" w:rsidR="00DB3F8B" w:rsidRPr="0045454A" w:rsidRDefault="00DB3F8B" w:rsidP="0045454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5454A">
        <w:rPr>
          <w:rFonts w:ascii="Verdana" w:hAnsi="Verdana"/>
          <w:color w:val="000000"/>
          <w:sz w:val="20"/>
          <w:lang w:val="ru-RU"/>
        </w:rPr>
        <w:t>Стенографистка посмотрела на него и улыбнулась. Легкий румянец залил ее щеки, и взгляд у нее был ласковый и открытый. Максуэл облокотился на ее стол. Он все еще держал обеими руками пачку бумаг, и за ухом у него торчало перо.</w:t>
      </w:r>
    </w:p>
    <w:p w14:paraId="78302DBB" w14:textId="77777777" w:rsidR="00DB3F8B" w:rsidRPr="0045454A" w:rsidRDefault="00DB3F8B" w:rsidP="0045454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5454A">
        <w:rPr>
          <w:rFonts w:ascii="Verdana" w:hAnsi="Verdana"/>
          <w:color w:val="000000"/>
          <w:sz w:val="20"/>
          <w:lang w:val="ru-RU"/>
        </w:rPr>
        <w:t>—</w:t>
      </w:r>
      <w:r w:rsidRPr="0045454A">
        <w:rPr>
          <w:rFonts w:ascii="Verdana" w:hAnsi="Verdana"/>
          <w:color w:val="000000"/>
          <w:sz w:val="20"/>
        </w:rPr>
        <w:t> </w:t>
      </w:r>
      <w:r w:rsidRPr="0045454A">
        <w:rPr>
          <w:rFonts w:ascii="Verdana" w:hAnsi="Verdana"/>
          <w:color w:val="000000"/>
          <w:sz w:val="20"/>
          <w:lang w:val="ru-RU"/>
        </w:rPr>
        <w:t>Мисс Лесли,</w:t>
      </w:r>
      <w:r w:rsidRPr="0045454A">
        <w:rPr>
          <w:rFonts w:ascii="Verdana" w:hAnsi="Verdana"/>
          <w:color w:val="000000"/>
          <w:sz w:val="20"/>
        </w:rPr>
        <w:t> </w:t>
      </w:r>
      <w:r w:rsidRPr="0045454A">
        <w:rPr>
          <w:rFonts w:ascii="Verdana" w:hAnsi="Verdana"/>
          <w:color w:val="000000"/>
          <w:sz w:val="20"/>
          <w:lang w:val="ru-RU"/>
        </w:rPr>
        <w:t>— начал он торопливо,</w:t>
      </w:r>
      <w:r w:rsidRPr="0045454A">
        <w:rPr>
          <w:rFonts w:ascii="Verdana" w:hAnsi="Verdana"/>
          <w:color w:val="000000"/>
          <w:sz w:val="20"/>
        </w:rPr>
        <w:t> </w:t>
      </w:r>
      <w:r w:rsidRPr="0045454A">
        <w:rPr>
          <w:rFonts w:ascii="Verdana" w:hAnsi="Verdana"/>
          <w:color w:val="000000"/>
          <w:sz w:val="20"/>
          <w:lang w:val="ru-RU"/>
        </w:rPr>
        <w:t>— у меня ровно минута времени. Я должен вам кое-что сказать. Будьте моей женой. Мне некогда было ухаживать за вами как полагается, но я, право же, люблю вас. Отвечайте скорее, пожалуйста,</w:t>
      </w:r>
      <w:r w:rsidRPr="0045454A">
        <w:rPr>
          <w:rFonts w:ascii="Verdana" w:hAnsi="Verdana"/>
          <w:color w:val="000000"/>
          <w:sz w:val="20"/>
        </w:rPr>
        <w:t> </w:t>
      </w:r>
      <w:r w:rsidRPr="0045454A">
        <w:rPr>
          <w:rFonts w:ascii="Verdana" w:hAnsi="Verdana"/>
          <w:color w:val="000000"/>
          <w:sz w:val="20"/>
          <w:lang w:val="ru-RU"/>
        </w:rPr>
        <w:t>— эти негодяи вышибают последний дух из «Тихоокеанских».</w:t>
      </w:r>
    </w:p>
    <w:p w14:paraId="6B575EAF" w14:textId="77777777" w:rsidR="00DB3F8B" w:rsidRPr="0045454A" w:rsidRDefault="00DB3F8B" w:rsidP="0045454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5454A">
        <w:rPr>
          <w:rFonts w:ascii="Verdana" w:hAnsi="Verdana"/>
          <w:color w:val="000000"/>
          <w:sz w:val="20"/>
          <w:lang w:val="ru-RU"/>
        </w:rPr>
        <w:t>—</w:t>
      </w:r>
      <w:r w:rsidRPr="0045454A">
        <w:rPr>
          <w:rFonts w:ascii="Verdana" w:hAnsi="Verdana"/>
          <w:color w:val="000000"/>
          <w:sz w:val="20"/>
        </w:rPr>
        <w:t> </w:t>
      </w:r>
      <w:r w:rsidRPr="0045454A">
        <w:rPr>
          <w:rFonts w:ascii="Verdana" w:hAnsi="Verdana"/>
          <w:color w:val="000000"/>
          <w:sz w:val="20"/>
          <w:lang w:val="ru-RU"/>
        </w:rPr>
        <w:t>Что вы говорите!</w:t>
      </w:r>
      <w:r w:rsidRPr="0045454A">
        <w:rPr>
          <w:rFonts w:ascii="Verdana" w:hAnsi="Verdana"/>
          <w:color w:val="000000"/>
          <w:sz w:val="20"/>
        </w:rPr>
        <w:t> </w:t>
      </w:r>
      <w:r w:rsidRPr="0045454A">
        <w:rPr>
          <w:rFonts w:ascii="Verdana" w:hAnsi="Verdana"/>
          <w:color w:val="000000"/>
          <w:sz w:val="20"/>
          <w:lang w:val="ru-RU"/>
        </w:rPr>
        <w:t>— воскликнула стенографистка. Она встала и смотрела на него широко раскрытыми глазами.</w:t>
      </w:r>
    </w:p>
    <w:p w14:paraId="11D8543E" w14:textId="77777777" w:rsidR="00DB3F8B" w:rsidRPr="0045454A" w:rsidRDefault="00DB3F8B" w:rsidP="0045454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5454A">
        <w:rPr>
          <w:rFonts w:ascii="Verdana" w:hAnsi="Verdana"/>
          <w:color w:val="000000"/>
          <w:sz w:val="20"/>
          <w:lang w:val="ru-RU"/>
        </w:rPr>
        <w:t>—</w:t>
      </w:r>
      <w:r w:rsidRPr="0045454A">
        <w:rPr>
          <w:rFonts w:ascii="Verdana" w:hAnsi="Verdana"/>
          <w:color w:val="000000"/>
          <w:sz w:val="20"/>
        </w:rPr>
        <w:t> </w:t>
      </w:r>
      <w:r w:rsidRPr="0045454A">
        <w:rPr>
          <w:rFonts w:ascii="Verdana" w:hAnsi="Verdana"/>
          <w:color w:val="000000"/>
          <w:sz w:val="20"/>
          <w:lang w:val="ru-RU"/>
        </w:rPr>
        <w:t>Вы меня не поняли?</w:t>
      </w:r>
      <w:r w:rsidRPr="0045454A">
        <w:rPr>
          <w:rFonts w:ascii="Verdana" w:hAnsi="Verdana"/>
          <w:color w:val="000000"/>
          <w:sz w:val="20"/>
        </w:rPr>
        <w:t> </w:t>
      </w:r>
      <w:r w:rsidRPr="0045454A">
        <w:rPr>
          <w:rFonts w:ascii="Verdana" w:hAnsi="Verdana"/>
          <w:color w:val="000000"/>
          <w:sz w:val="20"/>
          <w:lang w:val="ru-RU"/>
        </w:rPr>
        <w:t>— досадливо спросил Максуэл.</w:t>
      </w:r>
      <w:r w:rsidRPr="0045454A">
        <w:rPr>
          <w:rFonts w:ascii="Verdana" w:hAnsi="Verdana"/>
          <w:color w:val="000000"/>
          <w:sz w:val="20"/>
        </w:rPr>
        <w:t> </w:t>
      </w:r>
      <w:r w:rsidRPr="0045454A">
        <w:rPr>
          <w:rFonts w:ascii="Verdana" w:hAnsi="Verdana"/>
          <w:color w:val="000000"/>
          <w:sz w:val="20"/>
          <w:lang w:val="ru-RU"/>
        </w:rPr>
        <w:t>— Я хочу, чтобы вы стали моей женой. Я люблю вас, мисс Лесли. Я давно хотел вам сказать и вот улучил минутку, когда там, в конторе, маленькая передышка. Ну вот, меня опять зовут к телефону... Скажите, чтобы подождали, Питчер... Так как же, мисс Лесли?</w:t>
      </w:r>
    </w:p>
    <w:p w14:paraId="33247AF5" w14:textId="77777777" w:rsidR="00DB3F8B" w:rsidRPr="0045454A" w:rsidRDefault="00DB3F8B" w:rsidP="0045454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5454A">
        <w:rPr>
          <w:rFonts w:ascii="Verdana" w:hAnsi="Verdana"/>
          <w:color w:val="000000"/>
          <w:sz w:val="20"/>
          <w:lang w:val="ru-RU"/>
        </w:rPr>
        <w:t>Стенографистка повела себя очень странно. Сначала она как будто изумилась, потом из ее удивленных глаз хлынули слезы, а потом она солнечно улыбнулась сквозь слезы и одной рукой нежно обняла маклера за шею.</w:t>
      </w:r>
    </w:p>
    <w:p w14:paraId="03BFFA24" w14:textId="198DD7D5" w:rsidR="002C08A1" w:rsidRPr="0045454A" w:rsidRDefault="00DB3F8B" w:rsidP="0045454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45454A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45454A">
        <w:rPr>
          <w:rFonts w:ascii="Verdana" w:hAnsi="Verdana"/>
          <w:color w:val="000000"/>
          <w:sz w:val="20"/>
        </w:rPr>
        <w:t> </w:t>
      </w:r>
      <w:r w:rsidRPr="0045454A">
        <w:rPr>
          <w:rFonts w:ascii="Verdana" w:hAnsi="Verdana"/>
          <w:color w:val="000000"/>
          <w:sz w:val="20"/>
          <w:lang w:val="ru-RU"/>
        </w:rPr>
        <w:t>Я поняла,</w:t>
      </w:r>
      <w:r w:rsidRPr="0045454A">
        <w:rPr>
          <w:rFonts w:ascii="Verdana" w:hAnsi="Verdana"/>
          <w:color w:val="000000"/>
          <w:sz w:val="20"/>
        </w:rPr>
        <w:t> </w:t>
      </w:r>
      <w:r w:rsidRPr="0045454A">
        <w:rPr>
          <w:rFonts w:ascii="Verdana" w:hAnsi="Verdana"/>
          <w:color w:val="000000"/>
          <w:sz w:val="20"/>
          <w:lang w:val="ru-RU"/>
        </w:rPr>
        <w:t>— сказала она мягко.</w:t>
      </w:r>
      <w:r w:rsidRPr="0045454A">
        <w:rPr>
          <w:rFonts w:ascii="Verdana" w:hAnsi="Verdana"/>
          <w:color w:val="000000"/>
          <w:sz w:val="20"/>
        </w:rPr>
        <w:t> </w:t>
      </w:r>
      <w:r w:rsidRPr="0045454A">
        <w:rPr>
          <w:rFonts w:ascii="Verdana" w:hAnsi="Verdana"/>
          <w:color w:val="000000"/>
          <w:sz w:val="20"/>
          <w:lang w:val="ru-RU"/>
        </w:rPr>
        <w:t>— Это биржа вытеснила у тебя из головы все остальное. А сначала я испугалась. Неужели ты забыл, Гарви? Мы ведь обвенчались вчера в восемь часов вечера в Маленькой церкви за углом</w:t>
      </w:r>
      <w:r w:rsidRPr="0045454A">
        <w:rPr>
          <w:rFonts w:ascii="Verdana" w:hAnsi="Verdana"/>
          <w:color w:val="000000"/>
          <w:sz w:val="20"/>
          <w:vertAlign w:val="superscript"/>
        </w:rPr>
        <w:footnoteReference w:id="1"/>
      </w:r>
      <w:r w:rsidRPr="0045454A">
        <w:rPr>
          <w:rFonts w:ascii="Verdana" w:hAnsi="Verdana"/>
          <w:color w:val="000000"/>
          <w:sz w:val="20"/>
          <w:lang w:val="ru-RU"/>
        </w:rPr>
        <w:t>.</w:t>
      </w:r>
    </w:p>
    <w:sectPr w:rsidR="002C08A1" w:rsidRPr="0045454A" w:rsidSect="0045454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957197" w14:textId="77777777" w:rsidR="00FA0D5C" w:rsidRDefault="00FA0D5C" w:rsidP="00DB3F8B">
      <w:pPr>
        <w:spacing w:after="0" w:line="240" w:lineRule="auto"/>
      </w:pPr>
      <w:r>
        <w:separator/>
      </w:r>
    </w:p>
  </w:endnote>
  <w:endnote w:type="continuationSeparator" w:id="0">
    <w:p w14:paraId="45DAA787" w14:textId="77777777" w:rsidR="00FA0D5C" w:rsidRDefault="00FA0D5C" w:rsidP="00DB3F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C4BEC" w14:textId="77777777" w:rsidR="0045454A" w:rsidRDefault="0045454A" w:rsidP="00923A0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5D99D659" w14:textId="77777777" w:rsidR="0045454A" w:rsidRDefault="0045454A" w:rsidP="0045454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EC7DD" w14:textId="597243F1" w:rsidR="0045454A" w:rsidRPr="0045454A" w:rsidRDefault="0045454A" w:rsidP="0045454A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45454A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45454A">
      <w:rPr>
        <w:rStyle w:val="PageNumber"/>
        <w:rFonts w:ascii="Arial" w:hAnsi="Arial" w:cs="Arial"/>
        <w:color w:val="999999"/>
        <w:sz w:val="20"/>
      </w:rPr>
      <w:t>http</w:t>
    </w:r>
    <w:r w:rsidRPr="0045454A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45454A">
      <w:rPr>
        <w:rStyle w:val="PageNumber"/>
        <w:rFonts w:ascii="Arial" w:hAnsi="Arial" w:cs="Arial"/>
        <w:color w:val="999999"/>
        <w:sz w:val="20"/>
      </w:rPr>
      <w:t>artefact</w:t>
    </w:r>
    <w:r w:rsidRPr="0045454A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45454A">
      <w:rPr>
        <w:rStyle w:val="PageNumber"/>
        <w:rFonts w:ascii="Arial" w:hAnsi="Arial" w:cs="Arial"/>
        <w:color w:val="999999"/>
        <w:sz w:val="20"/>
      </w:rPr>
      <w:t>lib</w:t>
    </w:r>
    <w:r w:rsidRPr="0045454A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45454A">
      <w:rPr>
        <w:rStyle w:val="PageNumber"/>
        <w:rFonts w:ascii="Arial" w:hAnsi="Arial" w:cs="Arial"/>
        <w:color w:val="999999"/>
        <w:sz w:val="20"/>
      </w:rPr>
      <w:t>ru</w:t>
    </w:r>
    <w:r w:rsidRPr="0045454A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17AED" w14:textId="77777777" w:rsidR="0045454A" w:rsidRDefault="004545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0FB55E" w14:textId="77777777" w:rsidR="00FA0D5C" w:rsidRDefault="00FA0D5C" w:rsidP="00DB3F8B">
      <w:pPr>
        <w:spacing w:after="0" w:line="240" w:lineRule="auto"/>
      </w:pPr>
      <w:r>
        <w:separator/>
      </w:r>
    </w:p>
  </w:footnote>
  <w:footnote w:type="continuationSeparator" w:id="0">
    <w:p w14:paraId="6460AEA1" w14:textId="77777777" w:rsidR="00FA0D5C" w:rsidRDefault="00FA0D5C" w:rsidP="00DB3F8B">
      <w:pPr>
        <w:spacing w:after="0" w:line="240" w:lineRule="auto"/>
      </w:pPr>
      <w:r>
        <w:continuationSeparator/>
      </w:r>
    </w:p>
  </w:footnote>
  <w:footnote w:id="1">
    <w:p w14:paraId="719DBD26" w14:textId="54A319A7" w:rsidR="00DB3F8B" w:rsidRDefault="00DB3F8B" w:rsidP="0045454A">
      <w:pPr>
        <w:pStyle w:val="FootNote"/>
        <w:spacing w:after="60"/>
        <w:ind w:firstLine="0"/>
      </w:pPr>
      <w:r w:rsidRPr="0045454A">
        <w:rPr>
          <w:vertAlign w:val="superscript"/>
        </w:rPr>
        <w:footnoteRef/>
      </w:r>
      <w:r>
        <w:t xml:space="preserve"> </w:t>
      </w:r>
      <w:r w:rsidRPr="0045454A">
        <w:rPr>
          <w:rFonts w:ascii="Calibri" w:hAnsi="Calibri" w:cs="Calibri"/>
        </w:rPr>
        <w:t>Маленькая церковь за углом</w:t>
      </w:r>
      <w:r w:rsidR="0045454A">
        <w:rPr>
          <w:rFonts w:ascii="Calibri" w:hAnsi="Calibri" w:cs="Calibri"/>
        </w:rPr>
        <w:t xml:space="preserve"> — </w:t>
      </w:r>
      <w:r w:rsidRPr="0045454A">
        <w:rPr>
          <w:rFonts w:ascii="Calibri" w:hAnsi="Calibri" w:cs="Calibri"/>
        </w:rPr>
        <w:t>церковь Преображения близ Пятой авеню в деловой части Нью</w:t>
      </w:r>
      <w:r w:rsidRPr="0045454A">
        <w:rPr>
          <w:rFonts w:ascii="Calibri" w:hAnsi="Calibri" w:cs="Calibri"/>
        </w:rPr>
        <w:noBreakHyphen/>
        <w:t>Йорка.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6760C9" w14:textId="77777777" w:rsidR="0045454A" w:rsidRDefault="0045454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999C3" w14:textId="4C6C0E92" w:rsidR="0045454A" w:rsidRPr="0045454A" w:rsidRDefault="0045454A" w:rsidP="0045454A">
    <w:pPr>
      <w:pStyle w:val="Header"/>
      <w:rPr>
        <w:rFonts w:ascii="Arial" w:hAnsi="Arial" w:cs="Arial"/>
        <w:color w:val="999999"/>
        <w:sz w:val="20"/>
        <w:lang w:val="ru-RU"/>
      </w:rPr>
    </w:pPr>
    <w:r w:rsidRPr="0045454A">
      <w:rPr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45454A">
      <w:rPr>
        <w:rFonts w:ascii="Arial" w:hAnsi="Arial" w:cs="Arial"/>
        <w:color w:val="999999"/>
        <w:sz w:val="20"/>
      </w:rPr>
      <w:t>http</w:t>
    </w:r>
    <w:r w:rsidRPr="0045454A">
      <w:rPr>
        <w:rFonts w:ascii="Arial" w:hAnsi="Arial" w:cs="Arial"/>
        <w:color w:val="999999"/>
        <w:sz w:val="20"/>
        <w:lang w:val="ru-RU"/>
      </w:rPr>
      <w:t>://</w:t>
    </w:r>
    <w:r w:rsidRPr="0045454A">
      <w:rPr>
        <w:rFonts w:ascii="Arial" w:hAnsi="Arial" w:cs="Arial"/>
        <w:color w:val="999999"/>
        <w:sz w:val="20"/>
      </w:rPr>
      <w:t>artefact</w:t>
    </w:r>
    <w:r w:rsidRPr="0045454A">
      <w:rPr>
        <w:rFonts w:ascii="Arial" w:hAnsi="Arial" w:cs="Arial"/>
        <w:color w:val="999999"/>
        <w:sz w:val="20"/>
        <w:lang w:val="ru-RU"/>
      </w:rPr>
      <w:t>.</w:t>
    </w:r>
    <w:r w:rsidRPr="0045454A">
      <w:rPr>
        <w:rFonts w:ascii="Arial" w:hAnsi="Arial" w:cs="Arial"/>
        <w:color w:val="999999"/>
        <w:sz w:val="20"/>
      </w:rPr>
      <w:t>lib</w:t>
    </w:r>
    <w:r w:rsidRPr="0045454A">
      <w:rPr>
        <w:rFonts w:ascii="Arial" w:hAnsi="Arial" w:cs="Arial"/>
        <w:color w:val="999999"/>
        <w:sz w:val="20"/>
        <w:lang w:val="ru-RU"/>
      </w:rPr>
      <w:t>.</w:t>
    </w:r>
    <w:r w:rsidRPr="0045454A">
      <w:rPr>
        <w:rFonts w:ascii="Arial" w:hAnsi="Arial" w:cs="Arial"/>
        <w:color w:val="999999"/>
        <w:sz w:val="20"/>
      </w:rPr>
      <w:t>ru</w:t>
    </w:r>
    <w:r w:rsidRPr="0045454A">
      <w:rPr>
        <w:rFonts w:ascii="Arial" w:hAnsi="Arial" w:cs="Arial"/>
        <w:color w:val="999999"/>
        <w:sz w:val="20"/>
        <w:lang w:val="ru-RU"/>
      </w:rPr>
      <w:t>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7A784" w14:textId="77777777" w:rsidR="0045454A" w:rsidRDefault="0045454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2C08A1"/>
    <w:rsid w:val="00326F90"/>
    <w:rsid w:val="0045454A"/>
    <w:rsid w:val="004C7520"/>
    <w:rsid w:val="00AA1D8D"/>
    <w:rsid w:val="00B47730"/>
    <w:rsid w:val="00C22878"/>
    <w:rsid w:val="00CB0664"/>
    <w:rsid w:val="00DB3F8B"/>
    <w:rsid w:val="00FA0D5C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29526A3"/>
  <w14:defaultImageDpi w14:val="300"/>
  <w15:docId w15:val="{7B4171EB-8AA5-4278-ADDF-D4F3B3742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FootNote">
    <w:name w:val="FootNote"/>
    <w:next w:val="Normal"/>
    <w:uiPriority w:val="99"/>
    <w:rsid w:val="00DB3F8B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4545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1166</Words>
  <Characters>6484</Characters>
  <Application>Microsoft Office Word</Application>
  <DocSecurity>0</DocSecurity>
  <Lines>117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7608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Роман биржевого маклера</dc:title>
  <dc:subject/>
  <dc:creator>О. Генри</dc:creator>
  <cp:keywords/>
  <dc:description/>
  <cp:lastModifiedBy>Andrey Piskunov</cp:lastModifiedBy>
  <cp:revision>6</cp:revision>
  <dcterms:created xsi:type="dcterms:W3CDTF">2013-12-23T23:15:00Z</dcterms:created>
  <dcterms:modified xsi:type="dcterms:W3CDTF">2025-05-07T23:42:00Z</dcterms:modified>
  <cp:category/>
</cp:coreProperties>
</file>