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A733" w14:textId="77777777" w:rsidR="008F5C55" w:rsidRPr="00746EFE" w:rsidRDefault="008F5C55" w:rsidP="00746EFE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46EFE">
        <w:rPr>
          <w:rFonts w:ascii="Verdana" w:hAnsi="Verdana"/>
          <w:color w:val="000000"/>
          <w:sz w:val="32"/>
          <w:lang w:val="ru-RU"/>
        </w:rPr>
        <w:t>Золото, которое блеснуло</w:t>
      </w:r>
    </w:p>
    <w:p w14:paraId="686A2552" w14:textId="62A77252" w:rsidR="008F5C55" w:rsidRPr="00746EFE" w:rsidRDefault="005A4692" w:rsidP="00746EF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46EFE">
        <w:rPr>
          <w:rFonts w:ascii="Verdana" w:hAnsi="Verdana"/>
          <w:color w:val="000000"/>
          <w:sz w:val="24"/>
          <w:lang w:val="ru-RU"/>
        </w:rPr>
        <w:t>О. Генри</w:t>
      </w:r>
    </w:p>
    <w:p w14:paraId="4B26AACE" w14:textId="3B0619B1" w:rsidR="008F5C55" w:rsidRPr="00746EFE" w:rsidRDefault="008F5C55" w:rsidP="00746EFE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Перевод В.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Азова</w:t>
      </w:r>
    </w:p>
    <w:p w14:paraId="25738FE2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638BEB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Рассказ с моралью подобен москиту с его жалом. Он вам сначала надоедает, а после себя оставляет яд, который надолго отравляет нашу совесть. Поэтому лучше всего начать с нравоучения, чтобы сразу же с ним и покончить. Не все то золото, что блестит,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но иногда бывает благоразумнее подальше убрать пузырек с кислотой и воздержаться от испытания подлинности металла.</w:t>
      </w:r>
    </w:p>
    <w:p w14:paraId="4EFBA6C3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Вблизи того места, где Бродвей подходит к площади, над которой царит Правдивый Джордж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746EFE">
        <w:rPr>
          <w:rFonts w:ascii="Verdana" w:hAnsi="Verdana"/>
          <w:color w:val="000000"/>
          <w:sz w:val="20"/>
          <w:lang w:val="ru-RU"/>
        </w:rPr>
        <w:t>, находится Литл-Риальто. Здесь можно встретить всех актеров района; это их штаб-квартира. «Никаких мягких,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говорю я Фроману,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два с половиной доллара за выход; ни центом меньше не возьму»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и ухожу.</w:t>
      </w:r>
    </w:p>
    <w:p w14:paraId="2739725D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К западу и к югу от царства Мельпомены лежат одна или две улицы, где тесно жмутся другу к другу представители испано-американской колонии в надежде создать себе хоть некоторую иллюзию тропической жары на беспощадном севере. Центром, вокруг которого сосредоточивается вся жизнь этой местности, является «Эль-Рефугио», кафе-ресторан, обслуживающий легкомысленных эмигрантов с юга. Из Чили, Боливии, Колумбии, из вечно шумящих республик Центральной Америки, с кипящих страстями Вест-Индских островов залетают сюда одетые в плащ и сомбреро сеньоры, выбрасываемые, подобно горячей лаве, из своих государств политическими извержениями. Сюда они являются, чтобы составлять заговоры, ожидать благоприятной минуты, добывать средства, вербовать флибустьеров, вывозить контрабандой оружие и военные припасы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одним словом, заниматься различными авантюрами. Здесь, в «Эль-Рефугио», господствует атмосфера, необходимая для их процветания.</w:t>
      </w:r>
    </w:p>
    <w:p w14:paraId="61E5265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В ресторане «Эль-Рефугио» подаются кушанья, наиболее ценимые жителями стран, лежащих между Козерогом и Раком. Из человеколюбия мы должны здесь на время прервать наш рассказ. О ты, едок, которому надоели кулинарные ухищрения галлов! Отправляйся в «Эль-Рефугио»! Только там найдешь ты рыбу из Мексиканского залива, поджаренную по-испански. Томаты придают ей цвет, индивидуальность и дух; чилийская капуста сообщает ей вкус, оригинальность и прелесть; неведомые травы добавляют пикантность, экзотичность и... впрочем, заключительное совершенство ее заслуживает отдельного предложения. Вокруг нее, над ней, под ней, поблизости,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но отнюдь не в ней самой,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витает эфирная аура, эманация столь тонкая и нежная, что только Общество Психических Изысканий могло бы открыть ее происхождение. Не позволяйте себе утверждать, что в «Эль-Рефугио» кладут в рыбу чеснок. Можно только сказать, что дух чеснока, пролетая, мимоходом коснулся устами обложенного петрушкой блюда; но поцелуй этот неизгладим, как воспоминание о тех поцелуях, которые «в мечтаниях ты срываешь с уст, уж отданных другому». А потом, когда Кончито, слуга, подает вам порцию румяных </w:t>
      </w:r>
      <w:r w:rsidRPr="00746EFE">
        <w:rPr>
          <w:rFonts w:ascii="Verdana" w:hAnsi="Verdana"/>
          <w:color w:val="000000"/>
          <w:sz w:val="20"/>
        </w:rPr>
        <w:t>frijoles</w:t>
      </w:r>
      <w:r w:rsidRPr="00746EFE">
        <w:rPr>
          <w:rFonts w:ascii="Verdana" w:hAnsi="Verdana"/>
          <w:color w:val="000000"/>
          <w:sz w:val="20"/>
          <w:lang w:val="ru-RU"/>
        </w:rPr>
        <w:t xml:space="preserve"> и графин вина, которое прямым сообщением приехало без остановок в «Эль-Рефугио» из Опорто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</w:t>
      </w:r>
      <w:r w:rsidRPr="00746EFE">
        <w:rPr>
          <w:rFonts w:ascii="Verdana" w:hAnsi="Verdana"/>
          <w:color w:val="000000"/>
          <w:sz w:val="20"/>
        </w:rPr>
        <w:t>ah</w:t>
      </w:r>
      <w:r w:rsidRPr="00746EFE">
        <w:rPr>
          <w:rFonts w:ascii="Verdana" w:hAnsi="Verdana"/>
          <w:color w:val="000000"/>
          <w:sz w:val="20"/>
          <w:lang w:val="ru-RU"/>
        </w:rPr>
        <w:t xml:space="preserve">, </w:t>
      </w:r>
      <w:r w:rsidRPr="00746EFE">
        <w:rPr>
          <w:rFonts w:ascii="Verdana" w:hAnsi="Verdana"/>
          <w:color w:val="000000"/>
          <w:sz w:val="20"/>
        </w:rPr>
        <w:t>Dios</w:t>
      </w:r>
      <w:r w:rsidRPr="00746EFE">
        <w:rPr>
          <w:rFonts w:ascii="Verdana" w:hAnsi="Verdana"/>
          <w:color w:val="000000"/>
          <w:sz w:val="20"/>
          <w:lang w:val="ru-RU"/>
        </w:rPr>
        <w:t>!..</w:t>
      </w:r>
    </w:p>
    <w:p w14:paraId="2EFD89B0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Однажды с пассажирского парохода Гамбургско-Американской линии сошел на пристань №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55 генерал Перрико Хименес Виллабланка Фалькон, прибывший из Картахены. Мастью генерал был не то рыжий, не то гнедой, объем его талии равнялся сорока двум дюймам, а рост его, вместе с каблуками времен Людовика</w:t>
      </w:r>
      <w:r w:rsidRPr="00746EFE">
        <w:rPr>
          <w:rFonts w:ascii="Verdana" w:hAnsi="Verdana"/>
          <w:color w:val="000000"/>
          <w:sz w:val="20"/>
        </w:rPr>
        <w:t> XV</w:t>
      </w:r>
      <w:r w:rsidRPr="00746EFE">
        <w:rPr>
          <w:rFonts w:ascii="Verdana" w:hAnsi="Verdana"/>
          <w:color w:val="000000"/>
          <w:sz w:val="20"/>
          <w:lang w:val="ru-RU"/>
        </w:rPr>
        <w:t>, не превышал пяти футов четырех дюймов. По усам его можно было принять за содержателя тира; одет он был как член конгресса из Техаса и держался с важным видом делегата, получившего неограниченные полномочия.</w:t>
      </w:r>
    </w:p>
    <w:p w14:paraId="4F97FEDA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Генерал Фалькон был достаточно знаком с английским языком, чтобы спросить, как пройти на улицу, где помещается «Эль-Рефугио». Дойдя до тех краев, он увидел приличного вида красный кирпичный дом, на котором была вывеска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». В окне была выставлена карточка, на которой было написано по-испански: «</w:t>
      </w:r>
      <w:r w:rsidRPr="00746EFE">
        <w:rPr>
          <w:rFonts w:ascii="Verdana" w:hAnsi="Verdana"/>
          <w:color w:val="000000"/>
          <w:sz w:val="20"/>
        </w:rPr>
        <w:t>Aqui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se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lastRenderedPageBreak/>
        <w:t>habla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746EFE">
        <w:rPr>
          <w:rFonts w:ascii="Verdana" w:hAnsi="Verdana"/>
          <w:color w:val="000000"/>
          <w:sz w:val="20"/>
          <w:lang w:val="ru-RU"/>
        </w:rPr>
        <w:t>. Генерал вошел, уверенный в том, что он найдет здесь тихую пристань у соотечественников.</w:t>
      </w:r>
    </w:p>
    <w:p w14:paraId="1518C9D7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В уютно обставленной конторе сидела владелица, миссис О'Брайен. Это была блондинка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несомненная, безупречная блондинка. Что касается прочего, то она была воплощенная любезность и отличалась довольно внушительными размерами. Генерал Фалькон почтительно ее приветствовал, отвесив ей низкий поклон, причем его широкополая шляпа даже слегка коснулась земли, и разразился по-испански речью, извергая слова, как пулемет.</w:t>
      </w:r>
    </w:p>
    <w:p w14:paraId="7303EC02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Испанец или даго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746EFE">
        <w:rPr>
          <w:rFonts w:ascii="Verdana" w:hAnsi="Verdana"/>
          <w:color w:val="000000"/>
          <w:sz w:val="20"/>
          <w:lang w:val="ru-RU"/>
        </w:rPr>
        <w:t>?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любезно спросила миссис О'Брайен.</w:t>
      </w:r>
    </w:p>
    <w:p w14:paraId="7881FDB0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Я из Колумбии, сеньора,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гордо ответил генерал.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Я говорю испанский. На вашем окно написано: здесь говорят по-испански. Как же это?</w:t>
      </w:r>
    </w:p>
    <w:p w14:paraId="2DEE379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Да ведь вы же сейчас и говорили по-испански,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возразила дама.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А я-то вот и не умею.</w:t>
      </w:r>
    </w:p>
    <w:p w14:paraId="26D81A17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Генерал Фалькон снял в гостинице номер и устроился в нем. Когда начало смеркаться, он вышел на улицу, чтобы полюбоваться диковинами оглушительно шумной северной столицы. По дороге он вспомнил необыкновенно золотистые волосы миссис О'Брайен. «Вот где,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себе генерал (без сомнения, на родном языке),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можно найти самых красивых сеньор в мире. Родная Колумбия не имеет подобных красавиц среди своих дочерей. Но что я! Не мне, не генералу Фалькону, думать о красоте! Все мои помыслы должны принадлежать моей родине!»</w:t>
      </w:r>
    </w:p>
    <w:p w14:paraId="4B6DA398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На углу Бродвея и Литл-Риальто генерал растерялся. Трамваи ошеломляли его, а под конец предохранительная решетка одного из них бросила его на ручную тележку, наполненную апельсинами. Извозчик чуть не наехал на него, даже слегка задел беднягу и излил на его голову поток отборной ругани. Генерал кое-как добрался до тротуара, но сейчас же привскочил в ужасе, услыхав над ухом резкий свисток и почувствовав, что его обдало горячим паром: на этот раз его испугала переносная жаровня для орехов... «</w:t>
      </w:r>
      <w:r w:rsidRPr="00746EFE">
        <w:rPr>
          <w:rFonts w:ascii="Verdana" w:hAnsi="Verdana"/>
          <w:color w:val="000000"/>
          <w:sz w:val="20"/>
        </w:rPr>
        <w:t>Yalgame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Dios</w:t>
      </w:r>
      <w:r w:rsidRPr="00746EFE">
        <w:rPr>
          <w:rFonts w:ascii="Verdana" w:hAnsi="Verdana"/>
          <w:color w:val="000000"/>
          <w:sz w:val="20"/>
          <w:lang w:val="ru-RU"/>
        </w:rPr>
        <w:t>!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746EFE">
        <w:rPr>
          <w:rFonts w:ascii="Verdana" w:hAnsi="Verdana"/>
          <w:color w:val="000000"/>
          <w:sz w:val="20"/>
          <w:lang w:val="ru-RU"/>
        </w:rPr>
        <w:t xml:space="preserve"> Что за дьявольский город!»</w:t>
      </w:r>
    </w:p>
    <w:p w14:paraId="4829E3BF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Как подстреленная птица, генерал отпрыгнул в сторону от бесконечного потока прохожих, и тут его одновременно увидели и наметили, как подходящую дичь, два охотника. Один был «Забияка» Мак-Гайр, охотничья система которого была основана на употреблении кулаков и злоупотреблении металлической трубкой дюймов в восемь длины. Второй Нимврод мостовой был некто Келли, по прозвищу «Паук», спортсмен, признававший лишь более утонченные методы.</w:t>
      </w:r>
    </w:p>
    <w:p w14:paraId="0A12F4F3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Оба сразу бросились на столь явную добычу, как генерал; но при этом мистер Келли на секунду опередил своего соперника. Он только-только успел отстранить локтем наскочившего мистера Мак-Гайра.</w:t>
      </w:r>
    </w:p>
    <w:p w14:paraId="144BCA99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Пшел вон!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резко объявил он.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Я первый увидал его.</w:t>
      </w:r>
    </w:p>
    <w:p w14:paraId="3AA80B86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И Мак-Гайр скрылся, склонив оружие перед высшим интеллектом.</w:t>
      </w:r>
    </w:p>
    <w:p w14:paraId="5BCEF982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Виноват,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обратился к генералу мистер Келли.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Но вы, кажется, пострадали в давке? Разрешите прийти вам на помощь.</w:t>
      </w:r>
    </w:p>
    <w:p w14:paraId="2E46C44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Он поднял шляпу генерала и смахнул с нее пыль.</w:t>
      </w:r>
    </w:p>
    <w:p w14:paraId="6BE569CE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Образ действий мистера Келли не мог не иметь успеха. Генерал, растерянный и смущенный невиданным уличным движением, приветствовал своего спасителя, как истого кабаллеро с бескорыстной душой.</w:t>
      </w:r>
    </w:p>
    <w:p w14:paraId="5B18E7A4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У меня есть желание,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генерал,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вернуться в гостиницу О'Брайен, где я остановил себя. Карамба, сеньор, какая у вас шумность и быстротность движения в вашем Новом Йорке!</w:t>
      </w:r>
    </w:p>
    <w:p w14:paraId="657B5651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Но вежливость не позволяла мистеру Келли покинуть знатного колумбийца одного среди опасностей, ожидавших его на обратном пути. У входа в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 оба остановились. Немного дальше, по другую сторону улицы, сияла скромно освещенная вывеска «Эль-Рефугио». Мистеру Келли, знавшему город как свои пять пальцев, было известно по виду и это заведение, как сборный пункт всех даго. Мистер Келли делил иностранцев на две категории: на даго и на французов. Он предложил генералу отправиться в кафе и подвести под их случайное знакомство жидкий фундамент.</w:t>
      </w:r>
    </w:p>
    <w:p w14:paraId="47AB562A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lastRenderedPageBreak/>
        <w:t>Час спустя генерал Фалькон и мистер Келли все еще сидели за столиком в «Эль-Рефугио», в углу заговорщиков. Перед ними стояли бутылки и стаканы. В десятый раз генерал поверял тайну своей миссии в Соединенные Штаты. По его словам, ему было поручено приобрести оружие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две тысячи винчестеров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для революционеров в Колумбии. В кармане его лежали чеки на сумму в двадцать пять тысяч долларов, выданные Картахенским банком на Нью-Йоркский банк. За соседними столами другие революционеры громким криком передавали политические тайны своим сообщникам; но никто не орал так, как генерал. Он стучал кулаком по столу; он требовал еще вина; он вопил, что данное ему поручение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совершенно секретное и что о нем нельзя даже намекнуть ни одному живому человеку. В душе мистера Келли проснулся ответный, полный сочувствия восторг. Он схватил через стол руку генерала и крепко пожал ее.</w:t>
      </w:r>
    </w:p>
    <w:p w14:paraId="131562F3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Мусью,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проникновенно сказал он,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я не знаю, где лежит эта ваша страна, но я всей душой за нее. Впрочем, она, вероятно, входит в состав Соединенных Штатов, потому что все стихоплеты и школьные учительницы называют нас Колумбией. Ну и подвезло же вам, что вы сегодня на меня натолкнулись. Я единственный человек во всем Нью-Йорке, через которого вы можете провести ваше дело с оружием. Военный министр Соединенных Штатов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мой лучший друг Он сейчас здесь, и я повидаюсь с ним завтра и поговорю насчет вас. А пока что, мусью, запрячьте чеки подальше во внутренний карман. Я завтра зайду за вами и поведу вас к нему. Да, послушайте, вот что: ведь у вас речь идет не об округе Колумбия, не правда ли?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заключил мистер Келли, внезапно почувствовав угрызения совести.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Вам все равно не удастся захватить его с двумя тысячами винтовок. Уже пробовали с большим числом, да и то не вышло.</w:t>
      </w:r>
    </w:p>
    <w:p w14:paraId="3681C803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Нет, нет, нет!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воскликнул генерал.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Это республика Колумбия, ве-ли-ка-я республика на самой верхушке у Южной Америки. Так, так!</w:t>
      </w:r>
    </w:p>
    <w:p w14:paraId="2BE2FCB9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Ладно,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успокоенный мистер Колли.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Ну а теперь давайте-ка понемногу домой собираться. Я сегодня напишу министру, чтоб он мне назначил день для переговоров. Вывезти оружие из Нью-Йорка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дело хитрое.</w:t>
      </w:r>
    </w:p>
    <w:p w14:paraId="3E0612AF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Они расстались у входа в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». Генерал, закатив глаза, взглянул на луну и вздохнул.</w:t>
      </w:r>
    </w:p>
    <w:p w14:paraId="0A079660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Великий это город, этот ваш Новый Йорк,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он.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Правда, что трамваи могут погубить человека, а машина, которая жарит орехи, ужасно кричит в ухо. Но зато, сеньор Келли, здешние сеньоры! Сеньоры с волосами из золота, восхитительно полные, они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</w:t>
      </w:r>
      <w:r w:rsidRPr="00746EFE">
        <w:rPr>
          <w:rFonts w:ascii="Verdana" w:hAnsi="Verdana"/>
          <w:color w:val="000000"/>
          <w:sz w:val="20"/>
        </w:rPr>
        <w:t>magnificas</w:t>
      </w:r>
      <w:r w:rsidRPr="00746EFE">
        <w:rPr>
          <w:rFonts w:ascii="Verdana" w:hAnsi="Verdana"/>
          <w:color w:val="000000"/>
          <w:sz w:val="20"/>
          <w:lang w:val="ru-RU"/>
        </w:rPr>
        <w:t xml:space="preserve">! </w:t>
      </w:r>
      <w:r w:rsidRPr="00746EFE">
        <w:rPr>
          <w:rFonts w:ascii="Verdana" w:hAnsi="Verdana"/>
          <w:color w:val="000000"/>
          <w:sz w:val="20"/>
        </w:rPr>
        <w:t>Muy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magnificas</w:t>
      </w:r>
      <w:r w:rsidRPr="00746EFE">
        <w:rPr>
          <w:rFonts w:ascii="Verdana" w:hAnsi="Verdana"/>
          <w:color w:val="000000"/>
          <w:sz w:val="20"/>
          <w:lang w:val="ru-RU"/>
        </w:rPr>
        <w:t>!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5"/>
      </w:r>
    </w:p>
    <w:p w14:paraId="60208956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Келли отправился в ближайшую телефонную будку и позвонил в кафе Мак-Крэри на Верхнем Бродвее. Он велел вызвать Джимми Денна.</w:t>
      </w:r>
    </w:p>
    <w:p w14:paraId="5B418560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Кто у телефона? Джимми Денн?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спросил Келли.</w:t>
      </w:r>
    </w:p>
    <w:p w14:paraId="7BA6AB9B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Да,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был ответ.</w:t>
      </w:r>
    </w:p>
    <w:p w14:paraId="4412638D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Вот ты и соврал!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радостно объявил Келли.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Ты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военный министр. Жди меня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я сейчас приеду. Я, брат, закинул удочку и поймал такую рыбку, которая тебе и во сне не снилась. Она из породы колорадо-мадура, с золотым пояском вокруг, и так начинена купонами, что ты можешь хоть сейчас идти покупать себе все, что хочешь, хоть стоячую красную лампу и статуэтку Психеи у ручья. Я сейчас сажусь в вагон.</w:t>
      </w:r>
    </w:p>
    <w:p w14:paraId="1081F703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Джимми Денн был великим мастером жульнической ложи. Он был настоящим артистом и делал только самую тонкую работу. Он в жизни своей не брал в руки дубины и вообще презирал физические меры воздействия. Можно поручиться, что он всегда угощал бы намеченных им жертв лишь чистыми, нефальсифицированными напитками, если бы их можно было вообще достать в Нью-Йорке. «Паук» Келли лелеял честолюбивую мечту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когда-нибудь подняться до уровня Джимми.</w:t>
      </w:r>
    </w:p>
    <w:p w14:paraId="64EDD8F2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Между приятелями произошло в тот же вечер совещание у Мак-Крэри. Келли объяснил дело.</w:t>
      </w:r>
    </w:p>
    <w:p w14:paraId="13A8B839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Это детская игра. Он приехал с острова Колумбии, где происходит какая-то потасовка, или гражданская война, или что-то в этом роде, и его прислали сюда, чтобы закупить две тысячи винчестеров, чтобы решить это дело. Он показал мне два чека, на десять тысяч долларов каждый, и один на пять тысяч. Понимаешь, Джимми, </w:t>
      </w:r>
      <w:r w:rsidRPr="00746EFE">
        <w:rPr>
          <w:rFonts w:ascii="Verdana" w:hAnsi="Verdana"/>
          <w:color w:val="000000"/>
          <w:sz w:val="20"/>
          <w:lang w:val="ru-RU"/>
        </w:rPr>
        <w:lastRenderedPageBreak/>
        <w:t>меня даже разозлило, что он не превратил их в тысячные билеты и не подал мне их на серебряном подносе. Теперь надо подождать, пока он сходит в банк и достанет для нас эти деньги.</w:t>
      </w:r>
    </w:p>
    <w:p w14:paraId="4AB0234B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Совещание длилось часа два, после чего Денн объявил:</w:t>
      </w:r>
    </w:p>
    <w:p w14:paraId="6246E41D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Приведи его туда, на Бродвей, завтра в четыре.</w:t>
      </w:r>
    </w:p>
    <w:p w14:paraId="54AA0DA4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Келли пунктуально заехал в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 за генералом. Он застал мудрого воина за приятной беседой с миссис О'Брайен.</w:t>
      </w:r>
    </w:p>
    <w:p w14:paraId="1ADA3601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Военный министр ждет нас,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Келли.</w:t>
      </w:r>
    </w:p>
    <w:p w14:paraId="40568DA5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Генерал с грустью оторвался от своего занятия.</w:t>
      </w:r>
    </w:p>
    <w:p w14:paraId="5384BF25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Да, сеньор,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со вздохом сказал он.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Долг призывает меня. Но, сеньор, в ваших Соединенных Штатах сеньоры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какие красавицы! Для примирения возьмите </w:t>
      </w:r>
      <w:r w:rsidRPr="00746EFE">
        <w:rPr>
          <w:rFonts w:ascii="Verdana" w:hAnsi="Verdana"/>
          <w:color w:val="000000"/>
          <w:sz w:val="20"/>
        </w:rPr>
        <w:t>la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madame</w:t>
      </w:r>
      <w:r w:rsidRPr="00746EFE">
        <w:rPr>
          <w:rFonts w:ascii="Verdana" w:hAnsi="Verdana"/>
          <w:color w:val="000000"/>
          <w:sz w:val="20"/>
          <w:lang w:val="ru-RU"/>
        </w:rPr>
        <w:t xml:space="preserve"> О'Брайен. Она есть богиня Юнона, с глазами как у бычка, как говорится.</w:t>
      </w:r>
    </w:p>
    <w:p w14:paraId="26A5BDDE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На свою беду, мистер Келли считал себя в высшей степени остроумным человеком; не его первого погубила эта черта, и не он первый сгорел от фейерверка своего остроумия.</w:t>
      </w:r>
    </w:p>
    <w:p w14:paraId="3F71B5CE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Без сомнения,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 усмешкой сказал он,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но заметили ли вы, что эта Юнона прибегает к перекиси водорода?</w:t>
      </w:r>
    </w:p>
    <w:p w14:paraId="0858769B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Миссис О'Брайен услыхала эти слова, подняла свою золотую головку и посмотрела на удалявшуюся фигуру Келли с обычным деловым видом. Никогда не следует говорить бесцельных грубостей дамам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это допустимо только в трамвае.</w:t>
      </w:r>
    </w:p>
    <w:p w14:paraId="44CAD8D2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Когда лихой колумбиец и его провожатый приехали в назначенное место на Бродвее, их продержали полчаса в передней и затем ввели в канцелярию, где за письменным столом сидел и что-то писал изящный господин с гладко выбритым лицом. Генерал Фалькон был представлен военному министру Соединенных Штатов, и его дело было изложено его старинным другом, мистером Келли.</w:t>
      </w:r>
    </w:p>
    <w:p w14:paraId="34ECD931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А, Колумбия!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многозначительно проговорил министр, когда его посвятили во все подробности.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Я боюсь, что, в таком случае, представятся некоторые затруднения. Президент и я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мы расходимся в своих симпатиях. Его сочувствие на стороне существующего строя, а мое...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Министр таинственно, но ласково улыбнулся генералу.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Вам, генерал, без сомнения, известно, что со времени политической борьбы между тамманистами и республиканцами конгресс издал постановление, согласно которому всякие оружейные изделия и военные припасы, вывозимые из страны, должны быть взяты на учет военным министерством. Тем не менее я с удовольствием сделаю для вас все, что могу, ради моего старинного приятеля мистера Келли. Но все должно храниться в строжайшей тайне, так как президент, как я уже говорил, не сочувствует стремлениям революционной партии в Колумбии. Я сейчас прикажу ординарцу принести мне список оружия, имеющегося в данное время на складе.</w:t>
      </w:r>
    </w:p>
    <w:p w14:paraId="7D54EBAA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Министр позвонил, и в комнате тотчас же появился ординарец в фуражке с буквами.</w:t>
      </w:r>
    </w:p>
    <w:p w14:paraId="3DE1C1CF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Принесите мне опись «Б» легкого оружия,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министр.</w:t>
      </w:r>
    </w:p>
    <w:p w14:paraId="18D4EF27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Ординарец быстро вернулся с печатным списком. Министр погрузился в его рассмотрение.</w:t>
      </w:r>
    </w:p>
    <w:p w14:paraId="3BE7738D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Оказывается,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он,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 государственном складе номер девять есть партия в две тысячи винчестерских винтовок, заказанная мароккским султаном, который, однако, не выслал денег своим приемщикам. А по нашим правилам, сумма уплачивается полностью при сдаче заказа. Келли, ваш приятель, генерал Фалькон, может, если хочет, приобрести эту партию винтовок по фабричной цене. А затем, прошу меня извинить, но я вынужден проститься с вами. Я ожидаю сейчас японского посла и Чарлза Мерфи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6"/>
      </w:r>
      <w:r w:rsidRPr="00746EFE">
        <w:rPr>
          <w:rFonts w:ascii="Verdana" w:hAnsi="Verdana"/>
          <w:color w:val="000000"/>
          <w:sz w:val="20"/>
          <w:lang w:val="ru-RU"/>
        </w:rPr>
        <w:t>; они могут появиться в любую минуту.</w:t>
      </w:r>
    </w:p>
    <w:p w14:paraId="3948AD88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Этот разговор имел различного рода последствия. Во-первых, генерал Фалькон почувствовал глубокую признательность к своему уважаемому другу, мистеру Келли. Во-вторых, военный министр был чрезвычайно занят в течение двух ближайших дней: он усиленно закупал пустые ящики из-под винтовок, наполнял их кирпичом и затем устанавливал на складе, нанятом для этой цели. В-третьих, когда генерал вернулся в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», миссис О'Брайен подошла к нему, смахнула пушинку с отворота его пальто и сказала:</w:t>
      </w:r>
    </w:p>
    <w:p w14:paraId="343614E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Слушайте, сеньор, я не хочу совать свой нос в чужие дела, но скажите мне все-таки, что нужно от вас этому похожему на обезьяну, желтоглазому, длинношеему, визгливому хулигану?</w:t>
      </w:r>
    </w:p>
    <w:p w14:paraId="19CD6566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Sangre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de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mi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vida</w:t>
      </w:r>
      <w:r w:rsidRPr="00746EFE">
        <w:rPr>
          <w:rFonts w:ascii="Verdana" w:hAnsi="Verdana"/>
          <w:color w:val="000000"/>
          <w:sz w:val="20"/>
          <w:lang w:val="ru-RU"/>
        </w:rPr>
        <w:t>!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7"/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воскликнул генерал.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Невозможно есть, что вы говорите это про моего доброго друга, сеньора Келли?</w:t>
      </w:r>
    </w:p>
    <w:p w14:paraId="77B7AE5A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Пойдемте-ка в сад,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сказала миссис О'Брайен.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Мне нужно кое о чем поговорить с вами.</w:t>
      </w:r>
    </w:p>
    <w:p w14:paraId="5CA8AAA7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Теперь вообразим, что прошел целый час.</w:t>
      </w:r>
    </w:p>
    <w:p w14:paraId="4DA7C187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И вы говорите,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генерал,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что за восемнадцать тысяч долларов можно купить всю обстановку дома и снять его на один год вместе с этим садом, так прекрасным и так похожим на </w:t>
      </w:r>
      <w:r w:rsidRPr="00746EFE">
        <w:rPr>
          <w:rFonts w:ascii="Verdana" w:hAnsi="Verdana"/>
          <w:color w:val="000000"/>
          <w:sz w:val="20"/>
        </w:rPr>
        <w:t>patio</w:t>
      </w:r>
      <w:r w:rsidRPr="00746EFE">
        <w:rPr>
          <w:rFonts w:ascii="Verdana" w:hAnsi="Verdana"/>
          <w:color w:val="000000"/>
          <w:sz w:val="20"/>
          <w:vertAlign w:val="superscript"/>
        </w:rPr>
        <w:footnoteReference w:id="8"/>
      </w:r>
      <w:r w:rsidRPr="00746EFE">
        <w:rPr>
          <w:rFonts w:ascii="Verdana" w:hAnsi="Verdana"/>
          <w:color w:val="000000"/>
          <w:sz w:val="20"/>
          <w:lang w:val="ru-RU"/>
        </w:rPr>
        <w:t xml:space="preserve"> моей дорогой Колумбии?</w:t>
      </w:r>
    </w:p>
    <w:p w14:paraId="37B8315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И это будет даром,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вздохнула дама.</w:t>
      </w:r>
    </w:p>
    <w:p w14:paraId="304A5DAE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Ah</w:t>
      </w:r>
      <w:r w:rsidRPr="00746EFE">
        <w:rPr>
          <w:rFonts w:ascii="Verdana" w:hAnsi="Verdana"/>
          <w:color w:val="000000"/>
          <w:sz w:val="20"/>
          <w:lang w:val="ru-RU"/>
        </w:rPr>
        <w:t xml:space="preserve">, </w:t>
      </w:r>
      <w:r w:rsidRPr="00746EFE">
        <w:rPr>
          <w:rFonts w:ascii="Verdana" w:hAnsi="Verdana"/>
          <w:color w:val="000000"/>
          <w:sz w:val="20"/>
        </w:rPr>
        <w:t>Dios</w:t>
      </w:r>
      <w:r w:rsidRPr="00746EFE">
        <w:rPr>
          <w:rFonts w:ascii="Verdana" w:hAnsi="Verdana"/>
          <w:color w:val="000000"/>
          <w:sz w:val="20"/>
          <w:lang w:val="ru-RU"/>
        </w:rPr>
        <w:t>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воскликнул генерал.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Что для меня война и политика? Это место есть рай. Моя страна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она имеет других храбрых героев, чтобы продолжали сражаться. Что для меня слава и убивание людей? Не нужно ничего. Это здесь я нашел ангела. Купим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», и вы будете моей, и деньги не будут выброшены на оружие!</w:t>
      </w:r>
    </w:p>
    <w:p w14:paraId="2FF8AC16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 xml:space="preserve">Миссис О'Брайен положила свою золотистую головку, причесанную </w:t>
      </w:r>
      <w:r w:rsidRPr="00746EFE">
        <w:rPr>
          <w:rFonts w:ascii="Verdana" w:hAnsi="Verdana"/>
          <w:color w:val="000000"/>
          <w:sz w:val="20"/>
        </w:rPr>
        <w:t>a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la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Pompadour</w:t>
      </w:r>
      <w:r w:rsidRPr="00746EFE">
        <w:rPr>
          <w:rFonts w:ascii="Verdana" w:hAnsi="Verdana"/>
          <w:color w:val="000000"/>
          <w:sz w:val="20"/>
          <w:lang w:val="ru-RU"/>
        </w:rPr>
        <w:t>, на плечо колумбийского патриота.</w:t>
      </w:r>
    </w:p>
    <w:p w14:paraId="71EE9398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О, синьор,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сказала она со вздохом счастья,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вы ужасны!</w:t>
      </w:r>
    </w:p>
    <w:p w14:paraId="68A1129F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Через два дня наступил срок передачи винтовок генералу. Ящики, якобы наполненные оружием, были сложены на складе, нанятом для этой цели, и военный министр сидел на них в ожидании своего друга Келли, отправившегося за жертвой.</w:t>
      </w:r>
    </w:p>
    <w:p w14:paraId="065446E4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В назначенный час мистер Келли торопливо приближался к «</w:t>
      </w:r>
      <w:r w:rsidRPr="00746EFE">
        <w:rPr>
          <w:rFonts w:ascii="Verdana" w:hAnsi="Verdana"/>
          <w:color w:val="000000"/>
          <w:sz w:val="20"/>
        </w:rPr>
        <w:t>Hotel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Espanol</w:t>
      </w:r>
      <w:r w:rsidRPr="00746EFE">
        <w:rPr>
          <w:rFonts w:ascii="Verdana" w:hAnsi="Verdana"/>
          <w:color w:val="000000"/>
          <w:sz w:val="20"/>
          <w:lang w:val="ru-RU"/>
        </w:rPr>
        <w:t>». Он застал генерала за конторкой, погруженного в какие-то вычисления.</w:t>
      </w:r>
    </w:p>
    <w:p w14:paraId="6A30463C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Я решил,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объявил генерал,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 xml:space="preserve">— покупать не оружие. Я сегодня уже купил внутренности этой гостиницы, и скоро будет свадебная женитьба генерала Перрико Хименес Виллабланка Фалькона на </w:t>
      </w:r>
      <w:r w:rsidRPr="00746EFE">
        <w:rPr>
          <w:rFonts w:ascii="Verdana" w:hAnsi="Verdana"/>
          <w:color w:val="000000"/>
          <w:sz w:val="20"/>
        </w:rPr>
        <w:t>la</w:t>
      </w:r>
      <w:r w:rsidRPr="00746EFE">
        <w:rPr>
          <w:rFonts w:ascii="Verdana" w:hAnsi="Verdana"/>
          <w:color w:val="000000"/>
          <w:sz w:val="20"/>
          <w:lang w:val="ru-RU"/>
        </w:rPr>
        <w:t xml:space="preserve"> </w:t>
      </w:r>
      <w:r w:rsidRPr="00746EFE">
        <w:rPr>
          <w:rFonts w:ascii="Verdana" w:hAnsi="Verdana"/>
          <w:color w:val="000000"/>
          <w:sz w:val="20"/>
        </w:rPr>
        <w:t>madame</w:t>
      </w:r>
      <w:r w:rsidRPr="00746EFE">
        <w:rPr>
          <w:rFonts w:ascii="Verdana" w:hAnsi="Verdana"/>
          <w:color w:val="000000"/>
          <w:sz w:val="20"/>
          <w:lang w:val="ru-RU"/>
        </w:rPr>
        <w:t xml:space="preserve"> О'Брайен.</w:t>
      </w:r>
    </w:p>
    <w:p w14:paraId="5903487B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У мистера Келли от негодования захватило дух.</w:t>
      </w:r>
    </w:p>
    <w:p w14:paraId="6E008AF8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Ах ты, лысая старая жестянка из-под ваксы!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крикнул он, заикаясь и брызгая слюной.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Мошенник ты и больше ничего! Ты купил гостиницу на деньги, которые принадлежат твоей проклятой стране, черт знает как ее там зовут!</w:t>
      </w:r>
    </w:p>
    <w:p w14:paraId="25E048B4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Ах,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сказал генерал, подытоживая столбец,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это есть то, что называется политикой. Война и революция неприятны. Да. Зачем всегда следовать за Минервой? Не нужно. Гораздо более лучше держать гостиницу и быть с этой Юноной. Ах! Какие она имеет волосы из золота на своей голове!</w:t>
      </w:r>
    </w:p>
    <w:p w14:paraId="2851D791" w14:textId="77777777" w:rsidR="008F5C55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Мистер Келли опять чуть не задохся.</w:t>
      </w:r>
    </w:p>
    <w:p w14:paraId="6ADD10DC" w14:textId="66C795AA" w:rsidR="0085697E" w:rsidRPr="00746EFE" w:rsidRDefault="008F5C55" w:rsidP="00746E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46EFE">
        <w:rPr>
          <w:rFonts w:ascii="Verdana" w:hAnsi="Verdana"/>
          <w:color w:val="000000"/>
          <w:sz w:val="20"/>
          <w:lang w:val="ru-RU"/>
        </w:rPr>
        <w:t>—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Ах, сеньор Келли!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проникновенно сказал генерал в заключение.</w:t>
      </w:r>
      <w:r w:rsidRPr="00746EFE">
        <w:rPr>
          <w:rFonts w:ascii="Verdana" w:hAnsi="Verdana"/>
          <w:color w:val="000000"/>
          <w:sz w:val="20"/>
        </w:rPr>
        <w:t> </w:t>
      </w:r>
      <w:r w:rsidRPr="00746EFE">
        <w:rPr>
          <w:rFonts w:ascii="Verdana" w:hAnsi="Verdana"/>
          <w:color w:val="000000"/>
          <w:sz w:val="20"/>
          <w:lang w:val="ru-RU"/>
        </w:rPr>
        <w:t>— Вы никогда, очень видно, не ели рагу из солонины, которое приготовляла мадама О'Брайен.</w:t>
      </w:r>
    </w:p>
    <w:sectPr w:rsidR="0085697E" w:rsidRPr="00746EFE" w:rsidSect="00746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47576" w14:textId="77777777" w:rsidR="002148D7" w:rsidRDefault="002148D7" w:rsidP="008F5C55">
      <w:pPr>
        <w:spacing w:after="0" w:line="240" w:lineRule="auto"/>
      </w:pPr>
      <w:r>
        <w:separator/>
      </w:r>
    </w:p>
  </w:endnote>
  <w:endnote w:type="continuationSeparator" w:id="0">
    <w:p w14:paraId="63445BAB" w14:textId="77777777" w:rsidR="002148D7" w:rsidRDefault="002148D7" w:rsidP="008F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47FC" w14:textId="77777777" w:rsidR="00746EFE" w:rsidRDefault="00746EFE" w:rsidP="004975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63BF3FF" w14:textId="77777777" w:rsidR="00746EFE" w:rsidRDefault="00746EFE" w:rsidP="00746E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41ED" w14:textId="6AB5EE43" w:rsidR="00746EFE" w:rsidRPr="00746EFE" w:rsidRDefault="00746EFE" w:rsidP="00746EF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46EF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46EFE">
      <w:rPr>
        <w:rStyle w:val="PageNumber"/>
        <w:rFonts w:ascii="Arial" w:hAnsi="Arial" w:cs="Arial"/>
        <w:color w:val="999999"/>
        <w:sz w:val="20"/>
      </w:rPr>
      <w:t>http</w:t>
    </w:r>
    <w:r w:rsidRPr="00746EF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46EFE">
      <w:rPr>
        <w:rStyle w:val="PageNumber"/>
        <w:rFonts w:ascii="Arial" w:hAnsi="Arial" w:cs="Arial"/>
        <w:color w:val="999999"/>
        <w:sz w:val="20"/>
      </w:rPr>
      <w:t>artefact</w:t>
    </w:r>
    <w:r w:rsidRPr="00746EF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46EFE">
      <w:rPr>
        <w:rStyle w:val="PageNumber"/>
        <w:rFonts w:ascii="Arial" w:hAnsi="Arial" w:cs="Arial"/>
        <w:color w:val="999999"/>
        <w:sz w:val="20"/>
      </w:rPr>
      <w:t>lib</w:t>
    </w:r>
    <w:r w:rsidRPr="00746EF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46EFE">
      <w:rPr>
        <w:rStyle w:val="PageNumber"/>
        <w:rFonts w:ascii="Arial" w:hAnsi="Arial" w:cs="Arial"/>
        <w:color w:val="999999"/>
        <w:sz w:val="20"/>
      </w:rPr>
      <w:t>ru</w:t>
    </w:r>
    <w:r w:rsidRPr="00746EF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664F" w14:textId="77777777" w:rsidR="00746EFE" w:rsidRDefault="00746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F37E" w14:textId="77777777" w:rsidR="002148D7" w:rsidRDefault="002148D7" w:rsidP="008F5C55">
      <w:pPr>
        <w:spacing w:after="0" w:line="240" w:lineRule="auto"/>
      </w:pPr>
      <w:r>
        <w:separator/>
      </w:r>
    </w:p>
  </w:footnote>
  <w:footnote w:type="continuationSeparator" w:id="0">
    <w:p w14:paraId="31C2B879" w14:textId="77777777" w:rsidR="002148D7" w:rsidRDefault="002148D7" w:rsidP="008F5C55">
      <w:pPr>
        <w:spacing w:after="0" w:line="240" w:lineRule="auto"/>
      </w:pPr>
      <w:r>
        <w:continuationSeparator/>
      </w:r>
    </w:p>
  </w:footnote>
  <w:footnote w:id="1">
    <w:p w14:paraId="11C5793F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Памятник Джорджу Вашингтону.</w:t>
      </w:r>
    </w:p>
  </w:footnote>
  <w:footnote w:id="2">
    <w:p w14:paraId="5FC91B3C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Здесь говорят по</w:t>
      </w:r>
      <w:r w:rsidRPr="00746EFE">
        <w:rPr>
          <w:rFonts w:ascii="Calibri" w:hAnsi="Calibri" w:cs="Calibri"/>
        </w:rPr>
        <w:noBreakHyphen/>
        <w:t>испански.</w:t>
      </w:r>
    </w:p>
  </w:footnote>
  <w:footnote w:id="3">
    <w:p w14:paraId="4126B339" w14:textId="04F55AF0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Dago</w:t>
      </w:r>
      <w:r w:rsidR="00746EFE">
        <w:rPr>
          <w:rFonts w:ascii="Calibri" w:hAnsi="Calibri" w:cs="Calibri"/>
        </w:rPr>
        <w:t xml:space="preserve"> — </w:t>
      </w:r>
      <w:r w:rsidRPr="00746EFE">
        <w:rPr>
          <w:rFonts w:ascii="Calibri" w:hAnsi="Calibri" w:cs="Calibri"/>
        </w:rPr>
        <w:t>кличка итальянцев, португальцев, южноамериканцев латинской расы и т. д.</w:t>
      </w:r>
    </w:p>
  </w:footnote>
  <w:footnote w:id="4">
    <w:p w14:paraId="04B6772A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Клянусь Богом! (</w:t>
      </w:r>
      <w:r w:rsidRPr="00746EFE">
        <w:rPr>
          <w:rFonts w:ascii="Calibri" w:hAnsi="Calibri" w:cs="Calibri"/>
          <w:i/>
          <w:iCs/>
        </w:rPr>
        <w:t>исп.</w:t>
      </w:r>
      <w:r w:rsidRPr="00746EFE">
        <w:rPr>
          <w:rFonts w:ascii="Calibri" w:hAnsi="Calibri" w:cs="Calibri"/>
        </w:rPr>
        <w:t>).</w:t>
      </w:r>
    </w:p>
  </w:footnote>
  <w:footnote w:id="5">
    <w:p w14:paraId="6706377C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Великолепны! Прямо великолепны! (</w:t>
      </w:r>
      <w:r w:rsidRPr="00746EFE">
        <w:rPr>
          <w:rFonts w:ascii="Calibri" w:hAnsi="Calibri" w:cs="Calibri"/>
          <w:i/>
          <w:iCs/>
        </w:rPr>
        <w:t>исп.</w:t>
      </w:r>
      <w:r w:rsidRPr="00746EFE">
        <w:rPr>
          <w:rFonts w:ascii="Calibri" w:hAnsi="Calibri" w:cs="Calibri"/>
        </w:rPr>
        <w:t>).</w:t>
      </w:r>
    </w:p>
  </w:footnote>
  <w:footnote w:id="6">
    <w:p w14:paraId="748B76D8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Лидер демократической партии.</w:t>
      </w:r>
    </w:p>
  </w:footnote>
  <w:footnote w:id="7">
    <w:p w14:paraId="255B44C4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«Кровь моего сердца!» (</w:t>
      </w:r>
      <w:r w:rsidRPr="00746EFE">
        <w:rPr>
          <w:rFonts w:ascii="Calibri" w:hAnsi="Calibri" w:cs="Calibri"/>
          <w:i/>
          <w:iCs/>
        </w:rPr>
        <w:t>исп.</w:t>
      </w:r>
      <w:r w:rsidRPr="00746EFE">
        <w:rPr>
          <w:rFonts w:ascii="Calibri" w:hAnsi="Calibri" w:cs="Calibri"/>
        </w:rPr>
        <w:t>)</w:t>
      </w:r>
    </w:p>
  </w:footnote>
  <w:footnote w:id="8">
    <w:p w14:paraId="3969D644" w14:textId="77777777" w:rsidR="008F5C55" w:rsidRDefault="008F5C55" w:rsidP="00746EFE">
      <w:pPr>
        <w:pStyle w:val="FootNote"/>
        <w:spacing w:after="60"/>
        <w:ind w:firstLine="0"/>
      </w:pPr>
      <w:r w:rsidRPr="00746EFE">
        <w:rPr>
          <w:vertAlign w:val="superscript"/>
        </w:rPr>
        <w:footnoteRef/>
      </w:r>
      <w:r>
        <w:t xml:space="preserve"> </w:t>
      </w:r>
      <w:r w:rsidRPr="00746EFE">
        <w:rPr>
          <w:rFonts w:ascii="Calibri" w:hAnsi="Calibri" w:cs="Calibri"/>
        </w:rPr>
        <w:t>Внутренний двор</w:t>
      </w:r>
      <w:r w:rsidRPr="00746EFE">
        <w:rPr>
          <w:rFonts w:ascii="Calibri" w:hAnsi="Calibri" w:cs="Calibri"/>
        </w:rPr>
        <w:noBreakHyphen/>
        <w:t>сад в испанских постройках.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BC87" w14:textId="77777777" w:rsidR="00746EFE" w:rsidRDefault="00746E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9B60E" w14:textId="2A146A6A" w:rsidR="00746EFE" w:rsidRPr="00746EFE" w:rsidRDefault="00746EFE" w:rsidP="00746EFE">
    <w:pPr>
      <w:pStyle w:val="Header"/>
      <w:rPr>
        <w:rFonts w:ascii="Arial" w:hAnsi="Arial" w:cs="Arial"/>
        <w:color w:val="999999"/>
        <w:sz w:val="20"/>
        <w:lang w:val="ru-RU"/>
      </w:rPr>
    </w:pPr>
    <w:r w:rsidRPr="00746EFE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ECB6" w14:textId="77777777" w:rsidR="00746EFE" w:rsidRDefault="00746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148D7"/>
    <w:rsid w:val="0029639D"/>
    <w:rsid w:val="00326F90"/>
    <w:rsid w:val="005A4692"/>
    <w:rsid w:val="00746EFE"/>
    <w:rsid w:val="00853DA7"/>
    <w:rsid w:val="0085697E"/>
    <w:rsid w:val="008F5C5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E53195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8F5C5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46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2596</Words>
  <Characters>14953</Characters>
  <Application>Microsoft Office Word</Application>
  <DocSecurity>0</DocSecurity>
  <Lines>267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17467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Золото, которое блеснуло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2025-05-09T21:04:00Z</dcterms:modified>
  <cp:category/>
</cp:coreProperties>
</file>