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99502" w14:textId="77777777" w:rsidR="003B507F" w:rsidRPr="00470F4A" w:rsidRDefault="003B507F" w:rsidP="00470F4A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470F4A">
        <w:rPr>
          <w:rFonts w:ascii="Verdana" w:hAnsi="Verdana"/>
          <w:color w:val="000000"/>
          <w:sz w:val="32"/>
          <w:lang w:val="ru-RU"/>
        </w:rPr>
        <w:t>Младенцы в джунглях</w:t>
      </w:r>
    </w:p>
    <w:p w14:paraId="03762BFF" w14:textId="2B9E8CAC" w:rsidR="003B507F" w:rsidRPr="00470F4A" w:rsidRDefault="008B5C76" w:rsidP="00470F4A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470F4A">
        <w:rPr>
          <w:rFonts w:ascii="Verdana" w:hAnsi="Verdana"/>
          <w:color w:val="000000"/>
          <w:sz w:val="24"/>
          <w:lang w:val="ru-RU"/>
        </w:rPr>
        <w:t>О. Генри</w:t>
      </w:r>
    </w:p>
    <w:p w14:paraId="678286F0" w14:textId="37506C90" w:rsidR="003B507F" w:rsidRPr="00470F4A" w:rsidRDefault="003B507F" w:rsidP="00470F4A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Перевод Е.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Калашниковой</w:t>
      </w:r>
    </w:p>
    <w:p w14:paraId="157F92F6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A359ED0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Как-то раз в Литл-Роке говорит мне Монтегью Силвер, первый на всем Западе ловкач и пройдоха:</w:t>
      </w:r>
    </w:p>
    <w:p w14:paraId="561A7B49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—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Если ты когда-нибудь выживешь из ума, Билли, или почувствуешь, что ты уже слишком стар, чтобы по-честному заниматься надувательством взрослых людей, поезжай в Нью-Йорк. На Западе каждую минуту рождается на свет один простак: но в Нью-Йорке их просто мечут, как икру, так что и не сосчитать.</w:t>
      </w:r>
    </w:p>
    <w:p w14:paraId="50F884AC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Прошло два года, и вот замечаю я, что имена русских адмиралов стали выскакивать у меня из памяти, а над левым ухом появилось несколько седых волосков; тут я понял, что пришло время воспользоваться советом Силвера.</w:t>
      </w:r>
    </w:p>
    <w:p w14:paraId="69069C90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Я вкатился в Нью-Йорк в один прекрасный день около полудня и сразу же пошел прогуляться по Бродвею. Вдруг вижу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Силвер собственной персоной: наверчено на нем разной шикарной галантереи, и он стоит, прислонясь к стене какого-то отеля, и полирует себе лунки на ногтях шелковым платочком.</w:t>
      </w:r>
    </w:p>
    <w:p w14:paraId="3DB13799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—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Склероз мозга или преждевременная старость?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спрашиваю я его.</w:t>
      </w:r>
    </w:p>
    <w:p w14:paraId="52AEC904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—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А, Билли!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говорит Силвер.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Рад тебя видеть. Да, у нас на Западе, знаешь ли, все что-то очень поумнели. А Нью-Йорк я себе давно уже приберегал на сладкое. Конечно, не очень это красиво обирать таких людей, как нью-йоркские жители. Ведь они считать умеют только до трех, танцевать только от печки, а думают раз в год по обещанию. Не хотел бы я, чтобы моя мать знала, что я обчищаю таких несмышленышей. Она меня не для того воспитывала.</w:t>
      </w:r>
    </w:p>
    <w:p w14:paraId="16626F87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—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А что, у дверей, где написано: «Принимают в чистку», уже толпится очередь?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спрашиваю я.</w:t>
      </w:r>
    </w:p>
    <w:p w14:paraId="595D560C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—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Да нет,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говорит Силвер.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В наши дни и без рекламы можно обойтись. Я ведь здесь только месяц. Но я готов приступить; и все учащиеся воскресной школы Вилли Манхэттена, изъявившие желание сделать свой вклад в это благородное предприятие, благоволят послать свои фотографии для помещения в «Ивнинг дэйли».</w:t>
      </w:r>
    </w:p>
    <w:p w14:paraId="6CBAF98D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—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Я тут знакомился с городом,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говорит дальше Силвер,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читал каждый день газеты и, могу сказать, изучил его так, как кошка в ратуше изучила повадки полисменов-ирландцев. Люди здесь такие, что, если ты не торопишься вынуть у них деньги из кармана, они просто кидаются на пол, визжат и дрыгают ногами. Пойдем ко мне, Билли, я тебе порасскажу, как и что. По старой дружбе я готов заняться этим городом с тобой на пару.</w:t>
      </w:r>
    </w:p>
    <w:p w14:paraId="5C048557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Повел меня Силвер в свой номер в отеле. Там у него валяется масса всякой всячины.</w:t>
      </w:r>
    </w:p>
    <w:p w14:paraId="347C42D5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—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Есть много способов выкачивать деньги из этих столичных олухов,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говорит Силвер,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больше даже, чем способов варить рис в Чарлстоне, Южная Каролина. Они клюют на любую приманку. У большинства из них мозги устроены с переключателем. Чем они умнее и ученее, тем меньше у них здравого смысла. Вот только недавно один человек продал Дж.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П.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Моргану писанный маслом портрет Рокфеллера-младшего, выдав его за знаменитую картину Андреа дель Сарто «Иоанн Креститель в молодости».</w:t>
      </w:r>
    </w:p>
    <w:p w14:paraId="1E1CB242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Видишь там, в уголке, кипу печатных брошюрок? Так вот, имей в виду, что это золотые россыпи. Я тут на днях стал было распродавать их, но через два часа должен был прекратить торговлю. Почему? Меня арестовали за то, что я застопорил уличное движение. Люди дрались из-за каждого экземпляра. По дороге в участок я успел продать десяток полисмену, который меня вел. Но после этого я их изъял из обращения. Не могу, понимаешь, просто так брать у людей деньги. Хочу, чтобы они хоть немножко подумали, прежде чем отдавать их мне, иначе это ранит мое самолюбие. Пусть хотя бы попробуют угадать, какой буквы не хватает в слове «Чик-го», или прикупить к паре девяток, прежде чем доставать кошелек из кармана.</w:t>
      </w:r>
    </w:p>
    <w:p w14:paraId="4DEF4F63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 xml:space="preserve">А то вот еще было одно дело, которое далось мне так легко, что пришлось от него отказаться. Видишь на столе бутылку синих чернил? Я изобразил у себя на руке татуировку в виде якоря, пошел в один банк и представился там как племянник адмирала Дьюи. Мне тут же предложили выдать тысячу долларов под вексель с </w:t>
      </w:r>
      <w:r w:rsidRPr="00470F4A">
        <w:rPr>
          <w:rFonts w:ascii="Verdana" w:hAnsi="Verdana"/>
          <w:color w:val="000000"/>
          <w:sz w:val="20"/>
          <w:lang w:val="ru-RU"/>
        </w:rPr>
        <w:lastRenderedPageBreak/>
        <w:t>переводом на дядю, да, на беду, я не знал его инициалов. Но по этому примеру ты можешь судить, до чего легко работать в этом городе. Грабители, например, так те просто не войдут в дом, если там не приготовлен горячий ужин и нет достаточного штата прислуги с высшим образованием. В любом районе бандиты дырявят граждан без всякого затруднения, и это рассматривается как простой случай оскорбления действием.</w:t>
      </w:r>
    </w:p>
    <w:p w14:paraId="70C578C1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—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Монти,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говорю я, как только Силвер затормозил,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 xml:space="preserve">— может, ты и правильно разделал Манхэттен в своем резюме, но что-то мне не верится. Я здесь всего два часа, но у меня нет такого впечатления, что этот городишко уже выложен для нас на тарелочку и даже ложка рядом. На мой вкус, ему не хватает </w:t>
      </w:r>
      <w:r w:rsidRPr="00470F4A">
        <w:rPr>
          <w:rFonts w:ascii="Verdana" w:hAnsi="Verdana"/>
          <w:color w:val="000000"/>
          <w:sz w:val="20"/>
        </w:rPr>
        <w:t>rus</w:t>
      </w:r>
      <w:r w:rsidRPr="00470F4A">
        <w:rPr>
          <w:rFonts w:ascii="Verdana" w:hAnsi="Verdana"/>
          <w:color w:val="000000"/>
          <w:sz w:val="20"/>
          <w:lang w:val="ru-RU"/>
        </w:rPr>
        <w:t xml:space="preserve"> </w:t>
      </w:r>
      <w:r w:rsidRPr="00470F4A">
        <w:rPr>
          <w:rFonts w:ascii="Verdana" w:hAnsi="Verdana"/>
          <w:color w:val="000000"/>
          <w:sz w:val="20"/>
        </w:rPr>
        <w:t>in</w:t>
      </w:r>
      <w:r w:rsidRPr="00470F4A">
        <w:rPr>
          <w:rFonts w:ascii="Verdana" w:hAnsi="Verdana"/>
          <w:color w:val="000000"/>
          <w:sz w:val="20"/>
          <w:lang w:val="ru-RU"/>
        </w:rPr>
        <w:t xml:space="preserve"> </w:t>
      </w:r>
      <w:r w:rsidRPr="00470F4A">
        <w:rPr>
          <w:rFonts w:ascii="Verdana" w:hAnsi="Verdana"/>
          <w:color w:val="000000"/>
          <w:sz w:val="20"/>
        </w:rPr>
        <w:t>urbe</w:t>
      </w:r>
      <w:r w:rsidRPr="00470F4A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470F4A">
        <w:rPr>
          <w:rFonts w:ascii="Verdana" w:hAnsi="Verdana"/>
          <w:color w:val="000000"/>
          <w:sz w:val="20"/>
          <w:lang w:val="ru-RU"/>
        </w:rPr>
        <w:t>. Меня бы, прямо скажу, больше устроило, если бы у здешних граждан порой торчали соломинки в волосах и они питали пристрастие к бархатным жилетам и брелокам с гирю величиной. Боюсь, что не так уж они просты.</w:t>
      </w:r>
    </w:p>
    <w:p w14:paraId="62B6849D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—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Все понятно, Билли,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говорит Силвер.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Ты заболел эмигрантской болезнью. Само собой, Нью-Йорк чуть побольше, чем Литл-Рок или Европа, и приезжему человеку с непривычки страшновато. Но ничего, это у тебя пройдет. Я же тебе говорю, мне иной раз хочется отшлепать здешних жителей за то, что они не присылают мне все свои деньги уложенными в корзины для белья и обрызганными жидкостью от насекомых. А то еще тащись за ними на улицу! Знаешь, кто в этом городе ходит в брильянтах? Жены мазуриков и невесты шулеров. Облапошить ньюйоркца легче, чем вышить голубую розу на салфеточке. Меня только одна вещь беспокоит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как бы мои сигары не поломались, когда у меня все карманы будут набиты двадцатками.</w:t>
      </w:r>
    </w:p>
    <w:p w14:paraId="0F0A68A9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—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Что ж, дай бог, чтоб ты оказался прав, Монти,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говорю я,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только лучше бы мне все-таки сидеть в Литл-Роке и не гнаться за большими доходами. Даже в неурожайный год там всегда наберется десяток-другой фермеров, готовых поставить свое имя на подписном листе в пользу постройки нового здания для почты, который можно учесть в местном банке сотни за две долларов. А у здешних людей, сдается мне, чересчур развит инстинкт самосохранения и сохранения своего кошелька. Боюсь, что у нас с тобой для такой игры тренировки маловато.</w:t>
      </w:r>
    </w:p>
    <w:p w14:paraId="1D5DC4E8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—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Напрасные опасения,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говорит Силвер.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Я знаю настоящую цену этому Кретинтауну близ Разиньвилля, и это так же верно, как то, что Северная река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это Гудзон, а Восточная река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вообще не река</w:t>
      </w:r>
      <w:r w:rsidRPr="00470F4A">
        <w:rPr>
          <w:rFonts w:ascii="Verdana" w:hAnsi="Verdana"/>
          <w:color w:val="000000"/>
          <w:sz w:val="20"/>
          <w:vertAlign w:val="superscript"/>
        </w:rPr>
        <w:footnoteReference w:id="2"/>
      </w:r>
      <w:r w:rsidRPr="00470F4A">
        <w:rPr>
          <w:rFonts w:ascii="Verdana" w:hAnsi="Verdana"/>
          <w:color w:val="000000"/>
          <w:sz w:val="20"/>
          <w:lang w:val="ru-RU"/>
        </w:rPr>
        <w:t>. Да тут в четырех кварталах от Бродвея живут люди, которые в жизни не видели никаких домов, кроме небоскребов. Живой, деятельный, энергичный житель Запада за каких-нибудь три месяца должен сделаться здесь достаточно заметной фигурой, чтобы заслужить либо снисхождение Джерома, либо осуждение Лоусона.</w:t>
      </w:r>
    </w:p>
    <w:p w14:paraId="3157C3E3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—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Оставим гиперболы,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говорю я,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и скажи, можешь ли ты предложить конкретный способ облегчить здешнее общество на доллар-другой, не обращаясь к Армии Спасения и не падая в обморок на крыльце особняка мисс Эллен Гулд?</w:t>
      </w:r>
    </w:p>
    <w:p w14:paraId="0F029982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—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Могу предложить хоть двадцать способов,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говорит Силвер.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Сколько у тебя капиталу, Билли?</w:t>
      </w:r>
    </w:p>
    <w:p w14:paraId="71C7D2FC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—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Тысяча,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отвечаю.</w:t>
      </w:r>
    </w:p>
    <w:p w14:paraId="19F607AF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—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А у меня тысяча двести,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говорит он.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Составим компанию и будем делать большие дела. Есть столько возможностей нажить миллион, что я просто не знаю, с какой начать.</w:t>
      </w:r>
    </w:p>
    <w:p w14:paraId="0E917B0D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На следующее утро Силвер встречает меня в вестибюле отеля, и я вижу, что он так и пыжится от удовольствия.</w:t>
      </w:r>
    </w:p>
    <w:p w14:paraId="7E2A5738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—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Сегодня мы познакомимся с Дж.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П.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Морганом,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говорит он.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Тут у меня есть один знакомый в отеле, который хочет нас ему представить. Он его близкий приятель. Говорит, что тот очень любит приезжих с Запада.</w:t>
      </w:r>
    </w:p>
    <w:p w14:paraId="3960F3B5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—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Вот это уже похоже на дело!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говорю я.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Очень буду рад познакомиться с мистером Морганом.</w:t>
      </w:r>
    </w:p>
    <w:p w14:paraId="5772440A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Да,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говорит Силвер,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нам, пожалуй, не помешает завести знакомства среди финансовых воротил. Мне нравится, что в Нью-Йорке так радушно встречают приезжих.</w:t>
      </w:r>
    </w:p>
    <w:p w14:paraId="55A912F1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Фамилия знакомого Силвера была Клейн. В три часа Клейн явился к Силверу в номер вместе со своим приятелем с Уолл-стрита. Мистер Морган был немного похож на свои портреты; левая нога у него была обернута мохнатым полотенцем, и он ходил, опираясь на палку.</w:t>
      </w:r>
    </w:p>
    <w:p w14:paraId="52488330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—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Это мистер Силвер, а это мистер Пескад,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говорит Клейн.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Я думаю, нет нужды,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говорит он,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называть имя великого финансового...</w:t>
      </w:r>
    </w:p>
    <w:p w14:paraId="42DDA7E5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—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Ну, ну, ладно, Клейн,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говорит мистер Морган.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Рад познакомиться с вами, джентльмены; меня очень интересует Запад. Клейн сказал мне, что вы из Литл-Рока. У меня как будто имеется парочка железных дорог в тех краях. Может, кому из вас, ребята, охота перекинуться в покер, так я...</w:t>
      </w:r>
    </w:p>
    <w:p w14:paraId="4C7EE5C4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—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Пирпонт, Пирпонт,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перебивает Клейн.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Вы что, забыли?</w:t>
      </w:r>
    </w:p>
    <w:p w14:paraId="3B41676C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—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Ах, извините, джентльмены!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говорит Морган.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С тех пор как у меня сделалась подагра, я иногда играю в картишки со знакомыми, которые навещают меня в моем особняке. Скажите, никому из вас не приходилось там, на Западе, встречать Одноглазого Питера? Он жил в Сиэтле, Нью-Мексико.</w:t>
      </w:r>
    </w:p>
    <w:p w14:paraId="57295E31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Не дожидаясь нашего ответа, мистер Морган вдруг сердито застучал палкой об пол и принялся расхаживать по комнате взад и вперед, браня кого-то громким голосом.</w:t>
      </w:r>
    </w:p>
    <w:p w14:paraId="690F7456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—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Что, Пирпонт, наверное, на Уолл-стрите опять стараются сбить курс ваших акций?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спрашивает Клейн с усмешкой.</w:t>
      </w:r>
    </w:p>
    <w:p w14:paraId="10EEEEB9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—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Какие там еще акции!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грозно рычит мистер Морган.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Это я расстраиваюсь из-за той картины, за которой специально посылал человека в Европу. Только сегодня получил от него телеграмму, что он ищет ее по всей Италии и не может найти. Я бы завтрашний день заплатил за эту картину пятьдесят тысяч долларов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 xml:space="preserve">— да что пятьдесят! Семьдесят пять тысяч заплатил бы. И дал своему человеку </w:t>
      </w:r>
      <w:r w:rsidRPr="00470F4A">
        <w:rPr>
          <w:rFonts w:ascii="Verdana" w:hAnsi="Verdana"/>
          <w:color w:val="000000"/>
          <w:sz w:val="20"/>
        </w:rPr>
        <w:t>a</w:t>
      </w:r>
      <w:r w:rsidRPr="00470F4A">
        <w:rPr>
          <w:rFonts w:ascii="Verdana" w:hAnsi="Verdana"/>
          <w:color w:val="000000"/>
          <w:sz w:val="20"/>
          <w:lang w:val="ru-RU"/>
        </w:rPr>
        <w:t xml:space="preserve"> </w:t>
      </w:r>
      <w:r w:rsidRPr="00470F4A">
        <w:rPr>
          <w:rFonts w:ascii="Verdana" w:hAnsi="Verdana"/>
          <w:color w:val="000000"/>
          <w:sz w:val="20"/>
        </w:rPr>
        <w:t>la</w:t>
      </w:r>
      <w:r w:rsidRPr="00470F4A">
        <w:rPr>
          <w:rFonts w:ascii="Verdana" w:hAnsi="Verdana"/>
          <w:color w:val="000000"/>
          <w:sz w:val="20"/>
          <w:lang w:val="ru-RU"/>
        </w:rPr>
        <w:t xml:space="preserve"> </w:t>
      </w:r>
      <w:r w:rsidRPr="00470F4A">
        <w:rPr>
          <w:rFonts w:ascii="Verdana" w:hAnsi="Verdana"/>
          <w:color w:val="000000"/>
          <w:sz w:val="20"/>
        </w:rPr>
        <w:t>carte</w:t>
      </w:r>
      <w:r w:rsidRPr="00470F4A">
        <w:rPr>
          <w:rFonts w:ascii="Verdana" w:hAnsi="Verdana"/>
          <w:color w:val="000000"/>
          <w:sz w:val="20"/>
          <w:lang w:val="ru-RU"/>
        </w:rPr>
        <w:t>: покупать за любую цену. Просто не понимаю, почему картинные галереи терпят, что настоящий де Винчи...</w:t>
      </w:r>
    </w:p>
    <w:p w14:paraId="3948DCC4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—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Как, мистер Морган?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говорит Клейн.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Разве не все картины де Винчи находятся в вашей коллекции?</w:t>
      </w:r>
    </w:p>
    <w:p w14:paraId="3B4A0F77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А что это за картина, мистер Морган?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спрашивает Силвер.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Наверное, она величиной с боковую стену небоскреба «Утюг»?</w:t>
      </w:r>
    </w:p>
    <w:p w14:paraId="23400DEA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—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Вы, я вижу, не очень разбираетесь в искусстве, мистер Силвер,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говорит Морган.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Это картинка размером двадцать семь дюймов на сорок два, и называется она «Досуг любви». Нарисовано на ней несколько барышень-манекенш, которые танцуют тустеп на берегу лиловой речки. В телеграмме говорится, что, скорей всего, эта картинка уже вывезена в Америку. А без нее моя коллекция неполна. Ну, мне пора, джентльмены. Наш брат финансист должен, знаете, соблюдать режим.</w:t>
      </w:r>
    </w:p>
    <w:p w14:paraId="6B62A0FF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Мистер Морган уехал от нас в кебе вместе с Клейном. После их ухода мы с Силвером долго говорили о том, как простодушны и доверчивы великие люди; Силвер сказал, что обмануть такого человека, как мистер Морган, было бы просто бессовестно; а я сказал, что, на мой взгляд, это было бы неосторожно.</w:t>
      </w:r>
    </w:p>
    <w:p w14:paraId="41C7526B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После обеда Клейн предложил пройтись по городу, и мы втроем, я, он и Силвер, отправились на Седьмую авеню посмотреть, какие там есть достопримечательности. В витрине у закладчика Клейн вдруг увидел запонки, которые ему ужасно понравились. Он вошел в лавку, чтобы купить их, а мы вошли вместе с ним.</w:t>
      </w:r>
    </w:p>
    <w:p w14:paraId="16B1AF69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Когда мы вернулись в отель и Клейн ушел к себе, Силвер вдруг кидается ко мне и начинает размахивать руками.</w:t>
      </w:r>
    </w:p>
    <w:p w14:paraId="39A30F22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—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Видал?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говорит он.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Ты ее видал, Билли?</w:t>
      </w:r>
    </w:p>
    <w:p w14:paraId="3F8869D6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—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Кого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ее?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спрашиваю.</w:t>
      </w:r>
    </w:p>
    <w:p w14:paraId="6F511274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—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Да ту самую картинку, за которой охотится Морган. Она висит у закладчика, прямо над его конторкой. Я только не хотел ничего говорить при Клейне. Будь уверен, это та самая. Барышни прямо как живые, из таких, что носят платья сорок шестого размера, но там-то они обходятся без платьев. И все так меланхолично выбрыкивают ногами, и речка тут же, и берег. Сколько, мистер Морган сказал, он бы отдал за эту картину? Ну, неужели не понимаешь? Ведь хозяин лавки наверняка не знает, что у него там за сокровище.</w:t>
      </w:r>
    </w:p>
    <w:p w14:paraId="143DD292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lastRenderedPageBreak/>
        <w:t>На следующее утро лавка еще не успела открыться, а мы с Силвером уже были тут как тут, словно двое забулдыг, которым не терпится раздобыть денег на выпивку под заклад воскресного костюма. Входим мы в лавку и начинаем рассматривать цепочки для часов.</w:t>
      </w:r>
    </w:p>
    <w:p w14:paraId="22C3EA35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—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Это что за мазня у вас там висит, над конторкой?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говорит Силвер хозяину как бы между прочим.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Вообще говоря, никудышная картинка, но мне на ней приглянулась вон та рыженькая, с острыми лопатками. Я бы вам предложил за нее два доллара с четвертью, да боюсь, как бы вы не разбили какие-нибудь хрупкие предметы, когда броситесь поскорее снимать ее с гвоздя.</w:t>
      </w:r>
    </w:p>
    <w:p w14:paraId="50FCAB73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Хозяин усмехается и продолжает раскладывать перед нами часовые цепочки накладного золота.</w:t>
      </w:r>
    </w:p>
    <w:p w14:paraId="084A3D76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—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Эту картину,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говорит он,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принес мне в заклад один итальянец год тому назад. Я ему дал под нее пятьсот долларов. Это «Досуг любви» Леонардо де Винчи. Как раз два дня тому назад истек законный срок, так что сейчас она уже поступила в продажу как невыкупленный заклад. Вот, рекомендую эту цепочку, очень модный фасон.</w:t>
      </w:r>
    </w:p>
    <w:p w14:paraId="232493D0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Полчаса спустя мы с Силвером вышли из лавки с картиной под мышкой, заплатив за нее ростовщику две тысячи наличными. Силвер сразу же сел в кеб и покатил к Моргану в банк. Я вернулся в отель, сижу и дожидаюсь. Через два часа является Силвер.</w:t>
      </w:r>
    </w:p>
    <w:p w14:paraId="4D475207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—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Ну, как, застал мистера Моргана?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спрашиваю я.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Сколько он заплатил за картину?</w:t>
      </w:r>
    </w:p>
    <w:p w14:paraId="4422AA9D" w14:textId="77777777" w:rsidR="003B507F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Силвер садится и начинает перебирать бахрому скатерти.</w:t>
      </w:r>
    </w:p>
    <w:p w14:paraId="6A04C035" w14:textId="00F81B3C" w:rsidR="00B0711B" w:rsidRPr="00470F4A" w:rsidRDefault="003B507F" w:rsidP="00470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F4A">
        <w:rPr>
          <w:rFonts w:ascii="Verdana" w:hAnsi="Verdana"/>
          <w:color w:val="000000"/>
          <w:sz w:val="20"/>
          <w:lang w:val="ru-RU"/>
        </w:rPr>
        <w:t>—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Мистера Моргана мне застать не удалось,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говорит он,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потому что мистер Морган уже второй месяц путешествует по Европе. Но вот чего я не могу понять, Билли: эта самая картинка продается во всех универсальных магазинах и стоит вместе с рамкой три доллара сорок восемь центов. А за рамку отдельно просят три доллара пятьдесят центов</w:t>
      </w:r>
      <w:r w:rsidRPr="00470F4A">
        <w:rPr>
          <w:rFonts w:ascii="Verdana" w:hAnsi="Verdana"/>
          <w:color w:val="000000"/>
          <w:sz w:val="20"/>
        </w:rPr>
        <w:t> </w:t>
      </w:r>
      <w:r w:rsidRPr="00470F4A">
        <w:rPr>
          <w:rFonts w:ascii="Verdana" w:hAnsi="Verdana"/>
          <w:color w:val="000000"/>
          <w:sz w:val="20"/>
          <w:lang w:val="ru-RU"/>
        </w:rPr>
        <w:t>— как же это получается, хотел бы я знать?</w:t>
      </w:r>
    </w:p>
    <w:sectPr w:rsidR="00B0711B" w:rsidRPr="00470F4A" w:rsidSect="00470F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347E8" w14:textId="77777777" w:rsidR="000156C0" w:rsidRDefault="000156C0" w:rsidP="003B507F">
      <w:pPr>
        <w:spacing w:after="0" w:line="240" w:lineRule="auto"/>
      </w:pPr>
      <w:r>
        <w:separator/>
      </w:r>
    </w:p>
  </w:endnote>
  <w:endnote w:type="continuationSeparator" w:id="0">
    <w:p w14:paraId="4FF37AB6" w14:textId="77777777" w:rsidR="000156C0" w:rsidRDefault="000156C0" w:rsidP="003B5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BBBF5" w14:textId="77777777" w:rsidR="00470F4A" w:rsidRDefault="00470F4A" w:rsidP="00E31BF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E6C64F7" w14:textId="77777777" w:rsidR="00470F4A" w:rsidRDefault="00470F4A" w:rsidP="00470F4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8C20B" w14:textId="0449EC6D" w:rsidR="00470F4A" w:rsidRPr="00470F4A" w:rsidRDefault="00470F4A" w:rsidP="00470F4A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470F4A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470F4A">
      <w:rPr>
        <w:rStyle w:val="PageNumber"/>
        <w:rFonts w:ascii="Arial" w:hAnsi="Arial" w:cs="Arial"/>
        <w:color w:val="999999"/>
        <w:sz w:val="20"/>
      </w:rPr>
      <w:t>http</w:t>
    </w:r>
    <w:r w:rsidRPr="00470F4A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470F4A">
      <w:rPr>
        <w:rStyle w:val="PageNumber"/>
        <w:rFonts w:ascii="Arial" w:hAnsi="Arial" w:cs="Arial"/>
        <w:color w:val="999999"/>
        <w:sz w:val="20"/>
      </w:rPr>
      <w:t>artefact</w:t>
    </w:r>
    <w:r w:rsidRPr="00470F4A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470F4A">
      <w:rPr>
        <w:rStyle w:val="PageNumber"/>
        <w:rFonts w:ascii="Arial" w:hAnsi="Arial" w:cs="Arial"/>
        <w:color w:val="999999"/>
        <w:sz w:val="20"/>
      </w:rPr>
      <w:t>lib</w:t>
    </w:r>
    <w:r w:rsidRPr="00470F4A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470F4A">
      <w:rPr>
        <w:rStyle w:val="PageNumber"/>
        <w:rFonts w:ascii="Arial" w:hAnsi="Arial" w:cs="Arial"/>
        <w:color w:val="999999"/>
        <w:sz w:val="20"/>
      </w:rPr>
      <w:t>ru</w:t>
    </w:r>
    <w:r w:rsidRPr="00470F4A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E5CDA" w14:textId="77777777" w:rsidR="00470F4A" w:rsidRDefault="00470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BA03D" w14:textId="77777777" w:rsidR="000156C0" w:rsidRDefault="000156C0" w:rsidP="003B507F">
      <w:pPr>
        <w:spacing w:after="0" w:line="240" w:lineRule="auto"/>
      </w:pPr>
      <w:r>
        <w:separator/>
      </w:r>
    </w:p>
  </w:footnote>
  <w:footnote w:type="continuationSeparator" w:id="0">
    <w:p w14:paraId="48DAE972" w14:textId="77777777" w:rsidR="000156C0" w:rsidRDefault="000156C0" w:rsidP="003B507F">
      <w:pPr>
        <w:spacing w:after="0" w:line="240" w:lineRule="auto"/>
      </w:pPr>
      <w:r>
        <w:continuationSeparator/>
      </w:r>
    </w:p>
  </w:footnote>
  <w:footnote w:id="1">
    <w:p w14:paraId="49398A3D" w14:textId="77777777" w:rsidR="003B507F" w:rsidRDefault="003B507F" w:rsidP="00470F4A">
      <w:pPr>
        <w:pStyle w:val="FootNote"/>
        <w:spacing w:after="60"/>
        <w:ind w:firstLine="0"/>
      </w:pPr>
      <w:r w:rsidRPr="00470F4A">
        <w:rPr>
          <w:vertAlign w:val="superscript"/>
        </w:rPr>
        <w:footnoteRef/>
      </w:r>
      <w:r>
        <w:t xml:space="preserve"> </w:t>
      </w:r>
      <w:r w:rsidRPr="00470F4A">
        <w:rPr>
          <w:rFonts w:ascii="Calibri" w:hAnsi="Calibri" w:cs="Calibri"/>
        </w:rPr>
        <w:t>Сельский элемент в городе (</w:t>
      </w:r>
      <w:r w:rsidRPr="00470F4A">
        <w:rPr>
          <w:rFonts w:ascii="Calibri" w:hAnsi="Calibri" w:cs="Calibri"/>
          <w:i/>
          <w:iCs/>
        </w:rPr>
        <w:t>лат.</w:t>
      </w:r>
      <w:r w:rsidRPr="00470F4A">
        <w:rPr>
          <w:rFonts w:ascii="Calibri" w:hAnsi="Calibri" w:cs="Calibri"/>
        </w:rPr>
        <w:t>).</w:t>
      </w:r>
    </w:p>
  </w:footnote>
  <w:footnote w:id="2">
    <w:p w14:paraId="3F791DE7" w14:textId="7F3D36CB" w:rsidR="003B507F" w:rsidRDefault="003B507F" w:rsidP="00470F4A">
      <w:pPr>
        <w:pStyle w:val="FootNote"/>
        <w:spacing w:after="60"/>
        <w:ind w:firstLine="0"/>
      </w:pPr>
      <w:r w:rsidRPr="00470F4A">
        <w:rPr>
          <w:vertAlign w:val="superscript"/>
        </w:rPr>
        <w:footnoteRef/>
      </w:r>
      <w:r>
        <w:t xml:space="preserve"> </w:t>
      </w:r>
      <w:r w:rsidRPr="00470F4A">
        <w:rPr>
          <w:rFonts w:ascii="Calibri" w:hAnsi="Calibri" w:cs="Calibri"/>
        </w:rPr>
        <w:t>Северной рекой называется Гудзон в его нижнем течении. Восточная река</w:t>
      </w:r>
      <w:r w:rsidR="00470F4A">
        <w:rPr>
          <w:rFonts w:ascii="Calibri" w:hAnsi="Calibri" w:cs="Calibri"/>
        </w:rPr>
        <w:t xml:space="preserve"> — </w:t>
      </w:r>
      <w:r w:rsidRPr="00470F4A">
        <w:rPr>
          <w:rFonts w:ascii="Calibri" w:hAnsi="Calibri" w:cs="Calibri"/>
        </w:rPr>
        <w:t>пролив между островами Манхэттен и Лонг</w:t>
      </w:r>
      <w:r w:rsidRPr="00470F4A">
        <w:rPr>
          <w:rFonts w:ascii="Calibri" w:hAnsi="Calibri" w:cs="Calibri"/>
        </w:rPr>
        <w:noBreakHyphen/>
        <w:t>Айленд.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85BFF" w14:textId="77777777" w:rsidR="00470F4A" w:rsidRDefault="00470F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70B25" w14:textId="2D630779" w:rsidR="00470F4A" w:rsidRPr="00470F4A" w:rsidRDefault="00470F4A" w:rsidP="00470F4A">
    <w:pPr>
      <w:pStyle w:val="Header"/>
      <w:rPr>
        <w:rFonts w:ascii="Arial" w:hAnsi="Arial" w:cs="Arial"/>
        <w:color w:val="999999"/>
        <w:sz w:val="20"/>
        <w:lang w:val="ru-RU"/>
      </w:rPr>
    </w:pPr>
    <w:r w:rsidRPr="00470F4A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470F4A">
      <w:rPr>
        <w:rFonts w:ascii="Arial" w:hAnsi="Arial" w:cs="Arial"/>
        <w:color w:val="999999"/>
        <w:sz w:val="20"/>
      </w:rPr>
      <w:t>http</w:t>
    </w:r>
    <w:r w:rsidRPr="00470F4A">
      <w:rPr>
        <w:rFonts w:ascii="Arial" w:hAnsi="Arial" w:cs="Arial"/>
        <w:color w:val="999999"/>
        <w:sz w:val="20"/>
        <w:lang w:val="ru-RU"/>
      </w:rPr>
      <w:t>://</w:t>
    </w:r>
    <w:r w:rsidRPr="00470F4A">
      <w:rPr>
        <w:rFonts w:ascii="Arial" w:hAnsi="Arial" w:cs="Arial"/>
        <w:color w:val="999999"/>
        <w:sz w:val="20"/>
      </w:rPr>
      <w:t>artefact</w:t>
    </w:r>
    <w:r w:rsidRPr="00470F4A">
      <w:rPr>
        <w:rFonts w:ascii="Arial" w:hAnsi="Arial" w:cs="Arial"/>
        <w:color w:val="999999"/>
        <w:sz w:val="20"/>
        <w:lang w:val="ru-RU"/>
      </w:rPr>
      <w:t>.</w:t>
    </w:r>
    <w:r w:rsidRPr="00470F4A">
      <w:rPr>
        <w:rFonts w:ascii="Arial" w:hAnsi="Arial" w:cs="Arial"/>
        <w:color w:val="999999"/>
        <w:sz w:val="20"/>
      </w:rPr>
      <w:t>lib</w:t>
    </w:r>
    <w:r w:rsidRPr="00470F4A">
      <w:rPr>
        <w:rFonts w:ascii="Arial" w:hAnsi="Arial" w:cs="Arial"/>
        <w:color w:val="999999"/>
        <w:sz w:val="20"/>
        <w:lang w:val="ru-RU"/>
      </w:rPr>
      <w:t>.</w:t>
    </w:r>
    <w:r w:rsidRPr="00470F4A">
      <w:rPr>
        <w:rFonts w:ascii="Arial" w:hAnsi="Arial" w:cs="Arial"/>
        <w:color w:val="999999"/>
        <w:sz w:val="20"/>
      </w:rPr>
      <w:t>ru</w:t>
    </w:r>
    <w:r w:rsidRPr="00470F4A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29FCE" w14:textId="77777777" w:rsidR="00470F4A" w:rsidRDefault="00470F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156C0"/>
    <w:rsid w:val="00034616"/>
    <w:rsid w:val="0006063C"/>
    <w:rsid w:val="0015074B"/>
    <w:rsid w:val="0029639D"/>
    <w:rsid w:val="00326F90"/>
    <w:rsid w:val="003B507F"/>
    <w:rsid w:val="00470F4A"/>
    <w:rsid w:val="008B5C76"/>
    <w:rsid w:val="00AA1D8D"/>
    <w:rsid w:val="00B0711B"/>
    <w:rsid w:val="00B47730"/>
    <w:rsid w:val="00CB0664"/>
    <w:rsid w:val="00FC1D19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A3D46BC"/>
  <w14:defaultImageDpi w14:val="300"/>
  <w15:docId w15:val="{DF2A430A-DB97-4F7B-93C8-A5F8DCB55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FootNote">
    <w:name w:val="FootNote"/>
    <w:next w:val="Normal"/>
    <w:uiPriority w:val="99"/>
    <w:rsid w:val="003B507F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470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2084</Words>
  <Characters>10965</Characters>
  <Application>Microsoft Office Word</Application>
  <DocSecurity>0</DocSecurity>
  <Lines>203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12986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Младенцы в джунглях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2025-05-09T21:04:00Z</dcterms:modified>
  <cp:category/>
</cp:coreProperties>
</file>