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F3CA7" w14:textId="77777777" w:rsidR="00EF61AD" w:rsidRPr="006A1A46" w:rsidRDefault="00EF61AD" w:rsidP="006A1A46">
      <w:pPr>
        <w:pStyle w:val="Heading2"/>
        <w:keepNext w:val="0"/>
        <w:keepLines w:val="0"/>
        <w:suppressAutoHyphens/>
        <w:spacing w:before="0" w:line="240" w:lineRule="auto"/>
        <w:jc w:val="both"/>
        <w:rPr>
          <w:rFonts w:ascii="Verdana" w:hAnsi="Verdana"/>
          <w:color w:val="000000"/>
          <w:sz w:val="32"/>
          <w:lang w:val="ru-RU"/>
        </w:rPr>
      </w:pPr>
      <w:r w:rsidRPr="006A1A46">
        <w:rPr>
          <w:rFonts w:ascii="Verdana" w:hAnsi="Verdana"/>
          <w:color w:val="000000"/>
          <w:sz w:val="32"/>
          <w:lang w:val="ru-RU"/>
        </w:rPr>
        <w:t>День воскресения</w:t>
      </w:r>
    </w:p>
    <w:p w14:paraId="6A86C4C8" w14:textId="142F15E6" w:rsidR="00EF61AD" w:rsidRPr="006A1A46" w:rsidRDefault="00293D65" w:rsidP="006A1A46">
      <w:pPr>
        <w:suppressAutoHyphens/>
        <w:spacing w:after="0" w:line="240" w:lineRule="auto"/>
        <w:jc w:val="both"/>
        <w:rPr>
          <w:rFonts w:ascii="Verdana" w:hAnsi="Verdana"/>
          <w:color w:val="000000"/>
          <w:sz w:val="24"/>
          <w:lang w:val="ru-RU"/>
        </w:rPr>
      </w:pPr>
      <w:r w:rsidRPr="006A1A46">
        <w:rPr>
          <w:rFonts w:ascii="Verdana" w:hAnsi="Verdana"/>
          <w:color w:val="000000"/>
          <w:sz w:val="24"/>
          <w:lang w:val="ru-RU"/>
        </w:rPr>
        <w:t>О. Генри</w:t>
      </w:r>
    </w:p>
    <w:p w14:paraId="4F381EFF" w14:textId="6A9F0C62" w:rsidR="00EF61AD" w:rsidRPr="006A1A46" w:rsidRDefault="00EF61AD" w:rsidP="006A1A46">
      <w:pPr>
        <w:suppressAutoHyphens/>
        <w:spacing w:after="0" w:line="240" w:lineRule="auto"/>
        <w:jc w:val="both"/>
        <w:rPr>
          <w:rFonts w:ascii="Verdana" w:hAnsi="Verdana"/>
          <w:color w:val="000000"/>
          <w:sz w:val="20"/>
          <w:lang w:val="ru-RU"/>
        </w:rPr>
      </w:pPr>
      <w:r w:rsidRPr="006A1A46">
        <w:rPr>
          <w:rFonts w:ascii="Verdana" w:hAnsi="Verdana"/>
          <w:color w:val="000000"/>
          <w:sz w:val="20"/>
          <w:lang w:val="ru-RU"/>
        </w:rPr>
        <w:t>Перевод М.</w:t>
      </w:r>
      <w:r w:rsidRPr="006A1A46">
        <w:rPr>
          <w:rFonts w:ascii="Verdana" w:hAnsi="Verdana"/>
          <w:color w:val="000000"/>
          <w:sz w:val="20"/>
        </w:rPr>
        <w:t> </w:t>
      </w:r>
      <w:r w:rsidRPr="006A1A46">
        <w:rPr>
          <w:rFonts w:ascii="Verdana" w:hAnsi="Verdana"/>
          <w:color w:val="000000"/>
          <w:sz w:val="20"/>
          <w:lang w:val="ru-RU"/>
        </w:rPr>
        <w:t>Кан</w:t>
      </w:r>
    </w:p>
    <w:p w14:paraId="3709FD85"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p>
    <w:p w14:paraId="154FABD7"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Ясно вижу, как хмурит лоб художник и грызет карандаш, когда речь заходит о том, чтобы изобразить пасхальный сюжет,</w:t>
      </w:r>
      <w:r w:rsidRPr="006A1A46">
        <w:rPr>
          <w:rFonts w:ascii="Verdana" w:hAnsi="Verdana"/>
          <w:color w:val="000000"/>
          <w:sz w:val="20"/>
        </w:rPr>
        <w:t> </w:t>
      </w:r>
      <w:r w:rsidRPr="006A1A46">
        <w:rPr>
          <w:rFonts w:ascii="Verdana" w:hAnsi="Verdana"/>
          <w:color w:val="000000"/>
          <w:sz w:val="20"/>
          <w:lang w:val="ru-RU"/>
        </w:rPr>
        <w:t>— оно и понятно, ибо его профессиональные представления о тех, кто может быть причастен к этому празднику, вполне законно сводятся всего к четырем персонажам.</w:t>
      </w:r>
    </w:p>
    <w:p w14:paraId="2C800663"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Первый из них</w:t>
      </w:r>
      <w:r w:rsidRPr="006A1A46">
        <w:rPr>
          <w:rFonts w:ascii="Verdana" w:hAnsi="Verdana"/>
          <w:color w:val="000000"/>
          <w:sz w:val="20"/>
        </w:rPr>
        <w:t> </w:t>
      </w:r>
      <w:r w:rsidRPr="006A1A46">
        <w:rPr>
          <w:rFonts w:ascii="Verdana" w:hAnsi="Verdana"/>
          <w:color w:val="000000"/>
          <w:sz w:val="20"/>
          <w:lang w:val="ru-RU"/>
        </w:rPr>
        <w:t>— сама Пасха, языческая богиня весны. Здесь он волен дать полный простор воображению. Для этой роли подойдет, в частности, прекрасная дева с живописно распущенными волосами и должным числом пальцев на ногах. Позировать будет известная манекенщица мисс Кларисса Сент-Вавасур, мягко выражаясь, в дезабилье.</w:t>
      </w:r>
    </w:p>
    <w:p w14:paraId="4681CF0B"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Второй вариант</w:t>
      </w:r>
      <w:r w:rsidRPr="006A1A46">
        <w:rPr>
          <w:rFonts w:ascii="Verdana" w:hAnsi="Verdana"/>
          <w:color w:val="000000"/>
          <w:sz w:val="20"/>
        </w:rPr>
        <w:t> </w:t>
      </w:r>
      <w:r w:rsidRPr="006A1A46">
        <w:rPr>
          <w:rFonts w:ascii="Verdana" w:hAnsi="Verdana"/>
          <w:color w:val="000000"/>
          <w:sz w:val="20"/>
          <w:lang w:val="ru-RU"/>
        </w:rPr>
        <w:t>— дама с томно воздетыми очами и в рамке из лилий. Смахивает на журнальную обложку, зато многократно проверен.</w:t>
      </w:r>
    </w:p>
    <w:p w14:paraId="7CF0B2FB"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Третий</w:t>
      </w:r>
      <w:r w:rsidRPr="006A1A46">
        <w:rPr>
          <w:rFonts w:ascii="Verdana" w:hAnsi="Verdana"/>
          <w:color w:val="000000"/>
          <w:sz w:val="20"/>
        </w:rPr>
        <w:t> </w:t>
      </w:r>
      <w:r w:rsidRPr="006A1A46">
        <w:rPr>
          <w:rFonts w:ascii="Verdana" w:hAnsi="Verdana"/>
          <w:color w:val="000000"/>
          <w:sz w:val="20"/>
          <w:lang w:val="ru-RU"/>
        </w:rPr>
        <w:t>— мисс Манхэттен в воскресной пасхальной процессии на Пятой авеню.</w:t>
      </w:r>
    </w:p>
    <w:p w14:paraId="390F4D28"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Четвертый</w:t>
      </w:r>
      <w:r w:rsidRPr="006A1A46">
        <w:rPr>
          <w:rFonts w:ascii="Verdana" w:hAnsi="Verdana"/>
          <w:color w:val="000000"/>
          <w:sz w:val="20"/>
        </w:rPr>
        <w:t> </w:t>
      </w:r>
      <w:r w:rsidRPr="006A1A46">
        <w:rPr>
          <w:rFonts w:ascii="Verdana" w:hAnsi="Verdana"/>
          <w:color w:val="000000"/>
          <w:sz w:val="20"/>
          <w:lang w:val="ru-RU"/>
        </w:rPr>
        <w:t>— Мэгги Мэрфи в старенькой соломенной шляпке с новым красным пером, разодетая на зависть всей Гранд-стрит</w:t>
      </w:r>
      <w:r w:rsidRPr="006A1A46">
        <w:rPr>
          <w:rFonts w:ascii="Verdana" w:hAnsi="Verdana"/>
          <w:color w:val="000000"/>
          <w:sz w:val="20"/>
          <w:vertAlign w:val="superscript"/>
        </w:rPr>
        <w:footnoteReference w:id="1"/>
      </w:r>
      <w:r w:rsidRPr="006A1A46">
        <w:rPr>
          <w:rFonts w:ascii="Verdana" w:hAnsi="Verdana"/>
          <w:color w:val="000000"/>
          <w:sz w:val="20"/>
          <w:lang w:val="ru-RU"/>
        </w:rPr>
        <w:t>, сияющая и смущенная.</w:t>
      </w:r>
    </w:p>
    <w:p w14:paraId="1B0FC8AE"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Зайчики, понятное дело, в счет не идут. Пасхальные яйца</w:t>
      </w:r>
      <w:r w:rsidRPr="006A1A46">
        <w:rPr>
          <w:rFonts w:ascii="Verdana" w:hAnsi="Verdana"/>
          <w:color w:val="000000"/>
          <w:sz w:val="20"/>
        </w:rPr>
        <w:t> </w:t>
      </w:r>
      <w:r w:rsidRPr="006A1A46">
        <w:rPr>
          <w:rFonts w:ascii="Verdana" w:hAnsi="Verdana"/>
          <w:color w:val="000000"/>
          <w:sz w:val="20"/>
          <w:lang w:val="ru-RU"/>
        </w:rPr>
        <w:t>— тоже, им слишком круто пришлось от строгих критиков.</w:t>
      </w:r>
    </w:p>
    <w:p w14:paraId="47928A2F"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 xml:space="preserve">Столь ограниченный выбор изобразительных возможностей есть свидетельство того, что из всех праздников Пасха имеет в нашем сознании наиболее расплывчатые и зыбкие очертания. Ее признают своею все религии, хотя придумали язычники. Между тем стоит обратиться к еще более седой старине, к самой первой из всех весен, и мы увидим, как Ева придирчиво выбирает для себя свежий зеленый листок с </w:t>
      </w:r>
      <w:r w:rsidRPr="006A1A46">
        <w:rPr>
          <w:rFonts w:ascii="Verdana" w:hAnsi="Verdana"/>
          <w:color w:val="000000"/>
          <w:sz w:val="20"/>
        </w:rPr>
        <w:t>ficus</w:t>
      </w:r>
      <w:r w:rsidRPr="006A1A46">
        <w:rPr>
          <w:rFonts w:ascii="Verdana" w:hAnsi="Verdana"/>
          <w:color w:val="000000"/>
          <w:sz w:val="20"/>
          <w:lang w:val="ru-RU"/>
        </w:rPr>
        <w:t xml:space="preserve"> </w:t>
      </w:r>
      <w:r w:rsidRPr="006A1A46">
        <w:rPr>
          <w:rFonts w:ascii="Verdana" w:hAnsi="Verdana"/>
          <w:color w:val="000000"/>
          <w:sz w:val="20"/>
        </w:rPr>
        <w:t>carica</w:t>
      </w:r>
      <w:r w:rsidRPr="006A1A46">
        <w:rPr>
          <w:rFonts w:ascii="Verdana" w:hAnsi="Verdana"/>
          <w:color w:val="000000"/>
          <w:sz w:val="20"/>
          <w:vertAlign w:val="superscript"/>
        </w:rPr>
        <w:footnoteReference w:id="2"/>
      </w:r>
      <w:r w:rsidRPr="006A1A46">
        <w:rPr>
          <w:rFonts w:ascii="Verdana" w:hAnsi="Verdana"/>
          <w:color w:val="000000"/>
          <w:sz w:val="20"/>
          <w:lang w:val="ru-RU"/>
        </w:rPr>
        <w:t>.</w:t>
      </w:r>
    </w:p>
    <w:p w14:paraId="5BCC1825"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Сия критическая и ученая преамбула имеет целью сформулировать ту теорему, что Пасха</w:t>
      </w:r>
      <w:r w:rsidRPr="006A1A46">
        <w:rPr>
          <w:rFonts w:ascii="Verdana" w:hAnsi="Verdana"/>
          <w:color w:val="000000"/>
          <w:sz w:val="20"/>
        </w:rPr>
        <w:t> </w:t>
      </w:r>
      <w:r w:rsidRPr="006A1A46">
        <w:rPr>
          <w:rFonts w:ascii="Verdana" w:hAnsi="Verdana"/>
          <w:color w:val="000000"/>
          <w:sz w:val="20"/>
          <w:lang w:val="ru-RU"/>
        </w:rPr>
        <w:t>— это не дата, не время года, не праздник и не событие. А чтобы установить, что же она такое, предложим читателю отправиться следом за Данни Мак-Кри.</w:t>
      </w:r>
    </w:p>
    <w:p w14:paraId="3FC732EF"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Розовая, ранняя, пришла в урочный срок заря пасхального воскресенья, пришла, как ей назначено по календарю</w:t>
      </w:r>
      <w:r w:rsidRPr="006A1A46">
        <w:rPr>
          <w:rFonts w:ascii="Verdana" w:hAnsi="Verdana"/>
          <w:color w:val="000000"/>
          <w:sz w:val="20"/>
        </w:rPr>
        <w:t> </w:t>
      </w:r>
      <w:r w:rsidRPr="006A1A46">
        <w:rPr>
          <w:rFonts w:ascii="Verdana" w:hAnsi="Verdana"/>
          <w:color w:val="000000"/>
          <w:sz w:val="20"/>
          <w:lang w:val="ru-RU"/>
        </w:rPr>
        <w:t>— то есть после субботы и перед понедельником. В 5.24 встало солнце; в 10.30 его примеру последовал Данни. Он прошел на кухню и стал умываться над раковиной. У плиты его мать поджаривала грудинку. Пока сын жонглировал круглым куском мыла, она поглядывала на твердое, молодое, смышленое лицо и вспоминала, каким двадцать два года назад на пустыре в Гарлеме, где теперь жилой дом «Ла Палома», впервые увидела его отца, когда он поймал между второй и третьей базой бейсбольный мяч, посланный пушечным ударом низко по земле. Сейчас отец Данни сидел с трубкой у открытого окна общей комнаты, и его взлохмаченные седые волосы трепал весенний ветерок. С трубкой он не расстался даже после того, как два года назад на взрывных работах не вовремя взорвался динамит и лишил его зрения. Вообще же очень редко встретишь слепого, который курит,</w:t>
      </w:r>
      <w:r w:rsidRPr="006A1A46">
        <w:rPr>
          <w:rFonts w:ascii="Verdana" w:hAnsi="Verdana"/>
          <w:color w:val="000000"/>
          <w:sz w:val="20"/>
        </w:rPr>
        <w:t> </w:t>
      </w:r>
      <w:r w:rsidRPr="006A1A46">
        <w:rPr>
          <w:rFonts w:ascii="Verdana" w:hAnsi="Verdana"/>
          <w:color w:val="000000"/>
          <w:sz w:val="20"/>
          <w:lang w:val="ru-RU"/>
        </w:rPr>
        <w:t>— ведь ему не виден дым. Приятно вам было бы слушать, как читают новости из вечерней газеты, и не видеть, каким шрифтом набраны заголовки?</w:t>
      </w:r>
    </w:p>
    <w:p w14:paraId="57F9DF74"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Пасха сегодня,</w:t>
      </w:r>
      <w:r w:rsidRPr="006A1A46">
        <w:rPr>
          <w:rFonts w:ascii="Verdana" w:hAnsi="Verdana"/>
          <w:color w:val="000000"/>
          <w:sz w:val="20"/>
        </w:rPr>
        <w:t> </w:t>
      </w:r>
      <w:r w:rsidRPr="006A1A46">
        <w:rPr>
          <w:rFonts w:ascii="Verdana" w:hAnsi="Verdana"/>
          <w:color w:val="000000"/>
          <w:sz w:val="20"/>
          <w:lang w:val="ru-RU"/>
        </w:rPr>
        <w:t>— сказала миссис Мак-Кри.</w:t>
      </w:r>
    </w:p>
    <w:p w14:paraId="27FE3CCF"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Мне глазунью,</w:t>
      </w:r>
      <w:r w:rsidRPr="006A1A46">
        <w:rPr>
          <w:rFonts w:ascii="Verdana" w:hAnsi="Verdana"/>
          <w:color w:val="000000"/>
          <w:sz w:val="20"/>
        </w:rPr>
        <w:t> </w:t>
      </w:r>
      <w:r w:rsidRPr="006A1A46">
        <w:rPr>
          <w:rFonts w:ascii="Verdana" w:hAnsi="Verdana"/>
          <w:color w:val="000000"/>
          <w:sz w:val="20"/>
          <w:lang w:val="ru-RU"/>
        </w:rPr>
        <w:t>— сказал Данни.</w:t>
      </w:r>
    </w:p>
    <w:p w14:paraId="5F6F989B"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После завтрака он оделся, как подобает одеваться в праздничное утро ломовому извозчику с портовых складов на Канал-стрит,</w:t>
      </w:r>
      <w:r w:rsidRPr="006A1A46">
        <w:rPr>
          <w:rFonts w:ascii="Verdana" w:hAnsi="Verdana"/>
          <w:color w:val="000000"/>
          <w:sz w:val="20"/>
        </w:rPr>
        <w:t> </w:t>
      </w:r>
      <w:r w:rsidRPr="006A1A46">
        <w:rPr>
          <w:rFonts w:ascii="Verdana" w:hAnsi="Verdana"/>
          <w:color w:val="000000"/>
          <w:sz w:val="20"/>
          <w:lang w:val="ru-RU"/>
        </w:rPr>
        <w:t>— сюртук, брюки в полоску, лаковые штиблеты, золоченая цепочка поперек жилета, стоячий, с отвернутыми уголками воротничок, галстук-бабочка, приобретенный на субботней распродаже у Шонстайна (угол Четырнадцатой, сразу как пройдешь фруктовый ларек Тони), и котелок с загнутыми полями.</w:t>
      </w:r>
    </w:p>
    <w:p w14:paraId="573E501E"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Небось погулять собрался, Данни,</w:t>
      </w:r>
      <w:r w:rsidRPr="006A1A46">
        <w:rPr>
          <w:rFonts w:ascii="Verdana" w:hAnsi="Verdana"/>
          <w:color w:val="000000"/>
          <w:sz w:val="20"/>
        </w:rPr>
        <w:t> </w:t>
      </w:r>
      <w:r w:rsidRPr="006A1A46">
        <w:rPr>
          <w:rFonts w:ascii="Verdana" w:hAnsi="Verdana"/>
          <w:color w:val="000000"/>
          <w:sz w:val="20"/>
          <w:lang w:val="ru-RU"/>
        </w:rPr>
        <w:t>— с оттенком грусти сказал старый Мак-Кри.</w:t>
      </w:r>
      <w:r w:rsidRPr="006A1A46">
        <w:rPr>
          <w:rFonts w:ascii="Verdana" w:hAnsi="Verdana"/>
          <w:color w:val="000000"/>
          <w:sz w:val="20"/>
        </w:rPr>
        <w:t> </w:t>
      </w:r>
      <w:r w:rsidRPr="006A1A46">
        <w:rPr>
          <w:rFonts w:ascii="Verdana" w:hAnsi="Verdana"/>
          <w:color w:val="000000"/>
          <w:sz w:val="20"/>
          <w:lang w:val="ru-RU"/>
        </w:rPr>
        <w:t>— Говорят, нынче вроде бы праздник. Что ж, время весеннее, на улице благодать. Я по воздуху чую.</w:t>
      </w:r>
    </w:p>
    <w:p w14:paraId="0C9478A0"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lastRenderedPageBreak/>
        <w:t>—</w:t>
      </w:r>
      <w:r w:rsidRPr="006A1A46">
        <w:rPr>
          <w:rFonts w:ascii="Verdana" w:hAnsi="Verdana"/>
          <w:color w:val="000000"/>
          <w:sz w:val="20"/>
        </w:rPr>
        <w:t> </w:t>
      </w:r>
      <w:r w:rsidRPr="006A1A46">
        <w:rPr>
          <w:rFonts w:ascii="Verdana" w:hAnsi="Verdana"/>
          <w:color w:val="000000"/>
          <w:sz w:val="20"/>
          <w:lang w:val="ru-RU"/>
        </w:rPr>
        <w:t>А почему это я не могу сходить погулять?</w:t>
      </w:r>
      <w:r w:rsidRPr="006A1A46">
        <w:rPr>
          <w:rFonts w:ascii="Verdana" w:hAnsi="Verdana"/>
          <w:color w:val="000000"/>
          <w:sz w:val="20"/>
        </w:rPr>
        <w:t> </w:t>
      </w:r>
      <w:r w:rsidRPr="006A1A46">
        <w:rPr>
          <w:rFonts w:ascii="Verdana" w:hAnsi="Verdana"/>
          <w:color w:val="000000"/>
          <w:sz w:val="20"/>
          <w:lang w:val="ru-RU"/>
        </w:rPr>
        <w:t>— спросил Данни сварливым басом.</w:t>
      </w:r>
      <w:r w:rsidRPr="006A1A46">
        <w:rPr>
          <w:rFonts w:ascii="Verdana" w:hAnsi="Verdana"/>
          <w:color w:val="000000"/>
          <w:sz w:val="20"/>
        </w:rPr>
        <w:t> </w:t>
      </w:r>
      <w:r w:rsidRPr="006A1A46">
        <w:rPr>
          <w:rFonts w:ascii="Verdana" w:hAnsi="Verdana"/>
          <w:color w:val="000000"/>
          <w:sz w:val="20"/>
          <w:lang w:val="ru-RU"/>
        </w:rPr>
        <w:t>— Может быть, я обязан сидеть дома? Что я, хуже лошади? Лошадям и то положено отдыхать один раз в неделю. Интересно знать, на чьи деньги мы снимаем эту квартиру? Кто тебе заработал на этот завтрак, можешь ты мне сказать?</w:t>
      </w:r>
    </w:p>
    <w:p w14:paraId="36E450EA"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Ладно, сынок,</w:t>
      </w:r>
      <w:r w:rsidRPr="006A1A46">
        <w:rPr>
          <w:rFonts w:ascii="Verdana" w:hAnsi="Verdana"/>
          <w:color w:val="000000"/>
          <w:sz w:val="20"/>
        </w:rPr>
        <w:t> </w:t>
      </w:r>
      <w:r w:rsidRPr="006A1A46">
        <w:rPr>
          <w:rFonts w:ascii="Verdana" w:hAnsi="Verdana"/>
          <w:color w:val="000000"/>
          <w:sz w:val="20"/>
          <w:lang w:val="ru-RU"/>
        </w:rPr>
        <w:t>— сказал старый Мак-Кри.</w:t>
      </w:r>
      <w:r w:rsidRPr="006A1A46">
        <w:rPr>
          <w:rFonts w:ascii="Verdana" w:hAnsi="Verdana"/>
          <w:color w:val="000000"/>
          <w:sz w:val="20"/>
        </w:rPr>
        <w:t> </w:t>
      </w:r>
      <w:r w:rsidRPr="006A1A46">
        <w:rPr>
          <w:rFonts w:ascii="Verdana" w:hAnsi="Verdana"/>
          <w:color w:val="000000"/>
          <w:sz w:val="20"/>
          <w:lang w:val="ru-RU"/>
        </w:rPr>
        <w:t>— Я ведь не жалуюсь. Погулять в воскресенье</w:t>
      </w:r>
      <w:r w:rsidRPr="006A1A46">
        <w:rPr>
          <w:rFonts w:ascii="Verdana" w:hAnsi="Verdana"/>
          <w:color w:val="000000"/>
          <w:sz w:val="20"/>
        </w:rPr>
        <w:t> </w:t>
      </w:r>
      <w:r w:rsidRPr="006A1A46">
        <w:rPr>
          <w:rFonts w:ascii="Verdana" w:hAnsi="Verdana"/>
          <w:color w:val="000000"/>
          <w:sz w:val="20"/>
          <w:lang w:val="ru-RU"/>
        </w:rPr>
        <w:t>— самое милое дело, я тоже страсть как любил, пока были глаза. Ничего, посижу, покурю. Из окна тянет землей, и сухие ветки жгут где-то рядом. А ты ступай отдохни, сынок,</w:t>
      </w:r>
      <w:r w:rsidRPr="006A1A46">
        <w:rPr>
          <w:rFonts w:ascii="Verdana" w:hAnsi="Verdana"/>
          <w:color w:val="000000"/>
          <w:sz w:val="20"/>
        </w:rPr>
        <w:t> </w:t>
      </w:r>
      <w:r w:rsidRPr="006A1A46">
        <w:rPr>
          <w:rFonts w:ascii="Verdana" w:hAnsi="Verdana"/>
          <w:color w:val="000000"/>
          <w:sz w:val="20"/>
          <w:lang w:val="ru-RU"/>
        </w:rPr>
        <w:t>— в добрый час. Об одном только я горюю, что твоя мать не выучилась грамоте, дочитала бы мне про гиппопотама... Ну, да что уж теперь.</w:t>
      </w:r>
    </w:p>
    <w:p w14:paraId="70010316"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Чего это он там мелет насчет гиппопотамов?</w:t>
      </w:r>
      <w:r w:rsidRPr="006A1A46">
        <w:rPr>
          <w:rFonts w:ascii="Verdana" w:hAnsi="Verdana"/>
          <w:color w:val="000000"/>
          <w:sz w:val="20"/>
        </w:rPr>
        <w:t> </w:t>
      </w:r>
      <w:r w:rsidRPr="006A1A46">
        <w:rPr>
          <w:rFonts w:ascii="Verdana" w:hAnsi="Verdana"/>
          <w:color w:val="000000"/>
          <w:sz w:val="20"/>
          <w:lang w:val="ru-RU"/>
        </w:rPr>
        <w:t>— спросил Данни у матери, когда проходил через кухню.</w:t>
      </w:r>
      <w:r w:rsidRPr="006A1A46">
        <w:rPr>
          <w:rFonts w:ascii="Verdana" w:hAnsi="Verdana"/>
          <w:color w:val="000000"/>
          <w:sz w:val="20"/>
        </w:rPr>
        <w:t> </w:t>
      </w:r>
      <w:r w:rsidRPr="006A1A46">
        <w:rPr>
          <w:rFonts w:ascii="Verdana" w:hAnsi="Verdana"/>
          <w:color w:val="000000"/>
          <w:sz w:val="20"/>
          <w:lang w:val="ru-RU"/>
        </w:rPr>
        <w:t>— Ты уж не в зоопарк ли водила его? Для чего бы, спрашивается?</w:t>
      </w:r>
    </w:p>
    <w:p w14:paraId="71E05A46"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Никуда я его не водила,</w:t>
      </w:r>
      <w:r w:rsidRPr="006A1A46">
        <w:rPr>
          <w:rFonts w:ascii="Verdana" w:hAnsi="Verdana"/>
          <w:color w:val="000000"/>
          <w:sz w:val="20"/>
        </w:rPr>
        <w:t> </w:t>
      </w:r>
      <w:r w:rsidRPr="006A1A46">
        <w:rPr>
          <w:rFonts w:ascii="Verdana" w:hAnsi="Verdana"/>
          <w:color w:val="000000"/>
          <w:sz w:val="20"/>
          <w:lang w:val="ru-RU"/>
        </w:rPr>
        <w:t>— сказала миссис Мак-Кри.</w:t>
      </w:r>
      <w:r w:rsidRPr="006A1A46">
        <w:rPr>
          <w:rFonts w:ascii="Verdana" w:hAnsi="Verdana"/>
          <w:color w:val="000000"/>
          <w:sz w:val="20"/>
        </w:rPr>
        <w:t> </w:t>
      </w:r>
      <w:r w:rsidRPr="006A1A46">
        <w:rPr>
          <w:rFonts w:ascii="Verdana" w:hAnsi="Verdana"/>
          <w:color w:val="000000"/>
          <w:sz w:val="20"/>
          <w:lang w:val="ru-RU"/>
        </w:rPr>
        <w:t>— Так и сидит целыми днями у окошка. Какие у бедного человека развлечения, если он слепой. У них, думается, даже мысли мешаются иной раз. Вчерашний день битый час без умолку толковал про древних греков. Он-то, говорю, может, и древний, а она</w:t>
      </w:r>
      <w:r w:rsidRPr="006A1A46">
        <w:rPr>
          <w:rFonts w:ascii="Verdana" w:hAnsi="Verdana"/>
          <w:color w:val="000000"/>
          <w:sz w:val="20"/>
        </w:rPr>
        <w:t> </w:t>
      </w:r>
      <w:r w:rsidRPr="006A1A46">
        <w:rPr>
          <w:rFonts w:ascii="Verdana" w:hAnsi="Verdana"/>
          <w:color w:val="000000"/>
          <w:sz w:val="20"/>
          <w:lang w:val="ru-RU"/>
        </w:rPr>
        <w:t>— совсем еще молодая. Не так ты поняла меня, отвечает. Для слепого, Данни, времечко ползет ох как медленно, хоть по праздникам, хоть и по будним дням. А уж, кажется, пока не потерял глаза, никого не было его лучше и сильней. Да. Вот утро-то выдалось какое. Иди, сынок, веселись. Ужин будет холодный, в шесть часов.</w:t>
      </w:r>
    </w:p>
    <w:p w14:paraId="46F4363A"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Про гиппопотама не слыхать разговоров?</w:t>
      </w:r>
      <w:r w:rsidRPr="006A1A46">
        <w:rPr>
          <w:rFonts w:ascii="Verdana" w:hAnsi="Verdana"/>
          <w:color w:val="000000"/>
          <w:sz w:val="20"/>
        </w:rPr>
        <w:t> </w:t>
      </w:r>
      <w:r w:rsidRPr="006A1A46">
        <w:rPr>
          <w:rFonts w:ascii="Verdana" w:hAnsi="Verdana"/>
          <w:color w:val="000000"/>
          <w:sz w:val="20"/>
          <w:lang w:val="ru-RU"/>
        </w:rPr>
        <w:t>— спросил Данни у дворника Майка, когда спустился и вышел на улицу.</w:t>
      </w:r>
    </w:p>
    <w:p w14:paraId="21D12038"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Пока нет,</w:t>
      </w:r>
      <w:r w:rsidRPr="006A1A46">
        <w:rPr>
          <w:rFonts w:ascii="Verdana" w:hAnsi="Verdana"/>
          <w:color w:val="000000"/>
          <w:sz w:val="20"/>
        </w:rPr>
        <w:t> </w:t>
      </w:r>
      <w:r w:rsidRPr="006A1A46">
        <w:rPr>
          <w:rFonts w:ascii="Verdana" w:hAnsi="Verdana"/>
          <w:color w:val="000000"/>
          <w:sz w:val="20"/>
          <w:lang w:val="ru-RU"/>
        </w:rPr>
        <w:t>— сказал Майк и поддернул выше рукава рубахи.</w:t>
      </w:r>
      <w:r w:rsidRPr="006A1A46">
        <w:rPr>
          <w:rFonts w:ascii="Verdana" w:hAnsi="Verdana"/>
          <w:color w:val="000000"/>
          <w:sz w:val="20"/>
        </w:rPr>
        <w:t> </w:t>
      </w:r>
      <w:r w:rsidRPr="006A1A46">
        <w:rPr>
          <w:rFonts w:ascii="Verdana" w:hAnsi="Verdana"/>
          <w:color w:val="000000"/>
          <w:sz w:val="20"/>
          <w:lang w:val="ru-RU"/>
        </w:rPr>
        <w:t>— На что только не жаловались за последние сутки</w:t>
      </w:r>
      <w:r w:rsidRPr="006A1A46">
        <w:rPr>
          <w:rFonts w:ascii="Verdana" w:hAnsi="Verdana"/>
          <w:color w:val="000000"/>
          <w:sz w:val="20"/>
        </w:rPr>
        <w:t> </w:t>
      </w:r>
      <w:r w:rsidRPr="006A1A46">
        <w:rPr>
          <w:rFonts w:ascii="Verdana" w:hAnsi="Verdana"/>
          <w:color w:val="000000"/>
          <w:sz w:val="20"/>
          <w:lang w:val="ru-RU"/>
        </w:rPr>
        <w:t>— и в части незаконных действий, и природных явлений, и живности. Но насчет этого тихо. Хочешь, сходи к хозяину. А то съезжай с квартиры. У тебя в договоре о найме обозначено про гиппопотамов? Нет? Тогда чего же ты?</w:t>
      </w:r>
    </w:p>
    <w:p w14:paraId="6ECDD351"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Да это мой старик обмолвился,</w:t>
      </w:r>
      <w:r w:rsidRPr="006A1A46">
        <w:rPr>
          <w:rFonts w:ascii="Verdana" w:hAnsi="Verdana"/>
          <w:color w:val="000000"/>
          <w:sz w:val="20"/>
        </w:rPr>
        <w:t> </w:t>
      </w:r>
      <w:r w:rsidRPr="006A1A46">
        <w:rPr>
          <w:rFonts w:ascii="Verdana" w:hAnsi="Verdana"/>
          <w:color w:val="000000"/>
          <w:sz w:val="20"/>
          <w:lang w:val="ru-RU"/>
        </w:rPr>
        <w:t>— сказал Данни.</w:t>
      </w:r>
      <w:r w:rsidRPr="006A1A46">
        <w:rPr>
          <w:rFonts w:ascii="Verdana" w:hAnsi="Verdana"/>
          <w:color w:val="000000"/>
          <w:sz w:val="20"/>
        </w:rPr>
        <w:t> </w:t>
      </w:r>
      <w:r w:rsidRPr="006A1A46">
        <w:rPr>
          <w:rFonts w:ascii="Verdana" w:hAnsi="Verdana"/>
          <w:color w:val="000000"/>
          <w:sz w:val="20"/>
          <w:lang w:val="ru-RU"/>
        </w:rPr>
        <w:t>— Просто так, скорее всего.</w:t>
      </w:r>
    </w:p>
    <w:p w14:paraId="6930B57F"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Данни дошел до угла и свернул на улицу, ведущую к Северу, в центр квартала, где Пасха</w:t>
      </w:r>
      <w:r w:rsidRPr="006A1A46">
        <w:rPr>
          <w:rFonts w:ascii="Verdana" w:hAnsi="Verdana"/>
          <w:color w:val="000000"/>
          <w:sz w:val="20"/>
        </w:rPr>
        <w:t> </w:t>
      </w:r>
      <w:r w:rsidRPr="006A1A46">
        <w:rPr>
          <w:rFonts w:ascii="Verdana" w:hAnsi="Verdana"/>
          <w:color w:val="000000"/>
          <w:sz w:val="20"/>
          <w:lang w:val="ru-RU"/>
        </w:rPr>
        <w:t>— современная Пасха в ярком современном уборе</w:t>
      </w:r>
      <w:r w:rsidRPr="006A1A46">
        <w:rPr>
          <w:rFonts w:ascii="Verdana" w:hAnsi="Verdana"/>
          <w:color w:val="000000"/>
          <w:sz w:val="20"/>
        </w:rPr>
        <w:t> </w:t>
      </w:r>
      <w:r w:rsidRPr="006A1A46">
        <w:rPr>
          <w:rFonts w:ascii="Verdana" w:hAnsi="Verdana"/>
          <w:color w:val="000000"/>
          <w:sz w:val="20"/>
          <w:lang w:val="ru-RU"/>
        </w:rPr>
        <w:t>— справляет свое торжество. Из темных высоких церквей лились сладкие звуки песнопений, издаваемых живыми цветами</w:t>
      </w:r>
      <w:r w:rsidRPr="006A1A46">
        <w:rPr>
          <w:rFonts w:ascii="Verdana" w:hAnsi="Verdana"/>
          <w:color w:val="000000"/>
          <w:sz w:val="20"/>
        </w:rPr>
        <w:t> </w:t>
      </w:r>
      <w:r w:rsidRPr="006A1A46">
        <w:rPr>
          <w:rFonts w:ascii="Verdana" w:hAnsi="Verdana"/>
          <w:color w:val="000000"/>
          <w:sz w:val="20"/>
          <w:lang w:val="ru-RU"/>
        </w:rPr>
        <w:t>— такими представлялись взору девушки в пасхальных нарядах.</w:t>
      </w:r>
    </w:p>
    <w:p w14:paraId="0CAFB8B5"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Общий фон создавали господа, расфуфыренные в строгом соответствии с обычаем: в сюртуках и цилиндрах, с гарденией в петлице. Дети несли в руках букеты лилий. Окна богатых особняков пестрели роскошнейшими созданиями Флоры, сестры той дамы в венке из лилий.</w:t>
      </w:r>
    </w:p>
    <w:p w14:paraId="4C4DBCFD"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Из-за угла, в белых перчатках, дородный, застегнутый на все пуговицы, вышел полицейский Корриган, квартальный ангел-хранитель. Данни был с ним знаком.</w:t>
      </w:r>
    </w:p>
    <w:p w14:paraId="5D580974"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Слушай, Корриган,</w:t>
      </w:r>
      <w:r w:rsidRPr="006A1A46">
        <w:rPr>
          <w:rFonts w:ascii="Verdana" w:hAnsi="Verdana"/>
          <w:color w:val="000000"/>
          <w:sz w:val="20"/>
        </w:rPr>
        <w:t> </w:t>
      </w:r>
      <w:r w:rsidRPr="006A1A46">
        <w:rPr>
          <w:rFonts w:ascii="Verdana" w:hAnsi="Verdana"/>
          <w:color w:val="000000"/>
          <w:sz w:val="20"/>
          <w:lang w:val="ru-RU"/>
        </w:rPr>
        <w:t>— сказал он.</w:t>
      </w:r>
      <w:r w:rsidRPr="006A1A46">
        <w:rPr>
          <w:rFonts w:ascii="Verdana" w:hAnsi="Verdana"/>
          <w:color w:val="000000"/>
          <w:sz w:val="20"/>
        </w:rPr>
        <w:t> </w:t>
      </w:r>
      <w:r w:rsidRPr="006A1A46">
        <w:rPr>
          <w:rFonts w:ascii="Verdana" w:hAnsi="Verdana"/>
          <w:color w:val="000000"/>
          <w:sz w:val="20"/>
          <w:lang w:val="ru-RU"/>
        </w:rPr>
        <w:t>— Пасха, она зачем? Когда она наступает</w:t>
      </w:r>
      <w:r w:rsidRPr="006A1A46">
        <w:rPr>
          <w:rFonts w:ascii="Verdana" w:hAnsi="Verdana"/>
          <w:color w:val="000000"/>
          <w:sz w:val="20"/>
        </w:rPr>
        <w:t> </w:t>
      </w:r>
      <w:r w:rsidRPr="006A1A46">
        <w:rPr>
          <w:rFonts w:ascii="Verdana" w:hAnsi="Verdana"/>
          <w:color w:val="000000"/>
          <w:sz w:val="20"/>
          <w:lang w:val="ru-RU"/>
        </w:rPr>
        <w:t>— это известно: как наберешься первый раз семнадцатого марта, и чтобы на полный месяц равное действие. Но зачем? Что она, церковный обряд чин по чину, или же ее в интересах политики губернатор назначает?</w:t>
      </w:r>
    </w:p>
    <w:p w14:paraId="156F954A"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Праздник этот местный,</w:t>
      </w:r>
      <w:r w:rsidRPr="006A1A46">
        <w:rPr>
          <w:rFonts w:ascii="Verdana" w:hAnsi="Verdana"/>
          <w:color w:val="000000"/>
          <w:sz w:val="20"/>
        </w:rPr>
        <w:t> </w:t>
      </w:r>
      <w:r w:rsidRPr="006A1A46">
        <w:rPr>
          <w:rFonts w:ascii="Verdana" w:hAnsi="Verdana"/>
          <w:color w:val="000000"/>
          <w:sz w:val="20"/>
          <w:lang w:val="ru-RU"/>
        </w:rPr>
        <w:t>— оказал Корриган с непререкаемостью, достойной третьего помощника полицейского комиссара.</w:t>
      </w:r>
      <w:r w:rsidRPr="006A1A46">
        <w:rPr>
          <w:rFonts w:ascii="Verdana" w:hAnsi="Verdana"/>
          <w:color w:val="000000"/>
          <w:sz w:val="20"/>
        </w:rPr>
        <w:t> </w:t>
      </w:r>
      <w:r w:rsidRPr="006A1A46">
        <w:rPr>
          <w:rFonts w:ascii="Verdana" w:hAnsi="Verdana"/>
          <w:color w:val="000000"/>
          <w:sz w:val="20"/>
          <w:lang w:val="ru-RU"/>
        </w:rPr>
        <w:t>— Проводится ежегодно в черте города Нью-Йорка. Распространяется и на Гарлем. Бывает, что на Сто двадцать пятую улицу приходится высылать резервный наряд. К политике, я считаю, не имеет касательства.</w:t>
      </w:r>
    </w:p>
    <w:p w14:paraId="74BEEBCE"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Ну, спасибо,</w:t>
      </w:r>
      <w:r w:rsidRPr="006A1A46">
        <w:rPr>
          <w:rFonts w:ascii="Verdana" w:hAnsi="Verdana"/>
          <w:color w:val="000000"/>
          <w:sz w:val="20"/>
        </w:rPr>
        <w:t> </w:t>
      </w:r>
      <w:r w:rsidRPr="006A1A46">
        <w:rPr>
          <w:rFonts w:ascii="Verdana" w:hAnsi="Verdana"/>
          <w:color w:val="000000"/>
          <w:sz w:val="20"/>
          <w:lang w:val="ru-RU"/>
        </w:rPr>
        <w:t>— сказал Данни.</w:t>
      </w:r>
      <w:r w:rsidRPr="006A1A46">
        <w:rPr>
          <w:rFonts w:ascii="Verdana" w:hAnsi="Verdana"/>
          <w:color w:val="000000"/>
          <w:sz w:val="20"/>
        </w:rPr>
        <w:t> </w:t>
      </w:r>
      <w:r w:rsidRPr="006A1A46">
        <w:rPr>
          <w:rFonts w:ascii="Verdana" w:hAnsi="Verdana"/>
          <w:color w:val="000000"/>
          <w:sz w:val="20"/>
          <w:lang w:val="ru-RU"/>
        </w:rPr>
        <w:t>— А это... не слышал ты, чтобы люди жаловались на гиппопотамов? Когда, то есть, не слишком выпивши?</w:t>
      </w:r>
    </w:p>
    <w:p w14:paraId="5B693951"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На морских черепах</w:t>
      </w:r>
      <w:r w:rsidRPr="006A1A46">
        <w:rPr>
          <w:rFonts w:ascii="Verdana" w:hAnsi="Verdana"/>
          <w:color w:val="000000"/>
          <w:sz w:val="20"/>
        </w:rPr>
        <w:t> </w:t>
      </w:r>
      <w:r w:rsidRPr="006A1A46">
        <w:rPr>
          <w:rFonts w:ascii="Verdana" w:hAnsi="Verdana"/>
          <w:color w:val="000000"/>
          <w:sz w:val="20"/>
          <w:lang w:val="ru-RU"/>
        </w:rPr>
        <w:t>— случалось,</w:t>
      </w:r>
      <w:r w:rsidRPr="006A1A46">
        <w:rPr>
          <w:rFonts w:ascii="Verdana" w:hAnsi="Verdana"/>
          <w:color w:val="000000"/>
          <w:sz w:val="20"/>
        </w:rPr>
        <w:t> </w:t>
      </w:r>
      <w:r w:rsidRPr="006A1A46">
        <w:rPr>
          <w:rFonts w:ascii="Verdana" w:hAnsi="Verdana"/>
          <w:color w:val="000000"/>
          <w:sz w:val="20"/>
          <w:lang w:val="ru-RU"/>
        </w:rPr>
        <w:t>— в раздумье сказал Корриган.</w:t>
      </w:r>
      <w:r w:rsidRPr="006A1A46">
        <w:rPr>
          <w:rFonts w:ascii="Verdana" w:hAnsi="Verdana"/>
          <w:color w:val="000000"/>
          <w:sz w:val="20"/>
        </w:rPr>
        <w:t> </w:t>
      </w:r>
      <w:r w:rsidRPr="006A1A46">
        <w:rPr>
          <w:rFonts w:ascii="Verdana" w:hAnsi="Verdana"/>
          <w:color w:val="000000"/>
          <w:sz w:val="20"/>
          <w:lang w:val="ru-RU"/>
        </w:rPr>
        <w:t>— При содействии метилового спирта. А на что покрупнее</w:t>
      </w:r>
      <w:r w:rsidRPr="006A1A46">
        <w:rPr>
          <w:rFonts w:ascii="Verdana" w:hAnsi="Verdana"/>
          <w:color w:val="000000"/>
          <w:sz w:val="20"/>
        </w:rPr>
        <w:t> </w:t>
      </w:r>
      <w:r w:rsidRPr="006A1A46">
        <w:rPr>
          <w:rFonts w:ascii="Verdana" w:hAnsi="Verdana"/>
          <w:color w:val="000000"/>
          <w:sz w:val="20"/>
          <w:lang w:val="ru-RU"/>
        </w:rPr>
        <w:t>— нет.</w:t>
      </w:r>
    </w:p>
    <w:p w14:paraId="6EC8BF73"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Данни побрел дальше. Побрел, придавленный вдвойне тяжкой повинностью</w:t>
      </w:r>
      <w:r w:rsidRPr="006A1A46">
        <w:rPr>
          <w:rFonts w:ascii="Verdana" w:hAnsi="Verdana"/>
          <w:color w:val="000000"/>
          <w:sz w:val="20"/>
        </w:rPr>
        <w:t> </w:t>
      </w:r>
      <w:r w:rsidRPr="006A1A46">
        <w:rPr>
          <w:rFonts w:ascii="Verdana" w:hAnsi="Verdana"/>
          <w:color w:val="000000"/>
          <w:sz w:val="20"/>
          <w:lang w:val="ru-RU"/>
        </w:rPr>
        <w:t>— получать удовольствие одновременно и от воскресного дня, и от праздника.</w:t>
      </w:r>
    </w:p>
    <w:p w14:paraId="2665959E"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Невзгоды на плечах у рабочего человека</w:t>
      </w:r>
      <w:r w:rsidRPr="006A1A46">
        <w:rPr>
          <w:rFonts w:ascii="Verdana" w:hAnsi="Verdana"/>
          <w:color w:val="000000"/>
          <w:sz w:val="20"/>
        </w:rPr>
        <w:t> </w:t>
      </w:r>
      <w:r w:rsidRPr="006A1A46">
        <w:rPr>
          <w:rFonts w:ascii="Verdana" w:hAnsi="Verdana"/>
          <w:color w:val="000000"/>
          <w:sz w:val="20"/>
          <w:lang w:val="ru-RU"/>
        </w:rPr>
        <w:t xml:space="preserve">— точно будничная одежда, сшитая ему по мерке. Ее надевают столь часто, что привыкают носить с естественным шиком, точно костюм от лучшего портного. Недаром горести бедняков служат самой выигрышной темой для сытых искусников пера и кисти. Другое дело, когда простой человек задумает поразвлечься, тут его забавам сопутствует мрачность, достойная </w:t>
      </w:r>
      <w:r w:rsidRPr="006A1A46">
        <w:rPr>
          <w:rFonts w:ascii="Verdana" w:hAnsi="Verdana"/>
          <w:color w:val="000000"/>
          <w:sz w:val="20"/>
          <w:lang w:val="ru-RU"/>
        </w:rPr>
        <w:lastRenderedPageBreak/>
        <w:t>самой Мельпомены. Вот почему Данни угрюмо стиснул зубы в ответ на то, что пришла Пасха, и предавался увеселениям без всякого веселья.</w:t>
      </w:r>
    </w:p>
    <w:p w14:paraId="2229852C"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Зайти и степенно посидеть в кафе Дугана</w:t>
      </w:r>
      <w:r w:rsidRPr="006A1A46">
        <w:rPr>
          <w:rFonts w:ascii="Verdana" w:hAnsi="Verdana"/>
          <w:color w:val="000000"/>
          <w:sz w:val="20"/>
        </w:rPr>
        <w:t> </w:t>
      </w:r>
      <w:r w:rsidRPr="006A1A46">
        <w:rPr>
          <w:rFonts w:ascii="Verdana" w:hAnsi="Verdana"/>
          <w:color w:val="000000"/>
          <w:sz w:val="20"/>
          <w:lang w:val="ru-RU"/>
        </w:rPr>
        <w:t>— это было еще приемлемо, и Данни пошел на уступку весне, спросив кружку пива. Он сидел в сырой задней комнате, выстланной темным линолеумом, и по-прежнему сердцем и душою тщился постигнуть таинственный смысл вешнего торжества.</w:t>
      </w:r>
    </w:p>
    <w:p w14:paraId="2DE6BA5C"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Скажи, Тим,</w:t>
      </w:r>
      <w:r w:rsidRPr="006A1A46">
        <w:rPr>
          <w:rFonts w:ascii="Verdana" w:hAnsi="Verdana"/>
          <w:color w:val="000000"/>
          <w:sz w:val="20"/>
        </w:rPr>
        <w:t> </w:t>
      </w:r>
      <w:r w:rsidRPr="006A1A46">
        <w:rPr>
          <w:rFonts w:ascii="Verdana" w:hAnsi="Verdana"/>
          <w:color w:val="000000"/>
          <w:sz w:val="20"/>
          <w:lang w:val="ru-RU"/>
        </w:rPr>
        <w:t>— обратился он к официанту.</w:t>
      </w:r>
      <w:r w:rsidRPr="006A1A46">
        <w:rPr>
          <w:rFonts w:ascii="Verdana" w:hAnsi="Verdana"/>
          <w:color w:val="000000"/>
          <w:sz w:val="20"/>
        </w:rPr>
        <w:t> </w:t>
      </w:r>
      <w:r w:rsidRPr="006A1A46">
        <w:rPr>
          <w:rFonts w:ascii="Verdana" w:hAnsi="Verdana"/>
          <w:color w:val="000000"/>
          <w:sz w:val="20"/>
          <w:lang w:val="ru-RU"/>
        </w:rPr>
        <w:t>— Для чего людям Пасха?</w:t>
      </w:r>
    </w:p>
    <w:p w14:paraId="078818F1"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Иди ты!</w:t>
      </w:r>
      <w:r w:rsidRPr="006A1A46">
        <w:rPr>
          <w:rFonts w:ascii="Verdana" w:hAnsi="Verdana"/>
          <w:color w:val="000000"/>
          <w:sz w:val="20"/>
        </w:rPr>
        <w:t> </w:t>
      </w:r>
      <w:r w:rsidRPr="006A1A46">
        <w:rPr>
          <w:rFonts w:ascii="Verdana" w:hAnsi="Verdana"/>
          <w:color w:val="000000"/>
          <w:sz w:val="20"/>
          <w:lang w:val="ru-RU"/>
        </w:rPr>
        <w:t>— сказал Тим и подмигнул в знак того, что его не проведешь.</w:t>
      </w:r>
      <w:r w:rsidRPr="006A1A46">
        <w:rPr>
          <w:rFonts w:ascii="Verdana" w:hAnsi="Verdana"/>
          <w:color w:val="000000"/>
          <w:sz w:val="20"/>
        </w:rPr>
        <w:t> </w:t>
      </w:r>
      <w:r w:rsidRPr="006A1A46">
        <w:rPr>
          <w:rFonts w:ascii="Verdana" w:hAnsi="Verdana"/>
          <w:color w:val="000000"/>
          <w:sz w:val="20"/>
          <w:lang w:val="ru-RU"/>
        </w:rPr>
        <w:t>— Что-то новенькое, да? Ясно. Тебя-то кто на это подловил? Ладно, сдаюсь. Так какой ответ</w:t>
      </w:r>
      <w:r w:rsidRPr="006A1A46">
        <w:rPr>
          <w:rFonts w:ascii="Verdana" w:hAnsi="Verdana"/>
          <w:color w:val="000000"/>
          <w:sz w:val="20"/>
        </w:rPr>
        <w:t> </w:t>
      </w:r>
      <w:r w:rsidRPr="006A1A46">
        <w:rPr>
          <w:rFonts w:ascii="Verdana" w:hAnsi="Verdana"/>
          <w:color w:val="000000"/>
          <w:sz w:val="20"/>
          <w:lang w:val="ru-RU"/>
        </w:rPr>
        <w:t>— для ватрушек или для желудка?</w:t>
      </w:r>
    </w:p>
    <w:p w14:paraId="0B318DE7"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От Дугана Данни повернул обратно к востоку. Под апрельским солнцем в нем пробуждалось некое смутное чувство, трудно поддающееся определению. Данни, во всяком случае, истолковал его неверно, решив, что виной ему</w:t>
      </w:r>
      <w:r w:rsidRPr="006A1A46">
        <w:rPr>
          <w:rFonts w:ascii="Verdana" w:hAnsi="Verdana"/>
          <w:color w:val="000000"/>
          <w:sz w:val="20"/>
        </w:rPr>
        <w:t> </w:t>
      </w:r>
      <w:r w:rsidRPr="006A1A46">
        <w:rPr>
          <w:rFonts w:ascii="Verdana" w:hAnsi="Verdana"/>
          <w:color w:val="000000"/>
          <w:sz w:val="20"/>
          <w:lang w:val="ru-RU"/>
        </w:rPr>
        <w:t>— Кэти Конлан.</w:t>
      </w:r>
    </w:p>
    <w:p w14:paraId="071D7AD0"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Он встретил ее в нескольких шагах от ее дома, когда она шла в церковь. На углу авеню «А» они обменялись рукопожатием.</w:t>
      </w:r>
    </w:p>
    <w:p w14:paraId="10FD3144"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Ого! Такой франт, а хмур, словно туча,</w:t>
      </w:r>
      <w:r w:rsidRPr="006A1A46">
        <w:rPr>
          <w:rFonts w:ascii="Verdana" w:hAnsi="Verdana"/>
          <w:color w:val="000000"/>
          <w:sz w:val="20"/>
        </w:rPr>
        <w:t> </w:t>
      </w:r>
      <w:r w:rsidRPr="006A1A46">
        <w:rPr>
          <w:rFonts w:ascii="Verdana" w:hAnsi="Verdana"/>
          <w:color w:val="000000"/>
          <w:sz w:val="20"/>
          <w:lang w:val="ru-RU"/>
        </w:rPr>
        <w:t>— сказала Кэти. Что с тобой? Гляди веселей, пошли в церковь.</w:t>
      </w:r>
    </w:p>
    <w:p w14:paraId="5C57BDEA"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А чего там такое?</w:t>
      </w:r>
      <w:r w:rsidRPr="006A1A46">
        <w:rPr>
          <w:rFonts w:ascii="Verdana" w:hAnsi="Verdana"/>
          <w:color w:val="000000"/>
          <w:sz w:val="20"/>
        </w:rPr>
        <w:t> </w:t>
      </w:r>
      <w:r w:rsidRPr="006A1A46">
        <w:rPr>
          <w:rFonts w:ascii="Verdana" w:hAnsi="Verdana"/>
          <w:color w:val="000000"/>
          <w:sz w:val="20"/>
          <w:lang w:val="ru-RU"/>
        </w:rPr>
        <w:t>— спросил Данни.</w:t>
      </w:r>
    </w:p>
    <w:p w14:paraId="2D1DAD66"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Пасха, чудак ты! До одиннадцати сидела ждала, когда ты за мной зайдешь.</w:t>
      </w:r>
    </w:p>
    <w:p w14:paraId="6691F167"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В чем, Кэти, ее суть, Пасхи этой?</w:t>
      </w:r>
      <w:r w:rsidRPr="006A1A46">
        <w:rPr>
          <w:rFonts w:ascii="Verdana" w:hAnsi="Verdana"/>
          <w:color w:val="000000"/>
          <w:sz w:val="20"/>
        </w:rPr>
        <w:t> </w:t>
      </w:r>
      <w:r w:rsidRPr="006A1A46">
        <w:rPr>
          <w:rFonts w:ascii="Verdana" w:hAnsi="Verdana"/>
          <w:color w:val="000000"/>
          <w:sz w:val="20"/>
          <w:lang w:val="ru-RU"/>
        </w:rPr>
        <w:t>— сумрачно спросил Данни.</w:t>
      </w:r>
      <w:r w:rsidRPr="006A1A46">
        <w:rPr>
          <w:rFonts w:ascii="Verdana" w:hAnsi="Verdana"/>
          <w:color w:val="000000"/>
          <w:sz w:val="20"/>
        </w:rPr>
        <w:t> </w:t>
      </w:r>
      <w:r w:rsidRPr="006A1A46">
        <w:rPr>
          <w:rFonts w:ascii="Verdana" w:hAnsi="Verdana"/>
          <w:color w:val="000000"/>
          <w:sz w:val="20"/>
          <w:lang w:val="ru-RU"/>
        </w:rPr>
        <w:t>— Похоже, что никто не знает.</w:t>
      </w:r>
    </w:p>
    <w:p w14:paraId="07E6E3F9"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Кто не слепой, тот знает,</w:t>
      </w:r>
      <w:r w:rsidRPr="006A1A46">
        <w:rPr>
          <w:rFonts w:ascii="Verdana" w:hAnsi="Verdana"/>
          <w:color w:val="000000"/>
          <w:sz w:val="20"/>
        </w:rPr>
        <w:t> </w:t>
      </w:r>
      <w:r w:rsidRPr="006A1A46">
        <w:rPr>
          <w:rFonts w:ascii="Verdana" w:hAnsi="Verdana"/>
          <w:color w:val="000000"/>
          <w:sz w:val="20"/>
          <w:lang w:val="ru-RU"/>
        </w:rPr>
        <w:t>— запальчиво сказала Кэти.</w:t>
      </w:r>
      <w:r w:rsidRPr="006A1A46">
        <w:rPr>
          <w:rFonts w:ascii="Verdana" w:hAnsi="Verdana"/>
          <w:color w:val="000000"/>
          <w:sz w:val="20"/>
        </w:rPr>
        <w:t> </w:t>
      </w:r>
      <w:r w:rsidRPr="006A1A46">
        <w:rPr>
          <w:rFonts w:ascii="Verdana" w:hAnsi="Verdana"/>
          <w:color w:val="000000"/>
          <w:sz w:val="20"/>
          <w:lang w:val="ru-RU"/>
        </w:rPr>
        <w:t>— Мог бы заметить, между прочим, что на мне новая шляпка. И юбка. Тогда и понял бы, что Пасха</w:t>
      </w:r>
      <w:r w:rsidRPr="006A1A46">
        <w:rPr>
          <w:rFonts w:ascii="Verdana" w:hAnsi="Verdana"/>
          <w:color w:val="000000"/>
          <w:sz w:val="20"/>
        </w:rPr>
        <w:t> </w:t>
      </w:r>
      <w:r w:rsidRPr="006A1A46">
        <w:rPr>
          <w:rFonts w:ascii="Verdana" w:hAnsi="Verdana"/>
          <w:color w:val="000000"/>
          <w:sz w:val="20"/>
          <w:lang w:val="ru-RU"/>
        </w:rPr>
        <w:t>— это когда девушки наряжаются в весенние обновки. Вот чудак! Ну, идешь ты со мной в церковь?</w:t>
      </w:r>
    </w:p>
    <w:p w14:paraId="3FC47BFB"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Пойду. Раз эту самую Пасху проворачивают в церкви, стало быть, там обязаны ей подыскать какое-то оправдание. А шляпка, конечно, блеск. Особенно зеленые розы.</w:t>
      </w:r>
    </w:p>
    <w:p w14:paraId="6FD532AF"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В церкви священник растолковал кое-что, и при этом не сказать, чтобы толок воду в ступе. Правда, он говорил быстро, потому что торопился пораньше поспеть домой к праздничному обеду, но дело свое знал. Больше всего он напирал на одно слово</w:t>
      </w:r>
      <w:r w:rsidRPr="006A1A46">
        <w:rPr>
          <w:rFonts w:ascii="Verdana" w:hAnsi="Verdana"/>
          <w:color w:val="000000"/>
          <w:sz w:val="20"/>
        </w:rPr>
        <w:t> </w:t>
      </w:r>
      <w:r w:rsidRPr="006A1A46">
        <w:rPr>
          <w:rFonts w:ascii="Verdana" w:hAnsi="Verdana"/>
          <w:color w:val="000000"/>
          <w:sz w:val="20"/>
          <w:lang w:val="ru-RU"/>
        </w:rPr>
        <w:t>— воскресение. Не новый акт творения, но рождение новой жизни из старой. Паства слышала об этом уже много раз. Впрочем, на шестой скамье от кафедры сидела замечательная шляпка, бесподобное сочетание лаванды с душистым горошком. Так что было чем занять внимание.</w:t>
      </w:r>
    </w:p>
    <w:p w14:paraId="61064FFE"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После церкви Данни задержался на углу, и Кэти обиженно подняла на него небесно-голубые глаза.</w:t>
      </w:r>
    </w:p>
    <w:p w14:paraId="4A37BD2E"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Ты не к нам сейчас?</w:t>
      </w:r>
      <w:r w:rsidRPr="006A1A46">
        <w:rPr>
          <w:rFonts w:ascii="Verdana" w:hAnsi="Verdana"/>
          <w:color w:val="000000"/>
          <w:sz w:val="20"/>
        </w:rPr>
        <w:t> </w:t>
      </w:r>
      <w:r w:rsidRPr="006A1A46">
        <w:rPr>
          <w:rFonts w:ascii="Verdana" w:hAnsi="Verdana"/>
          <w:color w:val="000000"/>
          <w:sz w:val="20"/>
          <w:lang w:val="ru-RU"/>
        </w:rPr>
        <w:t>— спросила она.</w:t>
      </w:r>
      <w:r w:rsidRPr="006A1A46">
        <w:rPr>
          <w:rFonts w:ascii="Verdana" w:hAnsi="Verdana"/>
          <w:color w:val="000000"/>
          <w:sz w:val="20"/>
        </w:rPr>
        <w:t> </w:t>
      </w:r>
      <w:r w:rsidRPr="006A1A46">
        <w:rPr>
          <w:rFonts w:ascii="Verdana" w:hAnsi="Verdana"/>
          <w:color w:val="000000"/>
          <w:sz w:val="20"/>
          <w:lang w:val="ru-RU"/>
        </w:rPr>
        <w:t>— Действительно, стоит ли обо мне беспокоиться. Я прекрасно дойду одна. Видно, у тебя мысли заняты чем-то поважней. Ну и пожалуйста. Может быть, мы с вами вообще больше не встретимся, мистер Мак-Кри?</w:t>
      </w:r>
    </w:p>
    <w:p w14:paraId="57617BDB"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Зайду, как обычно, в среду вечером,</w:t>
      </w:r>
      <w:r w:rsidRPr="006A1A46">
        <w:rPr>
          <w:rFonts w:ascii="Verdana" w:hAnsi="Verdana"/>
          <w:color w:val="000000"/>
          <w:sz w:val="20"/>
        </w:rPr>
        <w:t> </w:t>
      </w:r>
      <w:r w:rsidRPr="006A1A46">
        <w:rPr>
          <w:rFonts w:ascii="Verdana" w:hAnsi="Verdana"/>
          <w:color w:val="000000"/>
          <w:sz w:val="20"/>
          <w:lang w:val="ru-RU"/>
        </w:rPr>
        <w:t>— сказал Дании, повернулся и пошел на ту сторону улицы.</w:t>
      </w:r>
    </w:p>
    <w:p w14:paraId="51D95AD9"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Кэти зашагала прочь, возмущенно встряхивая на ходу зелеными розами. Данни прошел два квартала и остановился. Сунув руки в карманы, он стоял на углу у края тротуара. Лицо у него застыло, как будто высеченное из камня. На самом дне его души что-то шелохнулось, забродило, такое маленькое, нежное, щемящее, такое чуждое грубому материалу, из которого был сработан Данни. Оно было ласковее, чем апрельский день, тоньше, нежели зов плоти, чище и глубже, чем любовь к женщине,</w:t>
      </w:r>
      <w:r w:rsidRPr="006A1A46">
        <w:rPr>
          <w:rFonts w:ascii="Verdana" w:hAnsi="Verdana"/>
          <w:color w:val="000000"/>
          <w:sz w:val="20"/>
        </w:rPr>
        <w:t> </w:t>
      </w:r>
      <w:r w:rsidRPr="006A1A46">
        <w:rPr>
          <w:rFonts w:ascii="Verdana" w:hAnsi="Verdana"/>
          <w:color w:val="000000"/>
          <w:sz w:val="20"/>
          <w:lang w:val="ru-RU"/>
        </w:rPr>
        <w:t>— разве не отвернулся он от зеленых роз и от глаз, к которым был прикован вот уже целый год? А что это было, Дании не знал. Проповедник, который спешил к обеду, говорил ему, но ведь у Данни не было либретто, чтоб уловить смысл полусонного и певучего бормотания. И все-таки проповедник говорил правду.</w:t>
      </w:r>
    </w:p>
    <w:p w14:paraId="1A7F0BF4"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Внезапно Данни хватил себя по бедру и испустил хриплый и восторженный вопль.</w:t>
      </w:r>
    </w:p>
    <w:p w14:paraId="16FA504E"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Гиппопотам!</w:t>
      </w:r>
      <w:r w:rsidRPr="006A1A46">
        <w:rPr>
          <w:rFonts w:ascii="Verdana" w:hAnsi="Verdana"/>
          <w:color w:val="000000"/>
          <w:sz w:val="20"/>
        </w:rPr>
        <w:t> </w:t>
      </w:r>
      <w:r w:rsidRPr="006A1A46">
        <w:rPr>
          <w:rFonts w:ascii="Verdana" w:hAnsi="Verdana"/>
          <w:color w:val="000000"/>
          <w:sz w:val="20"/>
          <w:lang w:val="ru-RU"/>
        </w:rPr>
        <w:t>— возопил он, обращаясь к опорному столбу надземки.</w:t>
      </w:r>
      <w:r w:rsidRPr="006A1A46">
        <w:rPr>
          <w:rFonts w:ascii="Verdana" w:hAnsi="Verdana"/>
          <w:color w:val="000000"/>
          <w:sz w:val="20"/>
        </w:rPr>
        <w:t> </w:t>
      </w:r>
      <w:r w:rsidRPr="006A1A46">
        <w:rPr>
          <w:rFonts w:ascii="Verdana" w:hAnsi="Verdana"/>
          <w:color w:val="000000"/>
          <w:sz w:val="20"/>
          <w:lang w:val="ru-RU"/>
        </w:rPr>
        <w:t>— Нет, это надо же придумать! Ну, теперь-то я знаю, куда он клонил... Гиппопотам! С ума сойти, честное слово! Год прошел, как он это слышал, а гляди ты, почти не промахнулся. Мы кончили 469 годом до Рождества Христова, дальше идет как раз про это. Но поди догадайся, чего он хочет выразить</w:t>
      </w:r>
      <w:r w:rsidRPr="006A1A46">
        <w:rPr>
          <w:rFonts w:ascii="Verdana" w:hAnsi="Verdana"/>
          <w:color w:val="000000"/>
          <w:sz w:val="20"/>
        </w:rPr>
        <w:t> </w:t>
      </w:r>
      <w:r w:rsidRPr="006A1A46">
        <w:rPr>
          <w:rFonts w:ascii="Verdana" w:hAnsi="Verdana"/>
          <w:color w:val="000000"/>
          <w:sz w:val="20"/>
          <w:lang w:val="ru-RU"/>
        </w:rPr>
        <w:t>— мозги свихнешь.</w:t>
      </w:r>
    </w:p>
    <w:p w14:paraId="1BE790D0"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lastRenderedPageBreak/>
        <w:t>Данни вскочил в трамвай и скоро уже входил в темную квартирку, снятую на его трудовые деньги.</w:t>
      </w:r>
    </w:p>
    <w:p w14:paraId="1DAB3230"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Старый Мак-Кри все сидел у окна. Погасшая трубка лежала на подоконнике.</w:t>
      </w:r>
    </w:p>
    <w:p w14:paraId="4BB11EDF"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Это ты, сынок?</w:t>
      </w:r>
      <w:r w:rsidRPr="006A1A46">
        <w:rPr>
          <w:rFonts w:ascii="Verdana" w:hAnsi="Verdana"/>
          <w:color w:val="000000"/>
          <w:sz w:val="20"/>
        </w:rPr>
        <w:t> </w:t>
      </w:r>
      <w:r w:rsidRPr="006A1A46">
        <w:rPr>
          <w:rFonts w:ascii="Verdana" w:hAnsi="Verdana"/>
          <w:color w:val="000000"/>
          <w:sz w:val="20"/>
          <w:lang w:val="ru-RU"/>
        </w:rPr>
        <w:t>— спросил он.</w:t>
      </w:r>
    </w:p>
    <w:p w14:paraId="64FA3D22"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Если сурового мужчину застать врасплох, когда он собрался сделать доброе дело, он вскипит. Данни вскипел.</w:t>
      </w:r>
    </w:p>
    <w:p w14:paraId="6F081F4F"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Кто здесь платит за квартиру?</w:t>
      </w:r>
      <w:r w:rsidRPr="006A1A46">
        <w:rPr>
          <w:rFonts w:ascii="Verdana" w:hAnsi="Verdana"/>
          <w:color w:val="000000"/>
          <w:sz w:val="20"/>
        </w:rPr>
        <w:t> </w:t>
      </w:r>
      <w:r w:rsidRPr="006A1A46">
        <w:rPr>
          <w:rFonts w:ascii="Verdana" w:hAnsi="Verdana"/>
          <w:color w:val="000000"/>
          <w:sz w:val="20"/>
          <w:lang w:val="ru-RU"/>
        </w:rPr>
        <w:t>— злобно огрызнулся он.</w:t>
      </w:r>
      <w:r w:rsidRPr="006A1A46">
        <w:rPr>
          <w:rFonts w:ascii="Verdana" w:hAnsi="Verdana"/>
          <w:color w:val="000000"/>
          <w:sz w:val="20"/>
        </w:rPr>
        <w:t> </w:t>
      </w:r>
      <w:r w:rsidRPr="006A1A46">
        <w:rPr>
          <w:rFonts w:ascii="Verdana" w:hAnsi="Verdana"/>
          <w:color w:val="000000"/>
          <w:sz w:val="20"/>
          <w:lang w:val="ru-RU"/>
        </w:rPr>
        <w:t>— На чьи деньги покупают еду в этом доме? Я что, не имею права войти?</w:t>
      </w:r>
    </w:p>
    <w:p w14:paraId="25A6115D"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Ты хороший сын,</w:t>
      </w:r>
      <w:r w:rsidRPr="006A1A46">
        <w:rPr>
          <w:rFonts w:ascii="Verdana" w:hAnsi="Verdana"/>
          <w:color w:val="000000"/>
          <w:sz w:val="20"/>
        </w:rPr>
        <w:t> </w:t>
      </w:r>
      <w:r w:rsidRPr="006A1A46">
        <w:rPr>
          <w:rFonts w:ascii="Verdana" w:hAnsi="Verdana"/>
          <w:color w:val="000000"/>
          <w:sz w:val="20"/>
          <w:lang w:val="ru-RU"/>
        </w:rPr>
        <w:t>— сказал со вздохом старый Мак-Кри.</w:t>
      </w:r>
      <w:r w:rsidRPr="006A1A46">
        <w:rPr>
          <w:rFonts w:ascii="Verdana" w:hAnsi="Verdana"/>
          <w:color w:val="000000"/>
          <w:sz w:val="20"/>
        </w:rPr>
        <w:t> </w:t>
      </w:r>
      <w:r w:rsidRPr="006A1A46">
        <w:rPr>
          <w:rFonts w:ascii="Verdana" w:hAnsi="Verdana"/>
          <w:color w:val="000000"/>
          <w:sz w:val="20"/>
          <w:lang w:val="ru-RU"/>
        </w:rPr>
        <w:t>— Так уже вечер?</w:t>
      </w:r>
    </w:p>
    <w:p w14:paraId="6EF4D368"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Данни протянул руку к полке и достал толстую книгу с тисненным золотом заглавием: «История Греции». Пыли на ней накопилось с палец толщиной. Он положил ее на стол и нашел место, заложенное полоской бумаги. Тогда он хохотнул коротко и зычно и сказал:</w:t>
      </w:r>
    </w:p>
    <w:p w14:paraId="415F2695"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Желаешь, значит, чтобы тебе почитали про гиппопотама?</w:t>
      </w:r>
    </w:p>
    <w:p w14:paraId="7A57E7E2"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Я слышу, ты открыл книгу?</w:t>
      </w:r>
      <w:r w:rsidRPr="006A1A46">
        <w:rPr>
          <w:rFonts w:ascii="Verdana" w:hAnsi="Verdana"/>
          <w:color w:val="000000"/>
          <w:sz w:val="20"/>
        </w:rPr>
        <w:t> </w:t>
      </w:r>
      <w:r w:rsidRPr="006A1A46">
        <w:rPr>
          <w:rFonts w:ascii="Verdana" w:hAnsi="Verdana"/>
          <w:color w:val="000000"/>
          <w:sz w:val="20"/>
          <w:lang w:val="ru-RU"/>
        </w:rPr>
        <w:t>— сказал старый Мак-Кри. Сколько же долгих месяцев прошло с тех пор, как мой сын ее читал мне. Шут его знает, сильно полюбились мне эти греки. Ты остановился на середине. Да, хорошо сегодня на улице, сынок. Ступай отдохни, ты наработался за неделю. А я уже привык к этому стулу у окна и к трубке.</w:t>
      </w:r>
    </w:p>
    <w:p w14:paraId="1967CD6D"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Пел... Пелопоннес, вот мы на чем остановились,</w:t>
      </w:r>
      <w:r w:rsidRPr="006A1A46">
        <w:rPr>
          <w:rFonts w:ascii="Verdana" w:hAnsi="Verdana"/>
          <w:color w:val="000000"/>
          <w:sz w:val="20"/>
        </w:rPr>
        <w:t> </w:t>
      </w:r>
      <w:r w:rsidRPr="006A1A46">
        <w:rPr>
          <w:rFonts w:ascii="Verdana" w:hAnsi="Verdana"/>
          <w:color w:val="000000"/>
          <w:sz w:val="20"/>
          <w:lang w:val="ru-RU"/>
        </w:rPr>
        <w:t>— сказал Данни.</w:t>
      </w:r>
      <w:r w:rsidRPr="006A1A46">
        <w:rPr>
          <w:rFonts w:ascii="Verdana" w:hAnsi="Verdana"/>
          <w:color w:val="000000"/>
          <w:sz w:val="20"/>
        </w:rPr>
        <w:t> </w:t>
      </w:r>
      <w:r w:rsidRPr="006A1A46">
        <w:rPr>
          <w:rFonts w:ascii="Verdana" w:hAnsi="Verdana"/>
          <w:color w:val="000000"/>
          <w:sz w:val="20"/>
          <w:lang w:val="ru-RU"/>
        </w:rPr>
        <w:t>— А никакой не гиппопотам. Там началась война. И тянулась ни шатко, ни валко, не соврать бы, тридцать лет. Вот тут под заголовком сказано, что в 338 году до Рождества Христова один малый из Македонии, Филипп, прибрал к рукам всю Грецию, когда выиграл в сражении при Херо... Херонее. Сейчас почитаю.</w:t>
      </w:r>
    </w:p>
    <w:p w14:paraId="3E40A00C"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Целый час, приложив ладонь к уху, старый Мак-Кри упивался событиями Пелопоннесской войны.</w:t>
      </w:r>
    </w:p>
    <w:p w14:paraId="5048B0D8"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Потом он встал и ощупью добрел до двери на кухню. Миссис Мак-Кри нарезала к ужину холодное мясо. Она подняла голову. Из невидящих глаз старого Мак-Кри текли слезы.</w:t>
      </w:r>
    </w:p>
    <w:p w14:paraId="0FB5290F"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Слышала, как наш сын мне читает?</w:t>
      </w:r>
      <w:r w:rsidRPr="006A1A46">
        <w:rPr>
          <w:rFonts w:ascii="Verdana" w:hAnsi="Verdana"/>
          <w:color w:val="000000"/>
          <w:sz w:val="20"/>
        </w:rPr>
        <w:t> </w:t>
      </w:r>
      <w:r w:rsidRPr="006A1A46">
        <w:rPr>
          <w:rFonts w:ascii="Verdana" w:hAnsi="Verdana"/>
          <w:color w:val="000000"/>
          <w:sz w:val="20"/>
          <w:lang w:val="ru-RU"/>
        </w:rPr>
        <w:t>— сказал он.</w:t>
      </w:r>
      <w:r w:rsidRPr="006A1A46">
        <w:rPr>
          <w:rFonts w:ascii="Verdana" w:hAnsi="Verdana"/>
          <w:color w:val="000000"/>
          <w:sz w:val="20"/>
        </w:rPr>
        <w:t> </w:t>
      </w:r>
      <w:r w:rsidRPr="006A1A46">
        <w:rPr>
          <w:rFonts w:ascii="Verdana" w:hAnsi="Verdana"/>
          <w:color w:val="000000"/>
          <w:sz w:val="20"/>
          <w:lang w:val="ru-RU"/>
        </w:rPr>
        <w:t>— Другого такого не сыскать на всем белом свете Вот я и получил назад свои глаза.</w:t>
      </w:r>
    </w:p>
    <w:p w14:paraId="33F4EF14"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После ужина он сказал Данни:</w:t>
      </w:r>
    </w:p>
    <w:p w14:paraId="5684A8CF" w14:textId="77777777" w:rsidR="00EF61AD" w:rsidRPr="006A1A46" w:rsidRDefault="00EF61AD" w:rsidP="006A1A46">
      <w:pPr>
        <w:suppressAutoHyphens/>
        <w:spacing w:after="0" w:line="240" w:lineRule="auto"/>
        <w:ind w:firstLine="283"/>
        <w:jc w:val="both"/>
        <w:rPr>
          <w:rFonts w:ascii="Verdana" w:hAnsi="Verdana"/>
          <w:color w:val="000000"/>
          <w:sz w:val="20"/>
          <w:lang w:val="ru-RU"/>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И правда, светлый день эта Пасха. Ну а теперь ты пойдешь провести вечер с Кэти. Все правильно.</w:t>
      </w:r>
    </w:p>
    <w:p w14:paraId="0666DCAD" w14:textId="3A4CDF2C" w:rsidR="00F90FFF" w:rsidRPr="006A1A46" w:rsidRDefault="00EF61AD" w:rsidP="006A1A46">
      <w:pPr>
        <w:suppressAutoHyphens/>
        <w:spacing w:after="0" w:line="240" w:lineRule="auto"/>
        <w:ind w:firstLine="283"/>
        <w:jc w:val="both"/>
        <w:rPr>
          <w:rFonts w:ascii="Verdana" w:hAnsi="Verdana"/>
          <w:color w:val="000000"/>
          <w:sz w:val="20"/>
        </w:rPr>
      </w:pPr>
      <w:r w:rsidRPr="006A1A46">
        <w:rPr>
          <w:rFonts w:ascii="Verdana" w:hAnsi="Verdana"/>
          <w:color w:val="000000"/>
          <w:sz w:val="20"/>
          <w:lang w:val="ru-RU"/>
        </w:rPr>
        <w:t>—</w:t>
      </w:r>
      <w:r w:rsidRPr="006A1A46">
        <w:rPr>
          <w:rFonts w:ascii="Verdana" w:hAnsi="Verdana"/>
          <w:color w:val="000000"/>
          <w:sz w:val="20"/>
        </w:rPr>
        <w:t> </w:t>
      </w:r>
      <w:r w:rsidRPr="006A1A46">
        <w:rPr>
          <w:rFonts w:ascii="Verdana" w:hAnsi="Verdana"/>
          <w:color w:val="000000"/>
          <w:sz w:val="20"/>
          <w:lang w:val="ru-RU"/>
        </w:rPr>
        <w:t>Кто здесь платит за квартиру и на чьи деньги покупают еду в этом доме?</w:t>
      </w:r>
      <w:r w:rsidRPr="006A1A46">
        <w:rPr>
          <w:rFonts w:ascii="Verdana" w:hAnsi="Verdana"/>
          <w:color w:val="000000"/>
          <w:sz w:val="20"/>
        </w:rPr>
        <w:t> </w:t>
      </w:r>
      <w:r w:rsidRPr="006A1A46">
        <w:rPr>
          <w:rFonts w:ascii="Verdana" w:hAnsi="Verdana"/>
          <w:color w:val="000000"/>
          <w:sz w:val="20"/>
          <w:lang w:val="ru-RU"/>
        </w:rPr>
        <w:t>— сердито сказал Данни.</w:t>
      </w:r>
      <w:r w:rsidRPr="006A1A46">
        <w:rPr>
          <w:rFonts w:ascii="Verdana" w:hAnsi="Verdana"/>
          <w:color w:val="000000"/>
          <w:sz w:val="20"/>
        </w:rPr>
        <w:t> </w:t>
      </w:r>
      <w:r w:rsidRPr="006A1A46">
        <w:rPr>
          <w:rFonts w:ascii="Verdana" w:hAnsi="Verdana"/>
          <w:color w:val="000000"/>
          <w:sz w:val="20"/>
          <w:lang w:val="ru-RU"/>
        </w:rPr>
        <w:t xml:space="preserve">— Я что, не имею права остаться? Нам еще после ужина надо прочесть про Коринфскую битву в 146 году, опять-таки до Рождества Христова, когда Греция, как там сказано, стала не этой... неотъемлемой частью </w:t>
      </w:r>
      <w:r w:rsidRPr="006A1A46">
        <w:rPr>
          <w:rFonts w:ascii="Verdana" w:hAnsi="Verdana"/>
          <w:color w:val="000000"/>
          <w:sz w:val="20"/>
        </w:rPr>
        <w:t>Римской империи. Или я ничто в этом доме?</w:t>
      </w:r>
    </w:p>
    <w:sectPr w:rsidR="00F90FFF" w:rsidRPr="006A1A46" w:rsidSect="006A1A4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B1202" w14:textId="77777777" w:rsidR="00770C40" w:rsidRDefault="00770C40" w:rsidP="00EF61AD">
      <w:pPr>
        <w:spacing w:after="0" w:line="240" w:lineRule="auto"/>
      </w:pPr>
      <w:r>
        <w:separator/>
      </w:r>
    </w:p>
  </w:endnote>
  <w:endnote w:type="continuationSeparator" w:id="0">
    <w:p w14:paraId="619E6185" w14:textId="77777777" w:rsidR="00770C40" w:rsidRDefault="00770C40" w:rsidP="00EF6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61235" w14:textId="77777777" w:rsidR="006A1A46" w:rsidRDefault="006A1A46" w:rsidP="00AF439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9FE1A9" w14:textId="77777777" w:rsidR="006A1A46" w:rsidRDefault="006A1A46" w:rsidP="006A1A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018F8" w14:textId="65CB2EF0" w:rsidR="006A1A46" w:rsidRPr="006A1A46" w:rsidRDefault="006A1A46" w:rsidP="006A1A46">
    <w:pPr>
      <w:pStyle w:val="Footer"/>
      <w:ind w:right="360"/>
      <w:rPr>
        <w:rFonts w:ascii="Arial" w:hAnsi="Arial" w:cs="Arial"/>
        <w:color w:val="999999"/>
        <w:sz w:val="20"/>
        <w:lang w:val="ru-RU"/>
      </w:rPr>
    </w:pPr>
    <w:r w:rsidRPr="006A1A46">
      <w:rPr>
        <w:rStyle w:val="PageNumber"/>
        <w:rFonts w:ascii="Arial" w:hAnsi="Arial" w:cs="Arial"/>
        <w:color w:val="999999"/>
        <w:sz w:val="20"/>
        <w:lang w:val="ru-RU"/>
      </w:rPr>
      <w:t xml:space="preserve">Библиотека «Артефакт» — </w:t>
    </w:r>
    <w:r w:rsidRPr="006A1A46">
      <w:rPr>
        <w:rStyle w:val="PageNumber"/>
        <w:rFonts w:ascii="Arial" w:hAnsi="Arial" w:cs="Arial"/>
        <w:color w:val="999999"/>
        <w:sz w:val="20"/>
      </w:rPr>
      <w:t>http</w:t>
    </w:r>
    <w:r w:rsidRPr="006A1A46">
      <w:rPr>
        <w:rStyle w:val="PageNumber"/>
        <w:rFonts w:ascii="Arial" w:hAnsi="Arial" w:cs="Arial"/>
        <w:color w:val="999999"/>
        <w:sz w:val="20"/>
        <w:lang w:val="ru-RU"/>
      </w:rPr>
      <w:t>://</w:t>
    </w:r>
    <w:r w:rsidRPr="006A1A46">
      <w:rPr>
        <w:rStyle w:val="PageNumber"/>
        <w:rFonts w:ascii="Arial" w:hAnsi="Arial" w:cs="Arial"/>
        <w:color w:val="999999"/>
        <w:sz w:val="20"/>
      </w:rPr>
      <w:t>artefact</w:t>
    </w:r>
    <w:r w:rsidRPr="006A1A46">
      <w:rPr>
        <w:rStyle w:val="PageNumber"/>
        <w:rFonts w:ascii="Arial" w:hAnsi="Arial" w:cs="Arial"/>
        <w:color w:val="999999"/>
        <w:sz w:val="20"/>
        <w:lang w:val="ru-RU"/>
      </w:rPr>
      <w:t>.</w:t>
    </w:r>
    <w:r w:rsidRPr="006A1A46">
      <w:rPr>
        <w:rStyle w:val="PageNumber"/>
        <w:rFonts w:ascii="Arial" w:hAnsi="Arial" w:cs="Arial"/>
        <w:color w:val="999999"/>
        <w:sz w:val="20"/>
      </w:rPr>
      <w:t>lib</w:t>
    </w:r>
    <w:r w:rsidRPr="006A1A46">
      <w:rPr>
        <w:rStyle w:val="PageNumber"/>
        <w:rFonts w:ascii="Arial" w:hAnsi="Arial" w:cs="Arial"/>
        <w:color w:val="999999"/>
        <w:sz w:val="20"/>
        <w:lang w:val="ru-RU"/>
      </w:rPr>
      <w:t>.</w:t>
    </w:r>
    <w:r w:rsidRPr="006A1A46">
      <w:rPr>
        <w:rStyle w:val="PageNumber"/>
        <w:rFonts w:ascii="Arial" w:hAnsi="Arial" w:cs="Arial"/>
        <w:color w:val="999999"/>
        <w:sz w:val="20"/>
      </w:rPr>
      <w:t>ru</w:t>
    </w:r>
    <w:r w:rsidRPr="006A1A4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5B5FA" w14:textId="77777777" w:rsidR="006A1A46" w:rsidRDefault="006A1A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B6CF1" w14:textId="77777777" w:rsidR="00770C40" w:rsidRDefault="00770C40" w:rsidP="00EF61AD">
      <w:pPr>
        <w:spacing w:after="0" w:line="240" w:lineRule="auto"/>
      </w:pPr>
      <w:r>
        <w:separator/>
      </w:r>
    </w:p>
  </w:footnote>
  <w:footnote w:type="continuationSeparator" w:id="0">
    <w:p w14:paraId="2CDDDBBA" w14:textId="77777777" w:rsidR="00770C40" w:rsidRDefault="00770C40" w:rsidP="00EF61AD">
      <w:pPr>
        <w:spacing w:after="0" w:line="240" w:lineRule="auto"/>
      </w:pPr>
      <w:r>
        <w:continuationSeparator/>
      </w:r>
    </w:p>
  </w:footnote>
  <w:footnote w:id="1">
    <w:p w14:paraId="321A69E3" w14:textId="77777777" w:rsidR="00EF61AD" w:rsidRDefault="00EF61AD" w:rsidP="006A1A46">
      <w:pPr>
        <w:pStyle w:val="FootNote"/>
        <w:spacing w:after="60"/>
        <w:ind w:firstLine="0"/>
      </w:pPr>
      <w:r w:rsidRPr="006A1A46">
        <w:rPr>
          <w:vertAlign w:val="superscript"/>
        </w:rPr>
        <w:footnoteRef/>
      </w:r>
      <w:r>
        <w:t xml:space="preserve"> </w:t>
      </w:r>
      <w:r w:rsidRPr="006A1A46">
        <w:rPr>
          <w:rFonts w:ascii="Calibri" w:hAnsi="Calibri" w:cs="Calibri"/>
        </w:rPr>
        <w:t>Улица нью</w:t>
      </w:r>
      <w:r w:rsidRPr="006A1A46">
        <w:rPr>
          <w:rFonts w:ascii="Calibri" w:hAnsi="Calibri" w:cs="Calibri"/>
        </w:rPr>
        <w:noBreakHyphen/>
        <w:t>йоркской бедноты.</w:t>
      </w:r>
    </w:p>
  </w:footnote>
  <w:footnote w:id="2">
    <w:p w14:paraId="3A5CE735" w14:textId="77777777" w:rsidR="00EF61AD" w:rsidRDefault="00EF61AD" w:rsidP="006A1A46">
      <w:pPr>
        <w:pStyle w:val="FootNote"/>
        <w:spacing w:after="60"/>
        <w:ind w:firstLine="0"/>
      </w:pPr>
      <w:r w:rsidRPr="006A1A46">
        <w:rPr>
          <w:vertAlign w:val="superscript"/>
        </w:rPr>
        <w:footnoteRef/>
      </w:r>
      <w:r>
        <w:t xml:space="preserve"> </w:t>
      </w:r>
      <w:r w:rsidRPr="006A1A46">
        <w:rPr>
          <w:rFonts w:ascii="Calibri" w:hAnsi="Calibri" w:cs="Calibri"/>
        </w:rPr>
        <w:t>Фиговое дерево (</w:t>
      </w:r>
      <w:r w:rsidRPr="006A1A46">
        <w:rPr>
          <w:rFonts w:ascii="Calibri" w:hAnsi="Calibri" w:cs="Calibri"/>
          <w:i/>
          <w:iCs/>
        </w:rPr>
        <w:t>лат.</w:t>
      </w:r>
      <w:r w:rsidRPr="006A1A46">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949B9" w14:textId="77777777" w:rsidR="006A1A46" w:rsidRDefault="006A1A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6F8CD" w14:textId="2709F69D" w:rsidR="006A1A46" w:rsidRPr="006A1A46" w:rsidRDefault="006A1A46" w:rsidP="006A1A46">
    <w:pPr>
      <w:pStyle w:val="Header"/>
      <w:rPr>
        <w:rFonts w:ascii="Arial" w:hAnsi="Arial" w:cs="Arial"/>
        <w:color w:val="999999"/>
        <w:sz w:val="20"/>
        <w:lang w:val="ru-RU"/>
      </w:rPr>
    </w:pPr>
    <w:r w:rsidRPr="006A1A46">
      <w:rPr>
        <w:rFonts w:ascii="Arial" w:hAnsi="Arial" w:cs="Arial"/>
        <w:color w:val="999999"/>
        <w:sz w:val="20"/>
        <w:lang w:val="ru-RU"/>
      </w:rPr>
      <w:t xml:space="preserve">Библиотека «Артефакт» — </w:t>
    </w:r>
    <w:r w:rsidRPr="006A1A46">
      <w:rPr>
        <w:rFonts w:ascii="Arial" w:hAnsi="Arial" w:cs="Arial"/>
        <w:color w:val="999999"/>
        <w:sz w:val="20"/>
      </w:rPr>
      <w:t>http</w:t>
    </w:r>
    <w:r w:rsidRPr="006A1A46">
      <w:rPr>
        <w:rFonts w:ascii="Arial" w:hAnsi="Arial" w:cs="Arial"/>
        <w:color w:val="999999"/>
        <w:sz w:val="20"/>
        <w:lang w:val="ru-RU"/>
      </w:rPr>
      <w:t>://</w:t>
    </w:r>
    <w:r w:rsidRPr="006A1A46">
      <w:rPr>
        <w:rFonts w:ascii="Arial" w:hAnsi="Arial" w:cs="Arial"/>
        <w:color w:val="999999"/>
        <w:sz w:val="20"/>
      </w:rPr>
      <w:t>artefact</w:t>
    </w:r>
    <w:r w:rsidRPr="006A1A46">
      <w:rPr>
        <w:rFonts w:ascii="Arial" w:hAnsi="Arial" w:cs="Arial"/>
        <w:color w:val="999999"/>
        <w:sz w:val="20"/>
        <w:lang w:val="ru-RU"/>
      </w:rPr>
      <w:t>.</w:t>
    </w:r>
    <w:r w:rsidRPr="006A1A46">
      <w:rPr>
        <w:rFonts w:ascii="Arial" w:hAnsi="Arial" w:cs="Arial"/>
        <w:color w:val="999999"/>
        <w:sz w:val="20"/>
      </w:rPr>
      <w:t>lib</w:t>
    </w:r>
    <w:r w:rsidRPr="006A1A46">
      <w:rPr>
        <w:rFonts w:ascii="Arial" w:hAnsi="Arial" w:cs="Arial"/>
        <w:color w:val="999999"/>
        <w:sz w:val="20"/>
        <w:lang w:val="ru-RU"/>
      </w:rPr>
      <w:t>.</w:t>
    </w:r>
    <w:r w:rsidRPr="006A1A46">
      <w:rPr>
        <w:rFonts w:ascii="Arial" w:hAnsi="Arial" w:cs="Arial"/>
        <w:color w:val="999999"/>
        <w:sz w:val="20"/>
      </w:rPr>
      <w:t>ru</w:t>
    </w:r>
    <w:r w:rsidRPr="006A1A4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A8303" w14:textId="77777777" w:rsidR="006A1A46" w:rsidRDefault="006A1A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3D65"/>
    <w:rsid w:val="0029639D"/>
    <w:rsid w:val="00326F90"/>
    <w:rsid w:val="006A1A46"/>
    <w:rsid w:val="00770C40"/>
    <w:rsid w:val="00AA1D8D"/>
    <w:rsid w:val="00B47730"/>
    <w:rsid w:val="00B947EB"/>
    <w:rsid w:val="00CB0664"/>
    <w:rsid w:val="00EF61AD"/>
    <w:rsid w:val="00F90FF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A02E61"/>
  <w14:defaultImageDpi w14:val="300"/>
  <w15:docId w15:val="{DF2A430A-DB97-4F7B-93C8-A5F8DCB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EF61AD"/>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6A1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2146</Words>
  <Characters>11571</Characters>
  <Application>Microsoft Office Word</Application>
  <DocSecurity>0</DocSecurity>
  <Lines>214</Lines>
  <Paragraphs>78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День воскресения</dc:title>
  <dc:subject/>
  <dc:creator>О. Генри</dc:creator>
  <cp:keywords/>
  <dc:description/>
  <cp:lastModifiedBy>Andrey Piskunov</cp:lastModifiedBy>
  <cp:revision>6</cp:revision>
  <dcterms:created xsi:type="dcterms:W3CDTF">2013-12-23T23:15:00Z</dcterms:created>
  <dcterms:modified xsi:type="dcterms:W3CDTF">2025-05-09T21:04:00Z</dcterms:modified>
  <cp:category/>
</cp:coreProperties>
</file>