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E825" w14:textId="77777777" w:rsidR="009257E5" w:rsidRPr="00610568" w:rsidRDefault="009257E5" w:rsidP="00610568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10568">
        <w:rPr>
          <w:rFonts w:ascii="Verdana" w:hAnsi="Verdana"/>
          <w:color w:val="000000"/>
          <w:sz w:val="32"/>
          <w:lang w:val="ru-RU"/>
        </w:rPr>
        <w:t>Поэт и поселянин</w:t>
      </w:r>
    </w:p>
    <w:p w14:paraId="4601C4F5" w14:textId="509017F5" w:rsidR="009257E5" w:rsidRPr="00610568" w:rsidRDefault="006F46C1" w:rsidP="0061056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10568">
        <w:rPr>
          <w:rFonts w:ascii="Verdana" w:hAnsi="Verdana"/>
          <w:color w:val="000000"/>
          <w:sz w:val="24"/>
          <w:lang w:val="ru-RU"/>
        </w:rPr>
        <w:t>О. Генри</w:t>
      </w:r>
    </w:p>
    <w:p w14:paraId="4CEDCC09" w14:textId="28B84D68" w:rsidR="009257E5" w:rsidRPr="00610568" w:rsidRDefault="009257E5" w:rsidP="0061056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Перевод И.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Бернштейн</w:t>
      </w:r>
    </w:p>
    <w:p w14:paraId="59B957B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66747F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Недавно один мой знакомый поэт, всю жизнь проведший в тесном общении с природой, написал стихотворение и принес его редактору.</w:t>
      </w:r>
    </w:p>
    <w:p w14:paraId="3340E74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То была прелестная пастораль, полная живым дыханием полей, пением птиц и ласковым лепетом журчащих ручьев.</w:t>
      </w:r>
    </w:p>
    <w:p w14:paraId="5BF5AE77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Когда поэт, лелея мечту о бифштексе, зашел в другой раз, узнать, как дела, ему вернули рукопись с отзывом: «Очень искусственно».</w:t>
      </w:r>
    </w:p>
    <w:p w14:paraId="7B32E7F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Мы, его друзья, собрались за столом, чтобы заесть свое возмущение скользкими спагетти и запить дешевым вином.</w:t>
      </w:r>
    </w:p>
    <w:p w14:paraId="6AFAD02A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И тут-то мы вырыли редактору яму. Среди нас был Конант, известный беллетрист, который всю свою жизнь ходил по асфальту а буколические сцены наблюдал разве только из окна вагона, да и то с душевным отвращением.</w:t>
      </w:r>
    </w:p>
    <w:p w14:paraId="3310D3D2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Конант тоже написал стихи, он озаглавил их «Газель у родника». То было типичное сочинение человека, который считает, что амариллис не цветок, а пастушка у Феокрита, а все свои сведения о птицах почерпнул из бесед с официантами в ресторане. Конант поставил под стихотворением свою подпись, и мы отправили его тому же редактору.</w:t>
      </w:r>
    </w:p>
    <w:p w14:paraId="279ADCCF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Все это, конечно, имеет весьма отдаленное касательство к моему рассказу.</w:t>
      </w:r>
    </w:p>
    <w:p w14:paraId="7B15A98B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Назавтра утром, в то самое время, когда редактор прочел первую строчку стихотворения Конанта, с парома на Западной стороне сошел некто и медленно побрел вверх по Сорок второй улице.</w:t>
      </w:r>
    </w:p>
    <w:p w14:paraId="09162A1E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Этот приезжий был молодым человеком с голубыми глазами, разинутым ртом и волосами точно такого цвета, как у бедной сиротки (впоследствии оказавшейся графской дочкой) из пьесы мистера Блейни</w:t>
      </w:r>
      <w:r w:rsidRPr="0061056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610568">
        <w:rPr>
          <w:rFonts w:ascii="Verdana" w:hAnsi="Verdana"/>
          <w:color w:val="000000"/>
          <w:sz w:val="20"/>
          <w:lang w:val="ru-RU"/>
        </w:rPr>
        <w:t>. Брюки у него были плисовые, руки торчали из коротких рукавов куртки, а хлястик приходился под лопатками. Одна штанина была заправлена в сапог, другая болталась поверх голенища. Его соломенной шляпе явно не хватало отверстий для ушей, ибо фасоном она совершенно напоминала лошадиный головной убор. В руке он сжимал саквояж, но описать этот предмет обихода мы не беремся. Даже бостонец не согласился бы носить в таком на службу свои бутерброды и книги. А над ухом у приезжего поселянина среди пшеничных прядей торчал клок сена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деревенское рекомендательное письмо, гербовое свидетельство невинности, значок обитателя райских кущ, долженствующий оградить его от искушенных городских злодеев.</w:t>
      </w:r>
    </w:p>
    <w:p w14:paraId="325A74A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Горожане шли ему навстречу и понимающе улыбались. Но когда поселянин, стоя в сточной канаве, стал задирать голову на небоскребы, они перестали улыбаться и перестали на него поглядывать. Это уже давно надоело. Кое-кто правда еще задерживал взгляд на его саквояже, чтобы узнать, какие развлечения Кони-Айленда или новые сорта жевательной резинки он рекламирует; но по большей части на него просто не обращали внимания. Даже мальчишки-газетчики и те скучливо морщились, когда он, точно клоун в цирке, шарахался от извозчиков и трамваев.</w:t>
      </w:r>
    </w:p>
    <w:p w14:paraId="533AD807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На углу Восьмой авеню стоял Шулер Гарри, топорща крашеные усы и благодушно поглядывая вокруг. Его тонкая, артистическая натура не могла не страдать при виде такого актерского перехлеста. Он подкрался и стал рядом с поселянином, когда тот, развесив губы, любовался витриной ювелирного магазина.</w:t>
      </w:r>
    </w:p>
    <w:p w14:paraId="137E73D1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Перебор, приятель,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Гарри, критически покачав головой.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Это уж ты лишку хватил. Не знаю, по какой ты части работаешь, но с бутафорией у тебя явный перебор. Клок сена, например,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это даже у Прокторской шайки теперь не в ходу.</w:t>
      </w:r>
    </w:p>
    <w:p w14:paraId="752DC24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Я вас не понимаю, мистер,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ответил ему простак.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На что мне шайки? Я не в баню приехал из Ольстера, а просто поглядеть на город, потому как с сенокосом мы управились раньше срока. Ну и огромадный же городина! Я раньше думал, Поукипси всем городам город, но этот ваш Нью-Йорк еще раз в пять побольше будет.</w:t>
      </w:r>
    </w:p>
    <w:p w14:paraId="77834E8C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Да? Ну, как знаешь,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проговорил Шулер Гарри, подняв брови.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 xml:space="preserve">— Я ведь не собираюсь соваться, дело хозяйское. Просто вижу, человек перестарался, надо, </w:t>
      </w:r>
      <w:r w:rsidRPr="00610568">
        <w:rPr>
          <w:rFonts w:ascii="Verdana" w:hAnsi="Verdana"/>
          <w:color w:val="000000"/>
          <w:sz w:val="20"/>
          <w:lang w:val="ru-RU"/>
        </w:rPr>
        <w:lastRenderedPageBreak/>
        <w:t>думаю, совет подать. Что ж, желаю удачи, хоть и не знаю, какой у тебя бизнес. Пошли, пропустим по одной.</w:t>
      </w:r>
    </w:p>
    <w:p w14:paraId="03693D96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Я и впрямь не откажусь от светлого пивка,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поселянин.</w:t>
      </w:r>
    </w:p>
    <w:p w14:paraId="776C462E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И они отправились в кафе, где у завсегдатаев были каменные лица и бегающие глаза, и сели со своими кружками за столик.</w:t>
      </w:r>
    </w:p>
    <w:p w14:paraId="0FCD56B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Вот ладно, что я вас встретил, мистер,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Мякинная Башка.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Сыгранем, может, в семерку, а? У меня и картишки с собой.</w:t>
      </w:r>
    </w:p>
    <w:p w14:paraId="5385463C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И он выудил из своего допотопного саквояжа колоду карт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небывалую, бесподобную колоду, засаленную жареным беконом и перепачканную черноземом полей.</w:t>
      </w:r>
    </w:p>
    <w:p w14:paraId="3AE440C4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Шулер Гарри громко и коротко рассмеялся.</w:t>
      </w:r>
    </w:p>
    <w:p w14:paraId="6195784B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Нет уж, брат,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твердо ответил он.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Меня этим твоим деревенским видом не купишь. И все-таки я скажу, что ты перебарщиваешь. После семьдесят девятого года так ни в какой глуши уже не ходят. С такой оснасткой ты в Бруклине и парой старых часов не разживешься.</w:t>
      </w:r>
    </w:p>
    <w:p w14:paraId="3E34ADF6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Вы думаете, у меня денег нету?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гордо сказал Мякинная Башка. Он вытащил на свет Божий плотно скатанную пачку ассигнаций толщиной с кулак и положил на стол.</w:t>
      </w:r>
    </w:p>
    <w:p w14:paraId="0602929C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Моя доля за бабкину ферму,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пояснил он.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Девять с половиной сотен. Я и надумал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съезжу в город, может, какое дело пригляжу, деньгам применение сделаю.</w:t>
      </w:r>
    </w:p>
    <w:p w14:paraId="2BBF0ECA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Шулер Гарри взял пачку в руки и посмотрел на нее чуть ли не с уважением.</w:t>
      </w:r>
    </w:p>
    <w:p w14:paraId="5BA723F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Бывает хуже,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заключил он тоном знатока.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Но все равно в такой одежке ничего у тебя не выйдет. Заведи, брат, себе ботинки цвета беж, черный костюм, соломенную шляпу-канотье с пестрой лентой и толкуй про Питтсбург, грузы и тарифы, да попивай херес за завтраком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тогда, может, и сбудешь эти сомнительные бумажки.</w:t>
      </w:r>
    </w:p>
    <w:p w14:paraId="361C7B20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По какой он части?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полюбопытствовал кое-кто из присутствующих, когда Мякинная Башка собрал свои оболганные ассигнации и вышел на улицу.</w:t>
      </w:r>
    </w:p>
    <w:p w14:paraId="7DAC48C6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Видно, фальшивая монета,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пожал плечами Гарри.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А может, он из сыскного отделения. Или это какой-то новый трюк. Слишком уж у него деревенский вид. Не может же быть... мне вдруг пришло в голову... но ведь не может же быть, что это у него настоящие деньги...</w:t>
      </w:r>
    </w:p>
    <w:p w14:paraId="5570BF14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А Мякинная Башка побрел дальше. Вскоре его, наверно, опять одолела жажда, потому что он нырнул в винный погребок за углом и заказал пива. У стойки толпилось несколько крайне темных личностей. При взгляде на него глаза их загорелись; но перед лицом такой демонстративной, в нос шибающей деревенской неотесанности интерес их быстро сменился опасливой подозрительностью.</w:t>
      </w:r>
    </w:p>
    <w:p w14:paraId="615F3283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Мякинная Башка перекинул через стойку свой саквояж.</w:t>
      </w:r>
    </w:p>
    <w:p w14:paraId="1C21BA0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Пусть постоит у вас часок-другой, мистер,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он, жуя конец ядовитой желтой сигары.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Я погуляю и зайду за ним. Да смотрите в оба: в нем девять с половиной сотен, а вы небось никогда бы и не подумали, на меня глядя-то.</w:t>
      </w:r>
    </w:p>
    <w:p w14:paraId="54EABB11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В это время с улицы донеслись звуки фонографа, воспроизводящего игру духового оркестра, и Мякинная Башка ринулся поглазеть на это диво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только хлястик под лопатками мелькнул.</w:t>
      </w:r>
    </w:p>
    <w:p w14:paraId="4C17662C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Дели на всех, Майк,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сказали темные личности, открыто перемигиваясь.</w:t>
      </w:r>
    </w:p>
    <w:p w14:paraId="38B78E83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Да бросьте вы,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отвечал буфетчик, пинком загоняя саквояж в дальний угол.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Думаете, я так легко купился? Сразу видно, что он только прикидывается. Какой он фермер? Шестерит у Мак-Аду и все. Ну и пересолил же он, между прочим. Во всех штатах нет медвежьего угла, где бы сейчас так одевались. Девять с половиной сотен, как бы не так. Девять с половиной дырявых носовых платков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это вернее.</w:t>
      </w:r>
    </w:p>
    <w:p w14:paraId="74E2F9F9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 xml:space="preserve">Вдоволь натешившись чудесным изобретением мистера Эдисона, Мякинная Башка вернулся за саквояжем. И потащился с ним вдоль по Бродвею, широко раскрытыми голубыми глазами впивая все, что попадало в поле его зрения. Но Бродвей по-прежнему не принимал его и только мерил взглядами и провожал презрительными улыбками. Из всех старых шуток эта казалась самой знакомой и самой надоевшей. Приезжий поселянин был куда комичнее, нелепее и неотесаннее, чем все, что можно вообразить в хлеву, на пашне или в водевиле, и оттого возбуждал лишь досаду и подозрение. И сено у него за ухом было такое настоящее, такое свежее, оно так </w:t>
      </w:r>
      <w:r w:rsidRPr="00610568">
        <w:rPr>
          <w:rFonts w:ascii="Verdana" w:hAnsi="Verdana"/>
          <w:color w:val="000000"/>
          <w:sz w:val="20"/>
          <w:lang w:val="ru-RU"/>
        </w:rPr>
        <w:lastRenderedPageBreak/>
        <w:t>благоухало цветущим лугом и так громогласно напоминало о сельской глуши, что даже владелец игры в «скорлупки» при виде его собрал бы свои принадлежности и ушел восвояси.</w:t>
      </w:r>
    </w:p>
    <w:p w14:paraId="429CC31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Мякинная Башка уселся на каких-то ступенях и снова извлек из саквояжа свою пачку желтеньких. Верхнюю двадцатку он от нее отслоил и поманил к себе мальчишку-газетчика.</w:t>
      </w:r>
    </w:p>
    <w:p w14:paraId="12F5FA8B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Сынок,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он,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сбегай-ка куда-нибудь да разменяй мне эту бумажку. А то я остался совсем без мелочишки. Получишь пятак, ежели скоро управишься.</w:t>
      </w:r>
    </w:p>
    <w:p w14:paraId="01995328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На лице малолетнего газетчика сквозь грязь проступило оскорбленное выражение.</w:t>
      </w:r>
    </w:p>
    <w:p w14:paraId="7217E2E5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Ишь ты какой хитрый. Сам меняй свои фальшивые деньги. И одежка на тебе тоже фальшивая. За сто шагов видать.</w:t>
      </w:r>
    </w:p>
    <w:p w14:paraId="19686255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На углу стоял быстроглазый зазывала игорного дома. Он увидел поселянина и сразу принял холодный, добродетельный вид.</w:t>
      </w:r>
    </w:p>
    <w:p w14:paraId="54910E8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Мистер,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обратился к нему поселянин.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Я слыхал, у вас тут в городе есть заведения, где можно перекинуться в картишки или, сказать к примеру, в лото. У меня в этом саквояже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девять с половиной сотен, я сам буду из Ольстера, приехал посмотреть, чего у вас тут есть. Не скажете, где человеку поставить на карту долларов этак девять-десять? Хочу потешиться, а потом, глядишь, откуплю себе какое-нибудь дело.</w:t>
      </w:r>
    </w:p>
    <w:p w14:paraId="5BE80F7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Зазывала поджал губы и стал разглядывать белое пятнышко на ногте своего левого мизинца.</w:t>
      </w:r>
    </w:p>
    <w:p w14:paraId="70A70733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Да ладно тебе, приятель, ей-богу,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укоризненно сказал он.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Они там в Главном управлении, наверно, сбрендили, если шлют людей в этаком болванском виде. С такой рожей ты к игорному дому на пушечный выстрел не подойдешь. Был уже один, мистер Скотти из Долины Смерти, он тебя давно опередил по части деревенского реквизита. Катись-ка ты отсюда. Нет, я не знаю злачных мест, где можно поставить полицейский патруль против червонного туза.</w:t>
      </w:r>
    </w:p>
    <w:p w14:paraId="52CC12BB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И тогда, в который раз отвергнутый великим городом, столь чутким ко всякой искусственности, Мякинная Башка уселся на краю тротуара и созвал свои мысли на конференцию.</w:t>
      </w:r>
    </w:p>
    <w:p w14:paraId="79F77CA7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Тут все дело в одёже,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вынес он заключение.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Не иначе. Они думают, что я деревенщина, и не хотят со мной знаться. У нас в Ольстере никто не смеялся над этой шляпой. Но, видать, если хочешь, чтобы ньюйоркцы от тебя носы не воротили, одевайся по-ихнему.</w:t>
      </w:r>
    </w:p>
    <w:p w14:paraId="26760203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И Мякинная Башка отправился в большой универсальный магазин, где его встретили радостно, и потирали руки, и снимали с него всяческие мерки, любовно натягивая рулеточную ленту над выпуклостью грудного кармана, где он всего-то хранил на счастье маленький кукурузный початок с четным количеством зерен. Вскоре посыльные с коробками и пакетами уже потянулись к его гостинице на Бродвее...</w:t>
      </w:r>
    </w:p>
    <w:p w14:paraId="183803EF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А в девять часов вечера с крыльца гостиницы спустился некто, в ком Ольстер не признал бы своего. Ботинки цвета беж; канотье моднейшего фасона; светло-серые брюки свежевыутюжены; из нагрудного кармана элегантного английского пиджака торчит ярко-синий платок. Воротничок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ослепительной белизны, впору на витрину прачечного заведения; пшеничные волосы аккуратно подстрижены; и клочка сена за ухом, разумеется, нет.</w:t>
      </w:r>
    </w:p>
    <w:p w14:paraId="37FBAF4E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Минуту он постоял во всем своем великолепии, точно праздный бульвардье, обдумывающий маршрут вечерних развлечений. И пошел по людной, ярко освещенной улице легкой упругой походкой миллионера.</w:t>
      </w:r>
    </w:p>
    <w:p w14:paraId="4D81281D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Но пока он там стоял, его успела приметить пара самых наметанных и зорких глаз в городе. Крупный брюнет со светлыми глазами одним движением бровей подозвал к себе двух сообщников, топтавшихся у подъезда гостиницы.</w:t>
      </w:r>
    </w:p>
    <w:p w14:paraId="6EECC623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Фермер с монетой,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брюнет.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Зеленый, как огурчик. За мной!</w:t>
      </w:r>
    </w:p>
    <w:p w14:paraId="0C7A123F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В половине двенадцатого в полицейский участок на Сорок седьмой улице ворвался пострадавший со сбивчивой, скорбной повестью на устах.</w:t>
      </w:r>
    </w:p>
    <w:p w14:paraId="421AB328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Девять с половиной сотен!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задыхаясь, твердил он.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Вся моя доля за бабкину ферму!</w:t>
      </w:r>
    </w:p>
    <w:p w14:paraId="1557EF2F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lastRenderedPageBreak/>
        <w:t>Дежурный сержант с трудом добился от него имени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Джейбс Буллтанг, проживающий в Долине Акаций, округ Ольстер; а затем стал записывать, как выглядели обидчики.</w:t>
      </w:r>
    </w:p>
    <w:p w14:paraId="697F95E5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Когда Конант зашел к редактору справиться о судьбе своего стихотворения, его без задержек препроводили прямо в кабинет, уставленный статуэтками работы Родена и Дж.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Дж.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Брауна.</w:t>
      </w:r>
    </w:p>
    <w:p w14:paraId="5EA65864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Едва я прочел первую строку «Газели у родника»,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ему редактор,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как сразу понял, что передо мной произведение человека, всю жизнь проведшего лицом к лицу с Природой. Меня не сбило с толку совершенство формы. Просто возникло такое чувство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прошу простить избитое сравнение,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будто живое, свободное дитя полей и лесов в модной городской одежде шагает по Бродвею. Одеянием не скроешь человека.</w:t>
      </w:r>
    </w:p>
    <w:p w14:paraId="2E99EB3E" w14:textId="77777777" w:rsidR="009257E5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—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Благодарю,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сказал Конант.</w:t>
      </w:r>
      <w:r w:rsidRPr="00610568">
        <w:rPr>
          <w:rFonts w:ascii="Verdana" w:hAnsi="Verdana"/>
          <w:color w:val="000000"/>
          <w:sz w:val="20"/>
        </w:rPr>
        <w:t> </w:t>
      </w:r>
      <w:r w:rsidRPr="00610568">
        <w:rPr>
          <w:rFonts w:ascii="Verdana" w:hAnsi="Verdana"/>
          <w:color w:val="000000"/>
          <w:sz w:val="20"/>
          <w:lang w:val="ru-RU"/>
        </w:rPr>
        <w:t>— Чек, я надеюсь, будет, как всегда, в четверг?</w:t>
      </w:r>
    </w:p>
    <w:p w14:paraId="237B82BD" w14:textId="61E2671D" w:rsidR="00A916C2" w:rsidRPr="00610568" w:rsidRDefault="009257E5" w:rsidP="0061056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10568">
        <w:rPr>
          <w:rFonts w:ascii="Verdana" w:hAnsi="Verdana"/>
          <w:color w:val="000000"/>
          <w:sz w:val="20"/>
          <w:lang w:val="ru-RU"/>
        </w:rPr>
        <w:t>Морали этого рассказа как-то спутались. Вот две на выбор: «Сиди у себя на ферме», или «Не пиши стихов».</w:t>
      </w:r>
    </w:p>
    <w:sectPr w:rsidR="00A916C2" w:rsidRPr="00610568" w:rsidSect="00610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1689" w14:textId="77777777" w:rsidR="00B5347A" w:rsidRDefault="00B5347A" w:rsidP="009257E5">
      <w:pPr>
        <w:spacing w:after="0" w:line="240" w:lineRule="auto"/>
      </w:pPr>
      <w:r>
        <w:separator/>
      </w:r>
    </w:p>
  </w:endnote>
  <w:endnote w:type="continuationSeparator" w:id="0">
    <w:p w14:paraId="18605BF6" w14:textId="77777777" w:rsidR="00B5347A" w:rsidRDefault="00B5347A" w:rsidP="0092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CA62" w14:textId="77777777" w:rsidR="00610568" w:rsidRDefault="00610568" w:rsidP="008F1C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5052CE" w14:textId="77777777" w:rsidR="00610568" w:rsidRDefault="00610568" w:rsidP="006105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994D" w14:textId="6F1E03C4" w:rsidR="00610568" w:rsidRPr="00610568" w:rsidRDefault="00610568" w:rsidP="0061056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1056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10568">
      <w:rPr>
        <w:rStyle w:val="PageNumber"/>
        <w:rFonts w:ascii="Arial" w:hAnsi="Arial" w:cs="Arial"/>
        <w:color w:val="999999"/>
        <w:sz w:val="20"/>
      </w:rPr>
      <w:t>http</w:t>
    </w:r>
    <w:r w:rsidRPr="0061056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10568">
      <w:rPr>
        <w:rStyle w:val="PageNumber"/>
        <w:rFonts w:ascii="Arial" w:hAnsi="Arial" w:cs="Arial"/>
        <w:color w:val="999999"/>
        <w:sz w:val="20"/>
      </w:rPr>
      <w:t>artefact</w:t>
    </w:r>
    <w:r w:rsidRPr="0061056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10568">
      <w:rPr>
        <w:rStyle w:val="PageNumber"/>
        <w:rFonts w:ascii="Arial" w:hAnsi="Arial" w:cs="Arial"/>
        <w:color w:val="999999"/>
        <w:sz w:val="20"/>
      </w:rPr>
      <w:t>lib</w:t>
    </w:r>
    <w:r w:rsidRPr="0061056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10568">
      <w:rPr>
        <w:rStyle w:val="PageNumber"/>
        <w:rFonts w:ascii="Arial" w:hAnsi="Arial" w:cs="Arial"/>
        <w:color w:val="999999"/>
        <w:sz w:val="20"/>
      </w:rPr>
      <w:t>ru</w:t>
    </w:r>
    <w:r w:rsidRPr="0061056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11E5" w14:textId="77777777" w:rsidR="00610568" w:rsidRDefault="006105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F7707" w14:textId="77777777" w:rsidR="00B5347A" w:rsidRDefault="00B5347A" w:rsidP="009257E5">
      <w:pPr>
        <w:spacing w:after="0" w:line="240" w:lineRule="auto"/>
      </w:pPr>
      <w:r>
        <w:separator/>
      </w:r>
    </w:p>
  </w:footnote>
  <w:footnote w:type="continuationSeparator" w:id="0">
    <w:p w14:paraId="020489DD" w14:textId="77777777" w:rsidR="00B5347A" w:rsidRDefault="00B5347A" w:rsidP="009257E5">
      <w:pPr>
        <w:spacing w:after="0" w:line="240" w:lineRule="auto"/>
      </w:pPr>
      <w:r>
        <w:continuationSeparator/>
      </w:r>
    </w:p>
  </w:footnote>
  <w:footnote w:id="1">
    <w:p w14:paraId="459AA936" w14:textId="35BD9076" w:rsidR="009257E5" w:rsidRDefault="009257E5" w:rsidP="00610568">
      <w:pPr>
        <w:pStyle w:val="FootNote"/>
        <w:spacing w:after="60"/>
        <w:ind w:firstLine="0"/>
      </w:pPr>
      <w:r w:rsidRPr="00610568">
        <w:rPr>
          <w:vertAlign w:val="superscript"/>
        </w:rPr>
        <w:footnoteRef/>
      </w:r>
      <w:r>
        <w:t xml:space="preserve"> </w:t>
      </w:r>
      <w:r w:rsidRPr="00610568">
        <w:rPr>
          <w:rFonts w:ascii="Calibri" w:hAnsi="Calibri" w:cs="Calibri"/>
        </w:rPr>
        <w:t>Чарлз Блейни</w:t>
      </w:r>
      <w:r w:rsidR="00610568">
        <w:rPr>
          <w:rFonts w:ascii="Calibri" w:hAnsi="Calibri" w:cs="Calibri"/>
        </w:rPr>
        <w:t xml:space="preserve"> — </w:t>
      </w:r>
      <w:r w:rsidRPr="00610568">
        <w:rPr>
          <w:rFonts w:ascii="Calibri" w:hAnsi="Calibri" w:cs="Calibri"/>
        </w:rPr>
        <w:t>режиссёр и автор множества мелодрам.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9861" w14:textId="77777777" w:rsidR="00610568" w:rsidRDefault="006105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55DA" w14:textId="725E28C5" w:rsidR="00610568" w:rsidRPr="00610568" w:rsidRDefault="00610568" w:rsidP="00610568">
    <w:pPr>
      <w:pStyle w:val="Header"/>
      <w:rPr>
        <w:rFonts w:ascii="Arial" w:hAnsi="Arial" w:cs="Arial"/>
        <w:color w:val="999999"/>
        <w:sz w:val="20"/>
        <w:lang w:val="ru-RU"/>
      </w:rPr>
    </w:pPr>
    <w:r w:rsidRPr="0061056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10568">
      <w:rPr>
        <w:rFonts w:ascii="Arial" w:hAnsi="Arial" w:cs="Arial"/>
        <w:color w:val="999999"/>
        <w:sz w:val="20"/>
      </w:rPr>
      <w:t>http</w:t>
    </w:r>
    <w:r w:rsidRPr="00610568">
      <w:rPr>
        <w:rFonts w:ascii="Arial" w:hAnsi="Arial" w:cs="Arial"/>
        <w:color w:val="999999"/>
        <w:sz w:val="20"/>
        <w:lang w:val="ru-RU"/>
      </w:rPr>
      <w:t>://</w:t>
    </w:r>
    <w:r w:rsidRPr="00610568">
      <w:rPr>
        <w:rFonts w:ascii="Arial" w:hAnsi="Arial" w:cs="Arial"/>
        <w:color w:val="999999"/>
        <w:sz w:val="20"/>
      </w:rPr>
      <w:t>artefact</w:t>
    </w:r>
    <w:r w:rsidRPr="00610568">
      <w:rPr>
        <w:rFonts w:ascii="Arial" w:hAnsi="Arial" w:cs="Arial"/>
        <w:color w:val="999999"/>
        <w:sz w:val="20"/>
        <w:lang w:val="ru-RU"/>
      </w:rPr>
      <w:t>.</w:t>
    </w:r>
    <w:r w:rsidRPr="00610568">
      <w:rPr>
        <w:rFonts w:ascii="Arial" w:hAnsi="Arial" w:cs="Arial"/>
        <w:color w:val="999999"/>
        <w:sz w:val="20"/>
      </w:rPr>
      <w:t>lib</w:t>
    </w:r>
    <w:r w:rsidRPr="00610568">
      <w:rPr>
        <w:rFonts w:ascii="Arial" w:hAnsi="Arial" w:cs="Arial"/>
        <w:color w:val="999999"/>
        <w:sz w:val="20"/>
        <w:lang w:val="ru-RU"/>
      </w:rPr>
      <w:t>.</w:t>
    </w:r>
    <w:r w:rsidRPr="00610568">
      <w:rPr>
        <w:rFonts w:ascii="Arial" w:hAnsi="Arial" w:cs="Arial"/>
        <w:color w:val="999999"/>
        <w:sz w:val="20"/>
      </w:rPr>
      <w:t>ru</w:t>
    </w:r>
    <w:r w:rsidRPr="0061056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2BF1" w14:textId="77777777" w:rsidR="00610568" w:rsidRDefault="006105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10568"/>
    <w:rsid w:val="006F46C1"/>
    <w:rsid w:val="0085117A"/>
    <w:rsid w:val="009257E5"/>
    <w:rsid w:val="00A916C2"/>
    <w:rsid w:val="00AA1D8D"/>
    <w:rsid w:val="00B47730"/>
    <w:rsid w:val="00B5347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3AAB9B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9257E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1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1859</Words>
  <Characters>10301</Characters>
  <Application>Microsoft Office Word</Application>
  <DocSecurity>0</DocSecurity>
  <Lines>190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 и поселянин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2025-05-09T21:05:00Z</dcterms:modified>
  <cp:category/>
</cp:coreProperties>
</file>