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934F6" w14:textId="77777777" w:rsidR="00B2719B" w:rsidRPr="002A3441" w:rsidRDefault="00B2719B" w:rsidP="002A3441">
      <w:pPr>
        <w:pStyle w:val="Heading2"/>
        <w:keepNext w:val="0"/>
        <w:keepLines w:val="0"/>
        <w:suppressAutoHyphens/>
        <w:spacing w:before="0" w:line="240" w:lineRule="auto"/>
        <w:jc w:val="both"/>
        <w:rPr>
          <w:rFonts w:ascii="Verdana" w:hAnsi="Verdana"/>
          <w:color w:val="000000"/>
          <w:sz w:val="32"/>
          <w:lang w:val="ru-RU"/>
        </w:rPr>
      </w:pPr>
      <w:r w:rsidRPr="002A3441">
        <w:rPr>
          <w:rFonts w:ascii="Verdana" w:hAnsi="Verdana"/>
          <w:color w:val="000000"/>
          <w:sz w:val="32"/>
          <w:lang w:val="ru-RU"/>
        </w:rPr>
        <w:t>Ряса</w:t>
      </w:r>
    </w:p>
    <w:p w14:paraId="52E173CB" w14:textId="2F1B52B8" w:rsidR="00B2719B" w:rsidRPr="002A3441" w:rsidRDefault="00560138" w:rsidP="002A3441">
      <w:pPr>
        <w:suppressAutoHyphens/>
        <w:spacing w:after="0" w:line="240" w:lineRule="auto"/>
        <w:jc w:val="both"/>
        <w:rPr>
          <w:rFonts w:ascii="Verdana" w:hAnsi="Verdana"/>
          <w:color w:val="000000"/>
          <w:sz w:val="24"/>
          <w:lang w:val="ru-RU"/>
        </w:rPr>
      </w:pPr>
      <w:r w:rsidRPr="002A3441">
        <w:rPr>
          <w:rFonts w:ascii="Verdana" w:hAnsi="Verdana"/>
          <w:color w:val="000000"/>
          <w:sz w:val="24"/>
          <w:lang w:val="ru-RU"/>
        </w:rPr>
        <w:t>О. Генри</w:t>
      </w:r>
    </w:p>
    <w:p w14:paraId="2E2415F4" w14:textId="46411DBB" w:rsidR="00B2719B" w:rsidRPr="002A3441" w:rsidRDefault="00B2719B" w:rsidP="002A3441">
      <w:pPr>
        <w:suppressAutoHyphens/>
        <w:spacing w:after="0" w:line="240" w:lineRule="auto"/>
        <w:jc w:val="both"/>
        <w:rPr>
          <w:rFonts w:ascii="Verdana" w:hAnsi="Verdana"/>
          <w:color w:val="000000"/>
          <w:sz w:val="20"/>
          <w:lang w:val="ru-RU"/>
        </w:rPr>
      </w:pPr>
      <w:r w:rsidRPr="002A3441">
        <w:rPr>
          <w:rFonts w:ascii="Verdana" w:hAnsi="Verdana"/>
          <w:color w:val="000000"/>
          <w:sz w:val="20"/>
          <w:lang w:val="ru-RU"/>
        </w:rPr>
        <w:t>Перевод под ред. В.</w:t>
      </w:r>
      <w:r w:rsidRPr="002A3441">
        <w:rPr>
          <w:rFonts w:ascii="Verdana" w:hAnsi="Verdana"/>
          <w:color w:val="000000"/>
          <w:sz w:val="20"/>
        </w:rPr>
        <w:t> </w:t>
      </w:r>
      <w:r w:rsidRPr="002A3441">
        <w:rPr>
          <w:rFonts w:ascii="Verdana" w:hAnsi="Verdana"/>
          <w:color w:val="000000"/>
          <w:sz w:val="20"/>
          <w:lang w:val="ru-RU"/>
        </w:rPr>
        <w:t>Азова</w:t>
      </w:r>
    </w:p>
    <w:p w14:paraId="396AF800" w14:textId="77777777" w:rsidR="00B2719B" w:rsidRPr="002A3441" w:rsidRDefault="00B2719B" w:rsidP="002A3441">
      <w:pPr>
        <w:suppressAutoHyphens/>
        <w:spacing w:after="0" w:line="240" w:lineRule="auto"/>
        <w:ind w:firstLine="283"/>
        <w:jc w:val="both"/>
        <w:rPr>
          <w:rFonts w:ascii="Verdana" w:hAnsi="Verdana"/>
          <w:color w:val="000000"/>
          <w:sz w:val="20"/>
          <w:lang w:val="ru-RU"/>
        </w:rPr>
      </w:pPr>
    </w:p>
    <w:p w14:paraId="57B8E0FB" w14:textId="77777777" w:rsidR="00B2719B" w:rsidRPr="002A3441" w:rsidRDefault="00B2719B" w:rsidP="002A3441">
      <w:pPr>
        <w:suppressAutoHyphens/>
        <w:spacing w:after="0" w:line="240" w:lineRule="auto"/>
        <w:ind w:firstLine="283"/>
        <w:jc w:val="both"/>
        <w:rPr>
          <w:rFonts w:ascii="Verdana" w:hAnsi="Verdana"/>
          <w:color w:val="000000"/>
          <w:sz w:val="20"/>
          <w:lang w:val="ru-RU"/>
        </w:rPr>
      </w:pPr>
      <w:r w:rsidRPr="002A3441">
        <w:rPr>
          <w:rFonts w:ascii="Verdana" w:hAnsi="Verdana"/>
          <w:color w:val="000000"/>
          <w:sz w:val="20"/>
          <w:lang w:val="ru-RU"/>
        </w:rPr>
        <w:t>В больших городах таинственные происшествия следуют одно за другим с такой быстротой, что читающая публика, равно как и друзья Джонни Белльчемберза, уже давно перестали выражать свое удивление по поводу его таинственного и необъяснимого исчезновения, случившегося год назад. Теперь тайна уже разгадана, но разгадка ее так необычайна и кажется столь недопустимой с обывательской точки зрения, что только немногие избранные, бывшие в близких отношениях с Джонни, вполне ей верят.</w:t>
      </w:r>
    </w:p>
    <w:p w14:paraId="6A9BD3E0" w14:textId="77777777" w:rsidR="00B2719B" w:rsidRPr="002A3441" w:rsidRDefault="00B2719B" w:rsidP="002A3441">
      <w:pPr>
        <w:suppressAutoHyphens/>
        <w:spacing w:after="0" w:line="240" w:lineRule="auto"/>
        <w:ind w:firstLine="283"/>
        <w:jc w:val="both"/>
        <w:rPr>
          <w:rFonts w:ascii="Verdana" w:hAnsi="Verdana"/>
          <w:color w:val="000000"/>
          <w:sz w:val="20"/>
          <w:lang w:val="ru-RU"/>
        </w:rPr>
      </w:pPr>
      <w:r w:rsidRPr="002A3441">
        <w:rPr>
          <w:rFonts w:ascii="Verdana" w:hAnsi="Verdana"/>
          <w:color w:val="000000"/>
          <w:sz w:val="20"/>
          <w:lang w:val="ru-RU"/>
        </w:rPr>
        <w:t xml:space="preserve">Как известно, Джонни Белльчемберз принадлежал к тесному избранному кругу общества. Не отличаясь тщеславием, свойственным многим представителям этого круга, которые стараются обратить на себя всеобщее внимание эксцентричными выходками и выставлением напоказ своего богатства, он все же всегда был </w:t>
      </w:r>
      <w:r w:rsidRPr="002A3441">
        <w:rPr>
          <w:rFonts w:ascii="Verdana" w:hAnsi="Verdana"/>
          <w:color w:val="000000"/>
          <w:sz w:val="20"/>
        </w:rPr>
        <w:t>au</w:t>
      </w:r>
      <w:r w:rsidRPr="002A3441">
        <w:rPr>
          <w:rFonts w:ascii="Verdana" w:hAnsi="Verdana"/>
          <w:color w:val="000000"/>
          <w:sz w:val="20"/>
          <w:lang w:val="ru-RU"/>
        </w:rPr>
        <w:t xml:space="preserve"> </w:t>
      </w:r>
      <w:r w:rsidRPr="002A3441">
        <w:rPr>
          <w:rFonts w:ascii="Verdana" w:hAnsi="Verdana"/>
          <w:color w:val="000000"/>
          <w:sz w:val="20"/>
        </w:rPr>
        <w:t>courant</w:t>
      </w:r>
      <w:r w:rsidRPr="002A3441">
        <w:rPr>
          <w:rFonts w:ascii="Verdana" w:hAnsi="Verdana"/>
          <w:color w:val="000000"/>
          <w:sz w:val="20"/>
          <w:lang w:val="ru-RU"/>
        </w:rPr>
        <w:t xml:space="preserve"> всего, что могло бы придать блеск его положению на высшей ступени общественной лестницы.</w:t>
      </w:r>
    </w:p>
    <w:p w14:paraId="771C1848" w14:textId="77777777" w:rsidR="00B2719B" w:rsidRPr="002A3441" w:rsidRDefault="00B2719B" w:rsidP="002A3441">
      <w:pPr>
        <w:suppressAutoHyphens/>
        <w:spacing w:after="0" w:line="240" w:lineRule="auto"/>
        <w:ind w:firstLine="283"/>
        <w:jc w:val="both"/>
        <w:rPr>
          <w:rFonts w:ascii="Verdana" w:hAnsi="Verdana"/>
          <w:color w:val="000000"/>
          <w:sz w:val="20"/>
          <w:lang w:val="ru-RU"/>
        </w:rPr>
      </w:pPr>
      <w:r w:rsidRPr="002A3441">
        <w:rPr>
          <w:rFonts w:ascii="Verdana" w:hAnsi="Verdana"/>
          <w:color w:val="000000"/>
          <w:sz w:val="20"/>
          <w:lang w:val="ru-RU"/>
        </w:rPr>
        <w:t>Он особенно славился своей манерой одеваться. В этом отношении он приводил в отчаяние всех своих подражателей. Всегда безукоризненно чистый и аккуратный, одетый с иголочки, обладающий обширнейшим гардеробом, он, по общему признанию, одевался лучше всех в Нью-Йорке, а следовательно, и в целой Америке. Любой портной счел бы за счастье сшить ему костюм даром; подобный клиент явился бы бесценной рекламой. Его слабостью были брюки. Тут могло его удовлетворить только совершенство. Он также относился к малейшей складке не на месте, как другой к заплатке. Он нанял человека, который целыми днями только и делал, что утюжил эти принадлежности туалета, которых, кстати, у Белльчемберза было несметное количество. Друзья говорили, что он не мог носить одни и те же брюки дольше трех часов без смены.</w:t>
      </w:r>
    </w:p>
    <w:p w14:paraId="0BDC6F2E" w14:textId="77777777" w:rsidR="00B2719B" w:rsidRPr="002A3441" w:rsidRDefault="00B2719B" w:rsidP="002A3441">
      <w:pPr>
        <w:suppressAutoHyphens/>
        <w:spacing w:after="0" w:line="240" w:lineRule="auto"/>
        <w:ind w:firstLine="283"/>
        <w:jc w:val="both"/>
        <w:rPr>
          <w:rFonts w:ascii="Verdana" w:hAnsi="Verdana"/>
          <w:color w:val="000000"/>
          <w:sz w:val="20"/>
          <w:lang w:val="ru-RU"/>
        </w:rPr>
      </w:pPr>
      <w:r w:rsidRPr="002A3441">
        <w:rPr>
          <w:rFonts w:ascii="Verdana" w:hAnsi="Verdana"/>
          <w:color w:val="000000"/>
          <w:sz w:val="20"/>
          <w:lang w:val="ru-RU"/>
        </w:rPr>
        <w:t>Джонни исчез совершенно неожиданно. В течение трех дней его отсутствие не особенно беспокоило его друзей, но затем они начали принимать обычные меры к розыску его. Но все было тщетно. Он не оставил ни малейшего следа. Тогда начали доискиваться причин, но и причин нельзя было найти. Врагов у него не было, долгов</w:t>
      </w:r>
      <w:r w:rsidRPr="002A3441">
        <w:rPr>
          <w:rFonts w:ascii="Verdana" w:hAnsi="Verdana"/>
          <w:color w:val="000000"/>
          <w:sz w:val="20"/>
        </w:rPr>
        <w:t> </w:t>
      </w:r>
      <w:r w:rsidRPr="002A3441">
        <w:rPr>
          <w:rFonts w:ascii="Verdana" w:hAnsi="Verdana"/>
          <w:color w:val="000000"/>
          <w:sz w:val="20"/>
          <w:lang w:val="ru-RU"/>
        </w:rPr>
        <w:t>— также. Женщины не играли роли в его жизни. На текущем счету в банке у него лежало несколько тысяч долларов. Никаких странностей за ним не замечалось: наоборот, он отличался в высшей степени спокойным и уравновешенным характером. Все меры к розыску пропавшего были приняты, но без всякого результата. Этот случай был один из тех,</w:t>
      </w:r>
      <w:r w:rsidRPr="002A3441">
        <w:rPr>
          <w:rFonts w:ascii="Verdana" w:hAnsi="Verdana"/>
          <w:color w:val="000000"/>
          <w:sz w:val="20"/>
        </w:rPr>
        <w:t> </w:t>
      </w:r>
      <w:r w:rsidRPr="002A3441">
        <w:rPr>
          <w:rFonts w:ascii="Verdana" w:hAnsi="Verdana"/>
          <w:color w:val="000000"/>
          <w:sz w:val="20"/>
          <w:lang w:val="ru-RU"/>
        </w:rPr>
        <w:t>— участившихся за последние годы,</w:t>
      </w:r>
      <w:r w:rsidRPr="002A3441">
        <w:rPr>
          <w:rFonts w:ascii="Verdana" w:hAnsi="Verdana"/>
          <w:color w:val="000000"/>
          <w:sz w:val="20"/>
        </w:rPr>
        <w:t> </w:t>
      </w:r>
      <w:r w:rsidRPr="002A3441">
        <w:rPr>
          <w:rFonts w:ascii="Verdana" w:hAnsi="Verdana"/>
          <w:color w:val="000000"/>
          <w:sz w:val="20"/>
          <w:lang w:val="ru-RU"/>
        </w:rPr>
        <w:t>— когда человек исчезает, подобно сгоревшей свече, не оставив после себя даже дыма.</w:t>
      </w:r>
    </w:p>
    <w:p w14:paraId="22A1F647" w14:textId="77777777" w:rsidR="00B2719B" w:rsidRPr="002A3441" w:rsidRDefault="00B2719B" w:rsidP="002A3441">
      <w:pPr>
        <w:suppressAutoHyphens/>
        <w:spacing w:after="0" w:line="240" w:lineRule="auto"/>
        <w:ind w:firstLine="283"/>
        <w:jc w:val="both"/>
        <w:rPr>
          <w:rFonts w:ascii="Verdana" w:hAnsi="Verdana"/>
          <w:color w:val="000000"/>
          <w:sz w:val="20"/>
          <w:lang w:val="ru-RU"/>
        </w:rPr>
      </w:pPr>
      <w:r w:rsidRPr="002A3441">
        <w:rPr>
          <w:rFonts w:ascii="Verdana" w:hAnsi="Verdana"/>
          <w:color w:val="000000"/>
          <w:sz w:val="20"/>
          <w:lang w:val="ru-RU"/>
        </w:rPr>
        <w:t>В мае месяце двое из друзей Белльчемберза, Том Айрз и Ланселот Джиллиам, решили предпринять прогулку по ту сторону океана. Разъезжая по Италии и Швейцарии, они однажды услышали про монастырь в Швейцарских Альпах, в котором можно было найти кое-какие достопримечательности, более интересные, чем обычные приманки для туристов. Монастырь считался почти недоступным для обыкновенных путешественников, так как был построен на горе с чрезвычайно крутыми склонами, окруженной пропастями. Для американцев он представлял интерес, благодаря трем обстоятельствам, которые, впрочем, никогда этим монастырем не рекламировались. Во-первых, монахи умели приготовлять совершенно исключительный нектароподобный напиток, который, по слухам, далеко превосходил и бенедектин и шартрез. Во-вторых, у них был огромный медный колокол, отлитый так чисто и правильно, что он не переставая звучал с тех пор, как в него позвонили в первый раз, триста лет назад. Наконец, утверждали, что ни один англичанин никогда не переступил порога монастыря. Айрз и Джиллиам решили, что эти слухи надо проверить.</w:t>
      </w:r>
    </w:p>
    <w:p w14:paraId="3A71CEF8" w14:textId="77777777" w:rsidR="00B2719B" w:rsidRPr="002A3441" w:rsidRDefault="00B2719B" w:rsidP="002A3441">
      <w:pPr>
        <w:suppressAutoHyphens/>
        <w:spacing w:after="0" w:line="240" w:lineRule="auto"/>
        <w:ind w:firstLine="283"/>
        <w:jc w:val="both"/>
        <w:rPr>
          <w:rFonts w:ascii="Verdana" w:hAnsi="Verdana"/>
          <w:color w:val="000000"/>
          <w:sz w:val="20"/>
          <w:lang w:val="ru-RU"/>
        </w:rPr>
      </w:pPr>
      <w:r w:rsidRPr="002A3441">
        <w:rPr>
          <w:rFonts w:ascii="Verdana" w:hAnsi="Verdana"/>
          <w:color w:val="000000"/>
          <w:sz w:val="20"/>
          <w:lang w:val="ru-RU"/>
        </w:rPr>
        <w:t xml:space="preserve">Целых два дня они употребили на то, чтобы добраться, с помощью двух гидов, до монастыря Сен-Годро. Он возвышался на замерзшей, открытой ветрам скале, и снег лежал вокруг него предательскими сползающими кругами. Монахи, на обязанности которых лежало принимать гостей, встретили их очень радушно. Их угостили ликером, который показался им необычайно крепким и живительным. Они услыхали </w:t>
      </w:r>
      <w:r w:rsidRPr="002A3441">
        <w:rPr>
          <w:rFonts w:ascii="Verdana" w:hAnsi="Verdana"/>
          <w:color w:val="000000"/>
          <w:sz w:val="20"/>
          <w:lang w:val="ru-RU"/>
        </w:rPr>
        <w:lastRenderedPageBreak/>
        <w:t>звон огромного, вечно поющего колокола и узнали, что они действительно первые иностранцы, посетившие эти серые каменные стены, внутрь которых еще не ступала нога беспокойного англичанина, успевшего заглянуть во все уголки земного шара.</w:t>
      </w:r>
    </w:p>
    <w:p w14:paraId="3B1DDD61" w14:textId="77777777" w:rsidR="00B2719B" w:rsidRPr="002A3441" w:rsidRDefault="00B2719B" w:rsidP="002A3441">
      <w:pPr>
        <w:suppressAutoHyphens/>
        <w:spacing w:after="0" w:line="240" w:lineRule="auto"/>
        <w:ind w:firstLine="283"/>
        <w:jc w:val="both"/>
        <w:rPr>
          <w:rFonts w:ascii="Verdana" w:hAnsi="Verdana"/>
          <w:color w:val="000000"/>
          <w:sz w:val="20"/>
          <w:lang w:val="ru-RU"/>
        </w:rPr>
      </w:pPr>
      <w:r w:rsidRPr="002A3441">
        <w:rPr>
          <w:rFonts w:ascii="Verdana" w:hAnsi="Verdana"/>
          <w:color w:val="000000"/>
          <w:sz w:val="20"/>
          <w:lang w:val="ru-RU"/>
        </w:rPr>
        <w:t>В день прибытия, в три часа дня, молодые ньюйоркцы отправились вместе с добрейшим братом Христофором в длинный холодный коридор монастыря, чтобы увидеть шествие братии в трапезную. Монахи шли медленно, парами, наклонив голову и бесшумно ступая ногами, обутыми в сандалии, по выбитым каменным плитам. Когда они поравнялись с посетителями, Айрз внезапно схватил Джиллиама за руку.</w:t>
      </w:r>
    </w:p>
    <w:p w14:paraId="03C2B18D" w14:textId="77777777" w:rsidR="00B2719B" w:rsidRPr="002A3441" w:rsidRDefault="00B2719B" w:rsidP="002A3441">
      <w:pPr>
        <w:suppressAutoHyphens/>
        <w:spacing w:after="0" w:line="240" w:lineRule="auto"/>
        <w:ind w:firstLine="283"/>
        <w:jc w:val="both"/>
        <w:rPr>
          <w:rFonts w:ascii="Verdana" w:hAnsi="Verdana"/>
          <w:color w:val="000000"/>
          <w:sz w:val="20"/>
          <w:lang w:val="ru-RU"/>
        </w:rPr>
      </w:pPr>
      <w:r w:rsidRPr="002A3441">
        <w:rPr>
          <w:rFonts w:ascii="Verdana" w:hAnsi="Verdana"/>
          <w:color w:val="000000"/>
          <w:sz w:val="20"/>
          <w:lang w:val="ru-RU"/>
        </w:rPr>
        <w:t>—</w:t>
      </w:r>
      <w:r w:rsidRPr="002A3441">
        <w:rPr>
          <w:rFonts w:ascii="Verdana" w:hAnsi="Verdana"/>
          <w:color w:val="000000"/>
          <w:sz w:val="20"/>
        </w:rPr>
        <w:t> </w:t>
      </w:r>
      <w:r w:rsidRPr="002A3441">
        <w:rPr>
          <w:rFonts w:ascii="Verdana" w:hAnsi="Verdana"/>
          <w:color w:val="000000"/>
          <w:sz w:val="20"/>
          <w:lang w:val="ru-RU"/>
        </w:rPr>
        <w:t>Посмотри,</w:t>
      </w:r>
      <w:r w:rsidRPr="002A3441">
        <w:rPr>
          <w:rFonts w:ascii="Verdana" w:hAnsi="Verdana"/>
          <w:color w:val="000000"/>
          <w:sz w:val="20"/>
        </w:rPr>
        <w:t> </w:t>
      </w:r>
      <w:r w:rsidRPr="002A3441">
        <w:rPr>
          <w:rFonts w:ascii="Verdana" w:hAnsi="Verdana"/>
          <w:color w:val="000000"/>
          <w:sz w:val="20"/>
          <w:lang w:val="ru-RU"/>
        </w:rPr>
        <w:t>— взволнованно сказал он,</w:t>
      </w:r>
      <w:r w:rsidRPr="002A3441">
        <w:rPr>
          <w:rFonts w:ascii="Verdana" w:hAnsi="Verdana"/>
          <w:color w:val="000000"/>
          <w:sz w:val="20"/>
        </w:rPr>
        <w:t> </w:t>
      </w:r>
      <w:r w:rsidRPr="002A3441">
        <w:rPr>
          <w:rFonts w:ascii="Verdana" w:hAnsi="Verdana"/>
          <w:color w:val="000000"/>
          <w:sz w:val="20"/>
          <w:lang w:val="ru-RU"/>
        </w:rPr>
        <w:t>— вон на того, который проходит как раз мимо тебя,</w:t>
      </w:r>
      <w:r w:rsidRPr="002A3441">
        <w:rPr>
          <w:rFonts w:ascii="Verdana" w:hAnsi="Verdana"/>
          <w:color w:val="000000"/>
          <w:sz w:val="20"/>
        </w:rPr>
        <w:t> </w:t>
      </w:r>
      <w:r w:rsidRPr="002A3441">
        <w:rPr>
          <w:rFonts w:ascii="Verdana" w:hAnsi="Verdana"/>
          <w:color w:val="000000"/>
          <w:sz w:val="20"/>
          <w:lang w:val="ru-RU"/>
        </w:rPr>
        <w:t>— сюда, ближе к нам,</w:t>
      </w:r>
      <w:r w:rsidRPr="002A3441">
        <w:rPr>
          <w:rFonts w:ascii="Verdana" w:hAnsi="Verdana"/>
          <w:color w:val="000000"/>
          <w:sz w:val="20"/>
        </w:rPr>
        <w:t> </w:t>
      </w:r>
      <w:r w:rsidRPr="002A3441">
        <w:rPr>
          <w:rFonts w:ascii="Verdana" w:hAnsi="Verdana"/>
          <w:color w:val="000000"/>
          <w:sz w:val="20"/>
          <w:lang w:val="ru-RU"/>
        </w:rPr>
        <w:t>— он держит руку у пояса. Провались я на этом месте, если это не Джонни Белльчемберз!</w:t>
      </w:r>
    </w:p>
    <w:p w14:paraId="5F22237F" w14:textId="77777777" w:rsidR="00B2719B" w:rsidRPr="002A3441" w:rsidRDefault="00B2719B" w:rsidP="002A3441">
      <w:pPr>
        <w:suppressAutoHyphens/>
        <w:spacing w:after="0" w:line="240" w:lineRule="auto"/>
        <w:ind w:firstLine="283"/>
        <w:jc w:val="both"/>
        <w:rPr>
          <w:rFonts w:ascii="Verdana" w:hAnsi="Verdana"/>
          <w:color w:val="000000"/>
          <w:sz w:val="20"/>
          <w:lang w:val="ru-RU"/>
        </w:rPr>
      </w:pPr>
      <w:r w:rsidRPr="002A3441">
        <w:rPr>
          <w:rFonts w:ascii="Verdana" w:hAnsi="Verdana"/>
          <w:color w:val="000000"/>
          <w:sz w:val="20"/>
          <w:lang w:val="ru-RU"/>
        </w:rPr>
        <w:t>Джиллиам взглянул и узнал исчезнувшего законодателя мод.</w:t>
      </w:r>
    </w:p>
    <w:p w14:paraId="3BB89E99" w14:textId="77777777" w:rsidR="00B2719B" w:rsidRPr="002A3441" w:rsidRDefault="00B2719B" w:rsidP="002A3441">
      <w:pPr>
        <w:suppressAutoHyphens/>
        <w:spacing w:after="0" w:line="240" w:lineRule="auto"/>
        <w:ind w:firstLine="283"/>
        <w:jc w:val="both"/>
        <w:rPr>
          <w:rFonts w:ascii="Verdana" w:hAnsi="Verdana"/>
          <w:color w:val="000000"/>
          <w:sz w:val="20"/>
          <w:lang w:val="ru-RU"/>
        </w:rPr>
      </w:pPr>
      <w:r w:rsidRPr="002A3441">
        <w:rPr>
          <w:rFonts w:ascii="Verdana" w:hAnsi="Verdana"/>
          <w:color w:val="000000"/>
          <w:sz w:val="20"/>
          <w:lang w:val="ru-RU"/>
        </w:rPr>
        <w:t>—</w:t>
      </w:r>
      <w:r w:rsidRPr="002A3441">
        <w:rPr>
          <w:rFonts w:ascii="Verdana" w:hAnsi="Verdana"/>
          <w:color w:val="000000"/>
          <w:sz w:val="20"/>
        </w:rPr>
        <w:t> </w:t>
      </w:r>
      <w:r w:rsidRPr="002A3441">
        <w:rPr>
          <w:rFonts w:ascii="Verdana" w:hAnsi="Verdana"/>
          <w:color w:val="000000"/>
          <w:sz w:val="20"/>
          <w:lang w:val="ru-RU"/>
        </w:rPr>
        <w:t>Каким чертом,</w:t>
      </w:r>
      <w:r w:rsidRPr="002A3441">
        <w:rPr>
          <w:rFonts w:ascii="Verdana" w:hAnsi="Verdana"/>
          <w:color w:val="000000"/>
          <w:sz w:val="20"/>
        </w:rPr>
        <w:t> </w:t>
      </w:r>
      <w:r w:rsidRPr="002A3441">
        <w:rPr>
          <w:rFonts w:ascii="Verdana" w:hAnsi="Verdana"/>
          <w:color w:val="000000"/>
          <w:sz w:val="20"/>
          <w:lang w:val="ru-RU"/>
        </w:rPr>
        <w:t>— с удивлением сказал он,</w:t>
      </w:r>
      <w:r w:rsidRPr="002A3441">
        <w:rPr>
          <w:rFonts w:ascii="Verdana" w:hAnsi="Verdana"/>
          <w:color w:val="000000"/>
          <w:sz w:val="20"/>
        </w:rPr>
        <w:t> </w:t>
      </w:r>
      <w:r w:rsidRPr="002A3441">
        <w:rPr>
          <w:rFonts w:ascii="Verdana" w:hAnsi="Verdana"/>
          <w:color w:val="000000"/>
          <w:sz w:val="20"/>
          <w:lang w:val="ru-RU"/>
        </w:rPr>
        <w:t>— занесло сюда Белля? Не может быть, Томми, чтобы это был он. Никогда не слыхал, чтобы Белль отличался особой религиозностью. Откровенно говоря, приходилось слышать от него такие проклятия, когда он правил четверкой и у него что-нибудь не ладилось, что любая церковь предала бы его за них военно-полевому суду.</w:t>
      </w:r>
    </w:p>
    <w:p w14:paraId="34A916CB" w14:textId="77777777" w:rsidR="00B2719B" w:rsidRPr="002A3441" w:rsidRDefault="00B2719B" w:rsidP="002A3441">
      <w:pPr>
        <w:suppressAutoHyphens/>
        <w:spacing w:after="0" w:line="240" w:lineRule="auto"/>
        <w:ind w:firstLine="283"/>
        <w:jc w:val="both"/>
        <w:rPr>
          <w:rFonts w:ascii="Verdana" w:hAnsi="Verdana"/>
          <w:color w:val="000000"/>
          <w:sz w:val="20"/>
          <w:lang w:val="ru-RU"/>
        </w:rPr>
      </w:pPr>
      <w:r w:rsidRPr="002A3441">
        <w:rPr>
          <w:rFonts w:ascii="Verdana" w:hAnsi="Verdana"/>
          <w:color w:val="000000"/>
          <w:sz w:val="20"/>
          <w:lang w:val="ru-RU"/>
        </w:rPr>
        <w:t>—</w:t>
      </w:r>
      <w:r w:rsidRPr="002A3441">
        <w:rPr>
          <w:rFonts w:ascii="Verdana" w:hAnsi="Verdana"/>
          <w:color w:val="000000"/>
          <w:sz w:val="20"/>
        </w:rPr>
        <w:t> </w:t>
      </w:r>
      <w:r w:rsidRPr="002A3441">
        <w:rPr>
          <w:rFonts w:ascii="Verdana" w:hAnsi="Verdana"/>
          <w:color w:val="000000"/>
          <w:sz w:val="20"/>
          <w:lang w:val="ru-RU"/>
        </w:rPr>
        <w:t>Это Белль, вне всякого сомнения,</w:t>
      </w:r>
      <w:r w:rsidRPr="002A3441">
        <w:rPr>
          <w:rFonts w:ascii="Verdana" w:hAnsi="Verdana"/>
          <w:color w:val="000000"/>
          <w:sz w:val="20"/>
        </w:rPr>
        <w:t> </w:t>
      </w:r>
      <w:r w:rsidRPr="002A3441">
        <w:rPr>
          <w:rFonts w:ascii="Verdana" w:hAnsi="Verdana"/>
          <w:color w:val="000000"/>
          <w:sz w:val="20"/>
          <w:lang w:val="ru-RU"/>
        </w:rPr>
        <w:t>— твердо сказал Айрз,</w:t>
      </w:r>
      <w:r w:rsidRPr="002A3441">
        <w:rPr>
          <w:rFonts w:ascii="Verdana" w:hAnsi="Verdana"/>
          <w:color w:val="000000"/>
          <w:sz w:val="20"/>
        </w:rPr>
        <w:t> </w:t>
      </w:r>
      <w:r w:rsidRPr="002A3441">
        <w:rPr>
          <w:rFonts w:ascii="Verdana" w:hAnsi="Verdana"/>
          <w:color w:val="000000"/>
          <w:sz w:val="20"/>
          <w:lang w:val="ru-RU"/>
        </w:rPr>
        <w:t>— или же мне необходимо сейчас же отправиться к хорошему окулисту. Но кто бы мог подумать, Джонни Белльчемберз, король франтов, сливки общества, так сказать, занимается покаянием в этом холодильнике, одетый в купальный халат табачного цвета! У меня ум за разум заходит! Давай расспросим нашего приятеля, который нас принимал.</w:t>
      </w:r>
    </w:p>
    <w:p w14:paraId="55DC40F6" w14:textId="77777777" w:rsidR="00B2719B" w:rsidRPr="002A3441" w:rsidRDefault="00B2719B" w:rsidP="002A3441">
      <w:pPr>
        <w:suppressAutoHyphens/>
        <w:spacing w:after="0" w:line="240" w:lineRule="auto"/>
        <w:ind w:firstLine="283"/>
        <w:jc w:val="both"/>
        <w:rPr>
          <w:rFonts w:ascii="Verdana" w:hAnsi="Verdana"/>
          <w:color w:val="000000"/>
          <w:sz w:val="20"/>
          <w:lang w:val="ru-RU"/>
        </w:rPr>
      </w:pPr>
      <w:r w:rsidRPr="002A3441">
        <w:rPr>
          <w:rFonts w:ascii="Verdana" w:hAnsi="Verdana"/>
          <w:color w:val="000000"/>
          <w:sz w:val="20"/>
          <w:lang w:val="ru-RU"/>
        </w:rPr>
        <w:t>Отправились за разъяснениями к брату Христофору.</w:t>
      </w:r>
    </w:p>
    <w:p w14:paraId="7DB507B0" w14:textId="77777777" w:rsidR="00B2719B" w:rsidRPr="002A3441" w:rsidRDefault="00B2719B" w:rsidP="002A3441">
      <w:pPr>
        <w:suppressAutoHyphens/>
        <w:spacing w:after="0" w:line="240" w:lineRule="auto"/>
        <w:ind w:firstLine="283"/>
        <w:jc w:val="both"/>
        <w:rPr>
          <w:rFonts w:ascii="Verdana" w:hAnsi="Verdana"/>
          <w:color w:val="000000"/>
          <w:sz w:val="20"/>
          <w:lang w:val="ru-RU"/>
        </w:rPr>
      </w:pPr>
      <w:r w:rsidRPr="002A3441">
        <w:rPr>
          <w:rFonts w:ascii="Verdana" w:hAnsi="Verdana"/>
          <w:color w:val="000000"/>
          <w:sz w:val="20"/>
          <w:lang w:val="ru-RU"/>
        </w:rPr>
        <w:t>Монахи уже успели войти в трапезную. Он не понял, о ком говорили молодые люди. Белльчемберз? Да ведь поступающие в монастырь Сен-Годро отказывались от своих мирских имен, когда произносили обет. Гости желают поговорить с одним из монахов? Пусть они дадут себе труд пройти в трапезную и указать, с кем именно: отец настоятель, несомненно, даст нужное разрешение.</w:t>
      </w:r>
    </w:p>
    <w:p w14:paraId="24F4E17A" w14:textId="77777777" w:rsidR="00B2719B" w:rsidRPr="002A3441" w:rsidRDefault="00B2719B" w:rsidP="002A3441">
      <w:pPr>
        <w:suppressAutoHyphens/>
        <w:spacing w:after="0" w:line="240" w:lineRule="auto"/>
        <w:ind w:firstLine="283"/>
        <w:jc w:val="both"/>
        <w:rPr>
          <w:rFonts w:ascii="Verdana" w:hAnsi="Verdana"/>
          <w:color w:val="000000"/>
          <w:sz w:val="20"/>
          <w:lang w:val="ru-RU"/>
        </w:rPr>
      </w:pPr>
      <w:r w:rsidRPr="002A3441">
        <w:rPr>
          <w:rFonts w:ascii="Verdana" w:hAnsi="Verdana"/>
          <w:color w:val="000000"/>
          <w:sz w:val="20"/>
          <w:lang w:val="ru-RU"/>
        </w:rPr>
        <w:t>Айрз и Джиллиам прошли в залу, где обедала братия, и указали брату Христофору монаха, замеченного ими в коридоре. Да, это, несомненно, был Джонни Белльчемберз. Теперь они ясно видели его лицо. Он сидел среди своих неопрятных товарищей, опустив глаза вниз, и ел суп из грубой глиняной миски.</w:t>
      </w:r>
    </w:p>
    <w:p w14:paraId="617AC695" w14:textId="77777777" w:rsidR="00B2719B" w:rsidRPr="002A3441" w:rsidRDefault="00B2719B" w:rsidP="002A3441">
      <w:pPr>
        <w:suppressAutoHyphens/>
        <w:spacing w:after="0" w:line="240" w:lineRule="auto"/>
        <w:ind w:firstLine="283"/>
        <w:jc w:val="both"/>
        <w:rPr>
          <w:rFonts w:ascii="Verdana" w:hAnsi="Verdana"/>
          <w:color w:val="000000"/>
          <w:sz w:val="20"/>
          <w:lang w:val="ru-RU"/>
        </w:rPr>
      </w:pPr>
      <w:r w:rsidRPr="002A3441">
        <w:rPr>
          <w:rFonts w:ascii="Verdana" w:hAnsi="Verdana"/>
          <w:color w:val="000000"/>
          <w:sz w:val="20"/>
          <w:lang w:val="ru-RU"/>
        </w:rPr>
        <w:t>Настоятель разрешил путешественникам свидание с монахом, и они стали ждать его в приемной. Когда он вошел, мягко ступая сандалиями, Айрз и Джиллиам оба остановились перед ним в полном недоумении и изумлении: это был Джонни Белльчемберз, но выглядел он совершенно другим человеком. На лице его отражались неизреченное спокойствие, радость достижения, полнейшее и совершеннейшее счастье. Он держался гордо и прямо, и в глазах его было ласковое, просветленное выражение. Он был чист и аккуратен, как, бывало, в Нью-Йорке, в прежние дни. Но какая разница в его костюме! Теперь, по-видимому, на нем была только одна одежда</w:t>
      </w:r>
      <w:r w:rsidRPr="002A3441">
        <w:rPr>
          <w:rFonts w:ascii="Verdana" w:hAnsi="Verdana"/>
          <w:color w:val="000000"/>
          <w:sz w:val="20"/>
        </w:rPr>
        <w:t> </w:t>
      </w:r>
      <w:r w:rsidRPr="002A3441">
        <w:rPr>
          <w:rFonts w:ascii="Verdana" w:hAnsi="Verdana"/>
          <w:color w:val="000000"/>
          <w:sz w:val="20"/>
          <w:lang w:val="ru-RU"/>
        </w:rPr>
        <w:t>— длинная ряса из грубого коричневого сукна, стянутая у пояса веревкой и падавшая свободными, прямыми складками до полу. Он пожал руку своим гостям со свойственными ему изяществом и непринужденностью. Если чувствовалось какое-нибудь стеснение, то, во всяком случае, не Белльчемберз выказал его. В комнате не было стульев, и разговор пришлось вести стоя.</w:t>
      </w:r>
    </w:p>
    <w:p w14:paraId="3E2123FC" w14:textId="77777777" w:rsidR="00B2719B" w:rsidRPr="002A3441" w:rsidRDefault="00B2719B" w:rsidP="002A3441">
      <w:pPr>
        <w:suppressAutoHyphens/>
        <w:spacing w:after="0" w:line="240" w:lineRule="auto"/>
        <w:ind w:firstLine="283"/>
        <w:jc w:val="both"/>
        <w:rPr>
          <w:rFonts w:ascii="Verdana" w:hAnsi="Verdana"/>
          <w:color w:val="000000"/>
          <w:sz w:val="20"/>
          <w:lang w:val="ru-RU"/>
        </w:rPr>
      </w:pPr>
      <w:r w:rsidRPr="002A3441">
        <w:rPr>
          <w:rFonts w:ascii="Verdana" w:hAnsi="Verdana"/>
          <w:color w:val="000000"/>
          <w:sz w:val="20"/>
          <w:lang w:val="ru-RU"/>
        </w:rPr>
        <w:t>—</w:t>
      </w:r>
      <w:r w:rsidRPr="002A3441">
        <w:rPr>
          <w:rFonts w:ascii="Verdana" w:hAnsi="Verdana"/>
          <w:color w:val="000000"/>
          <w:sz w:val="20"/>
        </w:rPr>
        <w:t> </w:t>
      </w:r>
      <w:r w:rsidRPr="002A3441">
        <w:rPr>
          <w:rFonts w:ascii="Verdana" w:hAnsi="Verdana"/>
          <w:color w:val="000000"/>
          <w:sz w:val="20"/>
          <w:lang w:val="ru-RU"/>
        </w:rPr>
        <w:t>Рад тебя видеть, старина,</w:t>
      </w:r>
      <w:r w:rsidRPr="002A3441">
        <w:rPr>
          <w:rFonts w:ascii="Verdana" w:hAnsi="Verdana"/>
          <w:color w:val="000000"/>
          <w:sz w:val="20"/>
        </w:rPr>
        <w:t> </w:t>
      </w:r>
      <w:r w:rsidRPr="002A3441">
        <w:rPr>
          <w:rFonts w:ascii="Verdana" w:hAnsi="Verdana"/>
          <w:color w:val="000000"/>
          <w:sz w:val="20"/>
          <w:lang w:val="ru-RU"/>
        </w:rPr>
        <w:t>— сказал немного растерявшийся Айрз.</w:t>
      </w:r>
      <w:r w:rsidRPr="002A3441">
        <w:rPr>
          <w:rFonts w:ascii="Verdana" w:hAnsi="Verdana"/>
          <w:color w:val="000000"/>
          <w:sz w:val="20"/>
        </w:rPr>
        <w:t> </w:t>
      </w:r>
      <w:r w:rsidRPr="002A3441">
        <w:rPr>
          <w:rFonts w:ascii="Verdana" w:hAnsi="Verdana"/>
          <w:color w:val="000000"/>
          <w:sz w:val="20"/>
          <w:lang w:val="ru-RU"/>
        </w:rPr>
        <w:t>— Не ожидал встретиться здесь с тобой. В общем, ты это недурно придумал. Большой свет надоел своей неискренностью. Представляю себе, как должно быть хорошо, когда откажешься от суеты и предашься... эээ... созерцанию и... э-э-э... молитвам и песнопениям и тому подобному.</w:t>
      </w:r>
    </w:p>
    <w:p w14:paraId="186E5CEE" w14:textId="77777777" w:rsidR="00B2719B" w:rsidRPr="002A3441" w:rsidRDefault="00B2719B" w:rsidP="002A3441">
      <w:pPr>
        <w:suppressAutoHyphens/>
        <w:spacing w:after="0" w:line="240" w:lineRule="auto"/>
        <w:ind w:firstLine="283"/>
        <w:jc w:val="both"/>
        <w:rPr>
          <w:rFonts w:ascii="Verdana" w:hAnsi="Verdana"/>
          <w:color w:val="000000"/>
          <w:sz w:val="20"/>
          <w:lang w:val="ru-RU"/>
        </w:rPr>
      </w:pPr>
      <w:r w:rsidRPr="002A3441">
        <w:rPr>
          <w:rFonts w:ascii="Verdana" w:hAnsi="Verdana"/>
          <w:color w:val="000000"/>
          <w:sz w:val="20"/>
          <w:lang w:val="ru-RU"/>
        </w:rPr>
        <w:t>—</w:t>
      </w:r>
      <w:r w:rsidRPr="002A3441">
        <w:rPr>
          <w:rFonts w:ascii="Verdana" w:hAnsi="Verdana"/>
          <w:color w:val="000000"/>
          <w:sz w:val="20"/>
        </w:rPr>
        <w:t> </w:t>
      </w:r>
      <w:r w:rsidRPr="002A3441">
        <w:rPr>
          <w:rFonts w:ascii="Verdana" w:hAnsi="Verdana"/>
          <w:color w:val="000000"/>
          <w:sz w:val="20"/>
          <w:lang w:val="ru-RU"/>
        </w:rPr>
        <w:t>Эй, брось это, Томми,</w:t>
      </w:r>
      <w:r w:rsidRPr="002A3441">
        <w:rPr>
          <w:rFonts w:ascii="Verdana" w:hAnsi="Verdana"/>
          <w:color w:val="000000"/>
          <w:sz w:val="20"/>
        </w:rPr>
        <w:t> </w:t>
      </w:r>
      <w:r w:rsidRPr="002A3441">
        <w:rPr>
          <w:rFonts w:ascii="Verdana" w:hAnsi="Verdana"/>
          <w:color w:val="000000"/>
          <w:sz w:val="20"/>
          <w:lang w:val="ru-RU"/>
        </w:rPr>
        <w:t>— весело сказал Белльчемберз.</w:t>
      </w:r>
      <w:r w:rsidRPr="002A3441">
        <w:rPr>
          <w:rFonts w:ascii="Verdana" w:hAnsi="Verdana"/>
          <w:color w:val="000000"/>
          <w:sz w:val="20"/>
        </w:rPr>
        <w:t> </w:t>
      </w:r>
      <w:r w:rsidRPr="002A3441">
        <w:rPr>
          <w:rFonts w:ascii="Verdana" w:hAnsi="Verdana"/>
          <w:color w:val="000000"/>
          <w:sz w:val="20"/>
          <w:lang w:val="ru-RU"/>
        </w:rPr>
        <w:t>— Не бойся, я не стану тебя угощать высокопарными речами. Я проделываю все эти штуки вместе с остальной компанией, потому что это требуется правилами. Здесь ведь я брат Амвросий, понимаете? Мне дали ровно десять минут, чтобы поболтать с вами. Что это у тебя, Джиллиам, жилет нового фасона? Такие теперь носят на Бродвее?</w:t>
      </w:r>
    </w:p>
    <w:p w14:paraId="5CEFDCE4" w14:textId="77777777" w:rsidR="00B2719B" w:rsidRPr="002A3441" w:rsidRDefault="00B2719B" w:rsidP="002A3441">
      <w:pPr>
        <w:suppressAutoHyphens/>
        <w:spacing w:after="0" w:line="240" w:lineRule="auto"/>
        <w:ind w:firstLine="283"/>
        <w:jc w:val="both"/>
        <w:rPr>
          <w:rFonts w:ascii="Verdana" w:hAnsi="Verdana"/>
          <w:color w:val="000000"/>
          <w:sz w:val="20"/>
          <w:lang w:val="ru-RU"/>
        </w:rPr>
      </w:pPr>
      <w:r w:rsidRPr="002A3441">
        <w:rPr>
          <w:rFonts w:ascii="Verdana" w:hAnsi="Verdana"/>
          <w:color w:val="000000"/>
          <w:sz w:val="20"/>
          <w:lang w:val="ru-RU"/>
        </w:rPr>
        <w:t>—</w:t>
      </w:r>
      <w:r w:rsidRPr="002A3441">
        <w:rPr>
          <w:rFonts w:ascii="Verdana" w:hAnsi="Verdana"/>
          <w:color w:val="000000"/>
          <w:sz w:val="20"/>
        </w:rPr>
        <w:t> </w:t>
      </w:r>
      <w:r w:rsidRPr="002A3441">
        <w:rPr>
          <w:rFonts w:ascii="Verdana" w:hAnsi="Verdana"/>
          <w:color w:val="000000"/>
          <w:sz w:val="20"/>
          <w:lang w:val="ru-RU"/>
        </w:rPr>
        <w:t>Да, это наш прежний Джонни,</w:t>
      </w:r>
      <w:r w:rsidRPr="002A3441">
        <w:rPr>
          <w:rFonts w:ascii="Verdana" w:hAnsi="Verdana"/>
          <w:color w:val="000000"/>
          <w:sz w:val="20"/>
        </w:rPr>
        <w:t> </w:t>
      </w:r>
      <w:r w:rsidRPr="002A3441">
        <w:rPr>
          <w:rFonts w:ascii="Verdana" w:hAnsi="Verdana"/>
          <w:color w:val="000000"/>
          <w:sz w:val="20"/>
          <w:lang w:val="ru-RU"/>
        </w:rPr>
        <w:t>— радостно воскликнул Джиллиам.</w:t>
      </w:r>
      <w:r w:rsidRPr="002A3441">
        <w:rPr>
          <w:rFonts w:ascii="Verdana" w:hAnsi="Verdana"/>
          <w:color w:val="000000"/>
          <w:sz w:val="20"/>
        </w:rPr>
        <w:t> </w:t>
      </w:r>
      <w:r w:rsidRPr="002A3441">
        <w:rPr>
          <w:rFonts w:ascii="Verdana" w:hAnsi="Verdana"/>
          <w:color w:val="000000"/>
          <w:sz w:val="20"/>
          <w:lang w:val="ru-RU"/>
        </w:rPr>
        <w:t>— На кой черт... то есть, я хочу сказать</w:t>
      </w:r>
      <w:r w:rsidRPr="002A3441">
        <w:rPr>
          <w:rFonts w:ascii="Verdana" w:hAnsi="Verdana"/>
          <w:color w:val="000000"/>
          <w:sz w:val="20"/>
        </w:rPr>
        <w:t> </w:t>
      </w:r>
      <w:r w:rsidRPr="002A3441">
        <w:rPr>
          <w:rFonts w:ascii="Verdana" w:hAnsi="Verdana"/>
          <w:color w:val="000000"/>
          <w:sz w:val="20"/>
          <w:lang w:val="ru-RU"/>
        </w:rPr>
        <w:t>— зачем... Эй, да провались оно совсем! Зачем ты это сделал, старина?</w:t>
      </w:r>
    </w:p>
    <w:p w14:paraId="78FA0D23" w14:textId="77777777" w:rsidR="00B2719B" w:rsidRPr="002A3441" w:rsidRDefault="00B2719B" w:rsidP="002A3441">
      <w:pPr>
        <w:suppressAutoHyphens/>
        <w:spacing w:after="0" w:line="240" w:lineRule="auto"/>
        <w:ind w:firstLine="283"/>
        <w:jc w:val="both"/>
        <w:rPr>
          <w:rFonts w:ascii="Verdana" w:hAnsi="Verdana"/>
          <w:color w:val="000000"/>
          <w:sz w:val="20"/>
          <w:lang w:val="ru-RU"/>
        </w:rPr>
      </w:pPr>
      <w:r w:rsidRPr="002A3441">
        <w:rPr>
          <w:rFonts w:ascii="Verdana" w:hAnsi="Verdana"/>
          <w:color w:val="000000"/>
          <w:sz w:val="20"/>
          <w:lang w:val="ru-RU"/>
        </w:rPr>
        <w:lastRenderedPageBreak/>
        <w:t>—</w:t>
      </w:r>
      <w:r w:rsidRPr="002A3441">
        <w:rPr>
          <w:rFonts w:ascii="Verdana" w:hAnsi="Verdana"/>
          <w:color w:val="000000"/>
          <w:sz w:val="20"/>
        </w:rPr>
        <w:t> </w:t>
      </w:r>
      <w:r w:rsidRPr="002A3441">
        <w:rPr>
          <w:rFonts w:ascii="Verdana" w:hAnsi="Verdana"/>
          <w:color w:val="000000"/>
          <w:sz w:val="20"/>
          <w:lang w:val="ru-RU"/>
        </w:rPr>
        <w:t>Сбрось рясу,</w:t>
      </w:r>
      <w:r w:rsidRPr="002A3441">
        <w:rPr>
          <w:rFonts w:ascii="Verdana" w:hAnsi="Verdana"/>
          <w:color w:val="000000"/>
          <w:sz w:val="20"/>
        </w:rPr>
        <w:t> </w:t>
      </w:r>
      <w:r w:rsidRPr="002A3441">
        <w:rPr>
          <w:rFonts w:ascii="Verdana" w:hAnsi="Verdana"/>
          <w:color w:val="000000"/>
          <w:sz w:val="20"/>
          <w:lang w:val="ru-RU"/>
        </w:rPr>
        <w:t>— стал его умолять Айрз, чуть не плача,</w:t>
      </w:r>
      <w:r w:rsidRPr="002A3441">
        <w:rPr>
          <w:rFonts w:ascii="Verdana" w:hAnsi="Verdana"/>
          <w:color w:val="000000"/>
          <w:sz w:val="20"/>
        </w:rPr>
        <w:t> </w:t>
      </w:r>
      <w:r w:rsidRPr="002A3441">
        <w:rPr>
          <w:rFonts w:ascii="Verdana" w:hAnsi="Verdana"/>
          <w:color w:val="000000"/>
          <w:sz w:val="20"/>
          <w:lang w:val="ru-RU"/>
        </w:rPr>
        <w:t>— вернись вместе с нами. Вся старая компания с ума сойдет от восторга. Это совсем неподходящее дело для тебя, Белль. Я наверное знаю, что около полдюжины барышень носили в душе траур, когда ты нас покинул таким необъяснимым образом. Подай в отставку, или достань разрешение от обетов, или что там еще нужно, чтобы уйти с этого ледяного завода. Ты здесь схватишь воспаление легких, Джонни, и... и... батюшки! Да ты без носков!</w:t>
      </w:r>
    </w:p>
    <w:p w14:paraId="2BD6F0A7" w14:textId="77777777" w:rsidR="00B2719B" w:rsidRPr="002A3441" w:rsidRDefault="00B2719B" w:rsidP="002A3441">
      <w:pPr>
        <w:suppressAutoHyphens/>
        <w:spacing w:after="0" w:line="240" w:lineRule="auto"/>
        <w:ind w:firstLine="283"/>
        <w:jc w:val="both"/>
        <w:rPr>
          <w:rFonts w:ascii="Verdana" w:hAnsi="Verdana"/>
          <w:color w:val="000000"/>
          <w:sz w:val="20"/>
          <w:lang w:val="ru-RU"/>
        </w:rPr>
      </w:pPr>
      <w:r w:rsidRPr="002A3441">
        <w:rPr>
          <w:rFonts w:ascii="Verdana" w:hAnsi="Verdana"/>
          <w:color w:val="000000"/>
          <w:sz w:val="20"/>
          <w:lang w:val="ru-RU"/>
        </w:rPr>
        <w:t>Белльчемберз опустил глаза, посмотрел на свои ноги, обутые в одни сандалии, и улыбнулся.</w:t>
      </w:r>
    </w:p>
    <w:p w14:paraId="6FDAF0BC" w14:textId="77777777" w:rsidR="00B2719B" w:rsidRPr="002A3441" w:rsidRDefault="00B2719B" w:rsidP="002A3441">
      <w:pPr>
        <w:suppressAutoHyphens/>
        <w:spacing w:after="0" w:line="240" w:lineRule="auto"/>
        <w:ind w:firstLine="283"/>
        <w:jc w:val="both"/>
        <w:rPr>
          <w:rFonts w:ascii="Verdana" w:hAnsi="Verdana"/>
          <w:color w:val="000000"/>
          <w:sz w:val="20"/>
          <w:lang w:val="ru-RU"/>
        </w:rPr>
      </w:pPr>
      <w:r w:rsidRPr="002A3441">
        <w:rPr>
          <w:rFonts w:ascii="Verdana" w:hAnsi="Verdana"/>
          <w:color w:val="000000"/>
          <w:sz w:val="20"/>
          <w:lang w:val="ru-RU"/>
        </w:rPr>
        <w:t>—</w:t>
      </w:r>
      <w:r w:rsidRPr="002A3441">
        <w:rPr>
          <w:rFonts w:ascii="Verdana" w:hAnsi="Verdana"/>
          <w:color w:val="000000"/>
          <w:sz w:val="20"/>
        </w:rPr>
        <w:t> </w:t>
      </w:r>
      <w:r w:rsidRPr="002A3441">
        <w:rPr>
          <w:rFonts w:ascii="Verdana" w:hAnsi="Verdana"/>
          <w:color w:val="000000"/>
          <w:sz w:val="20"/>
          <w:lang w:val="ru-RU"/>
        </w:rPr>
        <w:t>Вы, ребята, ничего не понимаете,</w:t>
      </w:r>
      <w:r w:rsidRPr="002A3441">
        <w:rPr>
          <w:rFonts w:ascii="Verdana" w:hAnsi="Verdana"/>
          <w:color w:val="000000"/>
          <w:sz w:val="20"/>
        </w:rPr>
        <w:t> </w:t>
      </w:r>
      <w:r w:rsidRPr="002A3441">
        <w:rPr>
          <w:rFonts w:ascii="Verdana" w:hAnsi="Verdana"/>
          <w:color w:val="000000"/>
          <w:sz w:val="20"/>
          <w:lang w:val="ru-RU"/>
        </w:rPr>
        <w:t>— успокаивающе сказал он.</w:t>
      </w:r>
      <w:r w:rsidRPr="002A3441">
        <w:rPr>
          <w:rFonts w:ascii="Verdana" w:hAnsi="Verdana"/>
          <w:color w:val="000000"/>
          <w:sz w:val="20"/>
        </w:rPr>
        <w:t> </w:t>
      </w:r>
      <w:r w:rsidRPr="002A3441">
        <w:rPr>
          <w:rFonts w:ascii="Verdana" w:hAnsi="Verdana"/>
          <w:color w:val="000000"/>
          <w:sz w:val="20"/>
          <w:lang w:val="ru-RU"/>
        </w:rPr>
        <w:t>— С вашей стороны очень мило звать меня обратно, но я больше не вернусь к прежней жизни. Я здесь достиг цели всех моих стремлений. Я вполне счастлив и доволен. Здесь я проведу остаток моих дней. Вы видите эту одежду, которую я ношу?</w:t>
      </w:r>
    </w:p>
    <w:p w14:paraId="3D5253BC" w14:textId="77777777" w:rsidR="00B2719B" w:rsidRPr="002A3441" w:rsidRDefault="00B2719B" w:rsidP="002A3441">
      <w:pPr>
        <w:suppressAutoHyphens/>
        <w:spacing w:after="0" w:line="240" w:lineRule="auto"/>
        <w:ind w:firstLine="283"/>
        <w:jc w:val="both"/>
        <w:rPr>
          <w:rFonts w:ascii="Verdana" w:hAnsi="Verdana"/>
          <w:color w:val="000000"/>
          <w:sz w:val="20"/>
          <w:lang w:val="ru-RU"/>
        </w:rPr>
      </w:pPr>
      <w:r w:rsidRPr="002A3441">
        <w:rPr>
          <w:rFonts w:ascii="Verdana" w:hAnsi="Verdana"/>
          <w:color w:val="000000"/>
          <w:sz w:val="20"/>
          <w:lang w:val="ru-RU"/>
        </w:rPr>
        <w:t>Белльчемберз с нежностью дотронулся до рясы, ниспадавшей прямыми складками.</w:t>
      </w:r>
    </w:p>
    <w:p w14:paraId="1A631B75" w14:textId="77777777" w:rsidR="00B2719B" w:rsidRPr="002A3441" w:rsidRDefault="00B2719B" w:rsidP="002A3441">
      <w:pPr>
        <w:suppressAutoHyphens/>
        <w:spacing w:after="0" w:line="240" w:lineRule="auto"/>
        <w:ind w:firstLine="283"/>
        <w:jc w:val="both"/>
        <w:rPr>
          <w:rFonts w:ascii="Verdana" w:hAnsi="Verdana"/>
          <w:color w:val="000000"/>
          <w:sz w:val="20"/>
          <w:lang w:val="ru-RU"/>
        </w:rPr>
      </w:pPr>
      <w:r w:rsidRPr="002A3441">
        <w:rPr>
          <w:rFonts w:ascii="Verdana" w:hAnsi="Verdana"/>
          <w:color w:val="000000"/>
          <w:sz w:val="20"/>
          <w:lang w:val="ru-RU"/>
        </w:rPr>
        <w:t>—</w:t>
      </w:r>
      <w:r w:rsidRPr="002A3441">
        <w:rPr>
          <w:rFonts w:ascii="Verdana" w:hAnsi="Verdana"/>
          <w:color w:val="000000"/>
          <w:sz w:val="20"/>
        </w:rPr>
        <w:t> </w:t>
      </w:r>
      <w:r w:rsidRPr="002A3441">
        <w:rPr>
          <w:rFonts w:ascii="Verdana" w:hAnsi="Verdana"/>
          <w:color w:val="000000"/>
          <w:sz w:val="20"/>
          <w:lang w:val="ru-RU"/>
        </w:rPr>
        <w:t>Наконец-то я нашел платье, которое не морщит на коленях. Я достиг...</w:t>
      </w:r>
    </w:p>
    <w:p w14:paraId="672107E8" w14:textId="77777777" w:rsidR="00B2719B" w:rsidRPr="002A3441" w:rsidRDefault="00B2719B" w:rsidP="002A3441">
      <w:pPr>
        <w:suppressAutoHyphens/>
        <w:spacing w:after="0" w:line="240" w:lineRule="auto"/>
        <w:ind w:firstLine="283"/>
        <w:jc w:val="both"/>
        <w:rPr>
          <w:rFonts w:ascii="Verdana" w:hAnsi="Verdana"/>
          <w:color w:val="000000"/>
          <w:sz w:val="20"/>
          <w:lang w:val="ru-RU"/>
        </w:rPr>
      </w:pPr>
      <w:r w:rsidRPr="002A3441">
        <w:rPr>
          <w:rFonts w:ascii="Verdana" w:hAnsi="Verdana"/>
          <w:color w:val="000000"/>
          <w:sz w:val="20"/>
          <w:lang w:val="ru-RU"/>
        </w:rPr>
        <w:t>Но в эту минуту по всему монастырю раздался гулкий звон большого медного колокола. По-видимому, он немедленно призывал монахов к молитве, так как брат Амвросий наклонил голову, повернулся и вышел из комнаты, не сказав больше ни одного слова. Только проходя через каменную арку, он слегка махнул рукой, как бы прощаясь с друзьями. Молодые люди так и не видали его больше до своего ухода из монастыря.</w:t>
      </w:r>
    </w:p>
    <w:p w14:paraId="05553B68" w14:textId="79393628" w:rsidR="00D5343C" w:rsidRPr="002A3441" w:rsidRDefault="00B2719B" w:rsidP="002A3441">
      <w:pPr>
        <w:suppressAutoHyphens/>
        <w:spacing w:after="0" w:line="240" w:lineRule="auto"/>
        <w:ind w:firstLine="283"/>
        <w:jc w:val="both"/>
        <w:rPr>
          <w:rFonts w:ascii="Verdana" w:hAnsi="Verdana"/>
          <w:color w:val="000000"/>
          <w:sz w:val="20"/>
          <w:lang w:val="ru-RU"/>
        </w:rPr>
      </w:pPr>
      <w:r w:rsidRPr="002A3441">
        <w:rPr>
          <w:rFonts w:ascii="Verdana" w:hAnsi="Verdana"/>
          <w:color w:val="000000"/>
          <w:sz w:val="20"/>
          <w:lang w:val="ru-RU"/>
        </w:rPr>
        <w:t>Вот какой рассказ привезли с собой Томми Айрз и Ланселот Джиллиам из последнего путешествия по Европе.</w:t>
      </w:r>
    </w:p>
    <w:sectPr w:rsidR="00D5343C" w:rsidRPr="002A3441" w:rsidSect="002A344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D0B50" w14:textId="77777777" w:rsidR="004D585A" w:rsidRDefault="004D585A" w:rsidP="002A3441">
      <w:pPr>
        <w:spacing w:after="0" w:line="240" w:lineRule="auto"/>
      </w:pPr>
      <w:r>
        <w:separator/>
      </w:r>
    </w:p>
  </w:endnote>
  <w:endnote w:type="continuationSeparator" w:id="0">
    <w:p w14:paraId="2A43DF13" w14:textId="77777777" w:rsidR="004D585A" w:rsidRDefault="004D585A" w:rsidP="002A3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1B52F" w14:textId="77777777" w:rsidR="002A3441" w:rsidRDefault="002A3441" w:rsidP="00FC512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C5F8C7E" w14:textId="77777777" w:rsidR="002A3441" w:rsidRDefault="002A3441" w:rsidP="002A344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153F8" w14:textId="7B4852AA" w:rsidR="002A3441" w:rsidRPr="002A3441" w:rsidRDefault="002A3441" w:rsidP="002A3441">
    <w:pPr>
      <w:pStyle w:val="Footer"/>
      <w:ind w:right="360"/>
      <w:rPr>
        <w:rFonts w:ascii="Arial" w:hAnsi="Arial" w:cs="Arial"/>
        <w:color w:val="999999"/>
        <w:sz w:val="20"/>
        <w:lang w:val="ru-RU"/>
      </w:rPr>
    </w:pPr>
    <w:r w:rsidRPr="002A3441">
      <w:rPr>
        <w:rStyle w:val="PageNumber"/>
        <w:rFonts w:ascii="Arial" w:hAnsi="Arial" w:cs="Arial"/>
        <w:color w:val="999999"/>
        <w:sz w:val="20"/>
        <w:lang w:val="ru-RU"/>
      </w:rPr>
      <w:t xml:space="preserve">Библиотека «Артефакт» — </w:t>
    </w:r>
    <w:r w:rsidRPr="002A3441">
      <w:rPr>
        <w:rStyle w:val="PageNumber"/>
        <w:rFonts w:ascii="Arial" w:hAnsi="Arial" w:cs="Arial"/>
        <w:color w:val="999999"/>
        <w:sz w:val="20"/>
      </w:rPr>
      <w:t>http</w:t>
    </w:r>
    <w:r w:rsidRPr="002A3441">
      <w:rPr>
        <w:rStyle w:val="PageNumber"/>
        <w:rFonts w:ascii="Arial" w:hAnsi="Arial" w:cs="Arial"/>
        <w:color w:val="999999"/>
        <w:sz w:val="20"/>
        <w:lang w:val="ru-RU"/>
      </w:rPr>
      <w:t>://</w:t>
    </w:r>
    <w:r w:rsidRPr="002A3441">
      <w:rPr>
        <w:rStyle w:val="PageNumber"/>
        <w:rFonts w:ascii="Arial" w:hAnsi="Arial" w:cs="Arial"/>
        <w:color w:val="999999"/>
        <w:sz w:val="20"/>
      </w:rPr>
      <w:t>artefact</w:t>
    </w:r>
    <w:r w:rsidRPr="002A3441">
      <w:rPr>
        <w:rStyle w:val="PageNumber"/>
        <w:rFonts w:ascii="Arial" w:hAnsi="Arial" w:cs="Arial"/>
        <w:color w:val="999999"/>
        <w:sz w:val="20"/>
        <w:lang w:val="ru-RU"/>
      </w:rPr>
      <w:t>.</w:t>
    </w:r>
    <w:r w:rsidRPr="002A3441">
      <w:rPr>
        <w:rStyle w:val="PageNumber"/>
        <w:rFonts w:ascii="Arial" w:hAnsi="Arial" w:cs="Arial"/>
        <w:color w:val="999999"/>
        <w:sz w:val="20"/>
      </w:rPr>
      <w:t>lib</w:t>
    </w:r>
    <w:r w:rsidRPr="002A3441">
      <w:rPr>
        <w:rStyle w:val="PageNumber"/>
        <w:rFonts w:ascii="Arial" w:hAnsi="Arial" w:cs="Arial"/>
        <w:color w:val="999999"/>
        <w:sz w:val="20"/>
        <w:lang w:val="ru-RU"/>
      </w:rPr>
      <w:t>.</w:t>
    </w:r>
    <w:r w:rsidRPr="002A3441">
      <w:rPr>
        <w:rStyle w:val="PageNumber"/>
        <w:rFonts w:ascii="Arial" w:hAnsi="Arial" w:cs="Arial"/>
        <w:color w:val="999999"/>
        <w:sz w:val="20"/>
      </w:rPr>
      <w:t>ru</w:t>
    </w:r>
    <w:r w:rsidRPr="002A344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3BFB5" w14:textId="77777777" w:rsidR="002A3441" w:rsidRDefault="002A34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53E78" w14:textId="77777777" w:rsidR="004D585A" w:rsidRDefault="004D585A" w:rsidP="002A3441">
      <w:pPr>
        <w:spacing w:after="0" w:line="240" w:lineRule="auto"/>
      </w:pPr>
      <w:r>
        <w:separator/>
      </w:r>
    </w:p>
  </w:footnote>
  <w:footnote w:type="continuationSeparator" w:id="0">
    <w:p w14:paraId="52283856" w14:textId="77777777" w:rsidR="004D585A" w:rsidRDefault="004D585A" w:rsidP="002A34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83EC8" w14:textId="77777777" w:rsidR="002A3441" w:rsidRDefault="002A34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50FE3" w14:textId="0EE66AA8" w:rsidR="002A3441" w:rsidRPr="002A3441" w:rsidRDefault="002A3441" w:rsidP="002A3441">
    <w:pPr>
      <w:pStyle w:val="Header"/>
      <w:rPr>
        <w:rFonts w:ascii="Arial" w:hAnsi="Arial" w:cs="Arial"/>
        <w:color w:val="999999"/>
        <w:sz w:val="20"/>
        <w:lang w:val="ru-RU"/>
      </w:rPr>
    </w:pPr>
    <w:r w:rsidRPr="002A3441">
      <w:rPr>
        <w:rFonts w:ascii="Arial" w:hAnsi="Arial" w:cs="Arial"/>
        <w:color w:val="999999"/>
        <w:sz w:val="20"/>
        <w:lang w:val="ru-RU"/>
      </w:rPr>
      <w:t xml:space="preserve">Библиотека «Артефакт» — </w:t>
    </w:r>
    <w:r w:rsidRPr="002A3441">
      <w:rPr>
        <w:rFonts w:ascii="Arial" w:hAnsi="Arial" w:cs="Arial"/>
        <w:color w:val="999999"/>
        <w:sz w:val="20"/>
      </w:rPr>
      <w:t>http</w:t>
    </w:r>
    <w:r w:rsidRPr="002A3441">
      <w:rPr>
        <w:rFonts w:ascii="Arial" w:hAnsi="Arial" w:cs="Arial"/>
        <w:color w:val="999999"/>
        <w:sz w:val="20"/>
        <w:lang w:val="ru-RU"/>
      </w:rPr>
      <w:t>://</w:t>
    </w:r>
    <w:r w:rsidRPr="002A3441">
      <w:rPr>
        <w:rFonts w:ascii="Arial" w:hAnsi="Arial" w:cs="Arial"/>
        <w:color w:val="999999"/>
        <w:sz w:val="20"/>
      </w:rPr>
      <w:t>artefact</w:t>
    </w:r>
    <w:r w:rsidRPr="002A3441">
      <w:rPr>
        <w:rFonts w:ascii="Arial" w:hAnsi="Arial" w:cs="Arial"/>
        <w:color w:val="999999"/>
        <w:sz w:val="20"/>
        <w:lang w:val="ru-RU"/>
      </w:rPr>
      <w:t>.</w:t>
    </w:r>
    <w:r w:rsidRPr="002A3441">
      <w:rPr>
        <w:rFonts w:ascii="Arial" w:hAnsi="Arial" w:cs="Arial"/>
        <w:color w:val="999999"/>
        <w:sz w:val="20"/>
      </w:rPr>
      <w:t>lib</w:t>
    </w:r>
    <w:r w:rsidRPr="002A3441">
      <w:rPr>
        <w:rFonts w:ascii="Arial" w:hAnsi="Arial" w:cs="Arial"/>
        <w:color w:val="999999"/>
        <w:sz w:val="20"/>
        <w:lang w:val="ru-RU"/>
      </w:rPr>
      <w:t>.</w:t>
    </w:r>
    <w:r w:rsidRPr="002A3441">
      <w:rPr>
        <w:rFonts w:ascii="Arial" w:hAnsi="Arial" w:cs="Arial"/>
        <w:color w:val="999999"/>
        <w:sz w:val="20"/>
      </w:rPr>
      <w:t>ru</w:t>
    </w:r>
    <w:r w:rsidRPr="002A3441">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65570" w14:textId="77777777" w:rsidR="002A3441" w:rsidRDefault="002A34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A3441"/>
    <w:rsid w:val="00326F90"/>
    <w:rsid w:val="004D585A"/>
    <w:rsid w:val="00560138"/>
    <w:rsid w:val="00AA1D8D"/>
    <w:rsid w:val="00B2719B"/>
    <w:rsid w:val="00B47730"/>
    <w:rsid w:val="00CB0664"/>
    <w:rsid w:val="00D5343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E3FFAE"/>
  <w14:defaultImageDpi w14:val="300"/>
  <w15:docId w15:val="{DF2A430A-DB97-4F7B-93C8-A5F8DCB55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2A34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1425</Words>
  <Characters>8181</Characters>
  <Application>Microsoft Office Word</Application>
  <DocSecurity>0</DocSecurity>
  <Lines>143</Lines>
  <Paragraphs>32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9574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Ряса</dc:title>
  <dc:subject/>
  <dc:creator>О. Генри</dc:creator>
  <cp:keywords/>
  <dc:description/>
  <cp:lastModifiedBy>Andrey Piskunov</cp:lastModifiedBy>
  <cp:revision>6</cp:revision>
  <dcterms:created xsi:type="dcterms:W3CDTF">2013-12-23T23:15:00Z</dcterms:created>
  <dcterms:modified xsi:type="dcterms:W3CDTF">2025-05-09T21:05:00Z</dcterms:modified>
  <cp:category/>
</cp:coreProperties>
</file>