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ABB572" w14:textId="77777777" w:rsidR="00683B6C" w:rsidRPr="001D63A1" w:rsidRDefault="00683B6C" w:rsidP="001D63A1">
      <w:pPr>
        <w:pStyle w:val="Heading2"/>
        <w:keepNext w:val="0"/>
        <w:keepLines w:val="0"/>
        <w:suppressAutoHyphens/>
        <w:spacing w:before="0" w:line="240" w:lineRule="auto"/>
        <w:jc w:val="both"/>
        <w:rPr>
          <w:rFonts w:ascii="Verdana" w:hAnsi="Verdana"/>
          <w:color w:val="000000"/>
          <w:sz w:val="32"/>
          <w:lang w:val="ru-RU"/>
        </w:rPr>
      </w:pPr>
      <w:r w:rsidRPr="001D63A1">
        <w:rPr>
          <w:rFonts w:ascii="Verdana" w:hAnsi="Verdana"/>
          <w:color w:val="000000"/>
          <w:sz w:val="32"/>
          <w:lang w:val="ru-RU"/>
        </w:rPr>
        <w:t>Женщина и жульничество</w:t>
      </w:r>
    </w:p>
    <w:p w14:paraId="5D5CA251" w14:textId="1191B736" w:rsidR="00683B6C" w:rsidRPr="001D63A1" w:rsidRDefault="00137088" w:rsidP="001D63A1">
      <w:pPr>
        <w:suppressAutoHyphens/>
        <w:spacing w:after="0" w:line="240" w:lineRule="auto"/>
        <w:jc w:val="both"/>
        <w:rPr>
          <w:rFonts w:ascii="Verdana" w:hAnsi="Verdana"/>
          <w:color w:val="000000"/>
          <w:sz w:val="24"/>
          <w:lang w:val="ru-RU"/>
        </w:rPr>
      </w:pPr>
      <w:r w:rsidRPr="001D63A1">
        <w:rPr>
          <w:rFonts w:ascii="Verdana" w:hAnsi="Verdana"/>
          <w:color w:val="000000"/>
          <w:sz w:val="24"/>
          <w:lang w:val="ru-RU"/>
        </w:rPr>
        <w:t>О. Генри</w:t>
      </w:r>
    </w:p>
    <w:p w14:paraId="45CBD757" w14:textId="7DAB182F" w:rsidR="00683B6C" w:rsidRPr="001D63A1" w:rsidRDefault="00683B6C" w:rsidP="001D63A1">
      <w:pPr>
        <w:suppressAutoHyphens/>
        <w:spacing w:after="0" w:line="240" w:lineRule="auto"/>
        <w:jc w:val="both"/>
        <w:rPr>
          <w:rFonts w:ascii="Verdana" w:hAnsi="Verdana"/>
          <w:color w:val="000000"/>
          <w:sz w:val="20"/>
          <w:lang w:val="ru-RU"/>
        </w:rPr>
      </w:pPr>
      <w:r w:rsidRPr="001D63A1">
        <w:rPr>
          <w:rFonts w:ascii="Verdana" w:hAnsi="Verdana"/>
          <w:color w:val="000000"/>
          <w:sz w:val="20"/>
          <w:lang w:val="ru-RU"/>
        </w:rPr>
        <w:t>Перевод под ред. В.</w:t>
      </w:r>
      <w:r w:rsidRPr="001D63A1">
        <w:rPr>
          <w:rFonts w:ascii="Verdana" w:hAnsi="Verdana"/>
          <w:color w:val="000000"/>
          <w:sz w:val="20"/>
        </w:rPr>
        <w:t> </w:t>
      </w:r>
      <w:r w:rsidRPr="001D63A1">
        <w:rPr>
          <w:rFonts w:ascii="Verdana" w:hAnsi="Verdana"/>
          <w:color w:val="000000"/>
          <w:sz w:val="20"/>
          <w:lang w:val="ru-RU"/>
        </w:rPr>
        <w:t>Азова</w:t>
      </w:r>
    </w:p>
    <w:p w14:paraId="3810FD3F" w14:textId="77777777" w:rsidR="00683B6C" w:rsidRPr="001D63A1" w:rsidRDefault="00683B6C" w:rsidP="001D63A1">
      <w:pPr>
        <w:suppressAutoHyphens/>
        <w:spacing w:after="0" w:line="240" w:lineRule="auto"/>
        <w:ind w:firstLine="283"/>
        <w:jc w:val="both"/>
        <w:rPr>
          <w:rFonts w:ascii="Verdana" w:hAnsi="Verdana"/>
          <w:color w:val="000000"/>
          <w:sz w:val="20"/>
          <w:lang w:val="ru-RU"/>
        </w:rPr>
      </w:pPr>
    </w:p>
    <w:p w14:paraId="7ED02F27" w14:textId="77777777" w:rsidR="00683B6C" w:rsidRPr="001D63A1" w:rsidRDefault="00683B6C" w:rsidP="001D63A1">
      <w:pPr>
        <w:suppressAutoHyphens/>
        <w:spacing w:after="0" w:line="240" w:lineRule="auto"/>
        <w:ind w:firstLine="283"/>
        <w:jc w:val="both"/>
        <w:rPr>
          <w:rFonts w:ascii="Verdana" w:hAnsi="Verdana"/>
          <w:color w:val="000000"/>
          <w:sz w:val="20"/>
          <w:lang w:val="ru-RU"/>
        </w:rPr>
      </w:pPr>
      <w:r w:rsidRPr="001D63A1">
        <w:rPr>
          <w:rFonts w:ascii="Verdana" w:hAnsi="Verdana"/>
          <w:color w:val="000000"/>
          <w:sz w:val="20"/>
          <w:lang w:val="ru-RU"/>
        </w:rPr>
        <w:t>На днях я случайно встретился с моим старым приятелем Фергюсоном Поогом</w:t>
      </w:r>
      <w:r w:rsidRPr="001D63A1">
        <w:rPr>
          <w:rFonts w:ascii="Verdana" w:hAnsi="Verdana"/>
          <w:color w:val="000000"/>
          <w:sz w:val="20"/>
        </w:rPr>
        <w:t> </w:t>
      </w:r>
      <w:r w:rsidRPr="001D63A1">
        <w:rPr>
          <w:rFonts w:ascii="Verdana" w:hAnsi="Verdana"/>
          <w:color w:val="000000"/>
          <w:sz w:val="20"/>
          <w:lang w:val="ru-RU"/>
        </w:rPr>
        <w:t>— убежденным мошенником высшего полета. Штаб-квартира его</w:t>
      </w:r>
      <w:r w:rsidRPr="001D63A1">
        <w:rPr>
          <w:rFonts w:ascii="Verdana" w:hAnsi="Verdana"/>
          <w:color w:val="000000"/>
          <w:sz w:val="20"/>
        </w:rPr>
        <w:t> </w:t>
      </w:r>
      <w:r w:rsidRPr="001D63A1">
        <w:rPr>
          <w:rFonts w:ascii="Verdana" w:hAnsi="Verdana"/>
          <w:color w:val="000000"/>
          <w:sz w:val="20"/>
          <w:lang w:val="ru-RU"/>
        </w:rPr>
        <w:t>— Западное полушарие, а работает он во всех отраслях, начиная с распродажи городских участков среди девственных прерий и кончая импортом в лесистый Коннектикут деревянных игрушек, выделанных из скорлупок орехов, смолотых посредством гидравлического пресса.</w:t>
      </w:r>
    </w:p>
    <w:p w14:paraId="13ADE022" w14:textId="77777777" w:rsidR="00683B6C" w:rsidRPr="001D63A1" w:rsidRDefault="00683B6C" w:rsidP="001D63A1">
      <w:pPr>
        <w:suppressAutoHyphens/>
        <w:spacing w:after="0" w:line="240" w:lineRule="auto"/>
        <w:ind w:firstLine="283"/>
        <w:jc w:val="both"/>
        <w:rPr>
          <w:rFonts w:ascii="Verdana" w:hAnsi="Verdana"/>
          <w:color w:val="000000"/>
          <w:sz w:val="20"/>
          <w:lang w:val="ru-RU"/>
        </w:rPr>
      </w:pPr>
      <w:r w:rsidRPr="001D63A1">
        <w:rPr>
          <w:rFonts w:ascii="Verdana" w:hAnsi="Verdana"/>
          <w:color w:val="000000"/>
          <w:sz w:val="20"/>
          <w:lang w:val="ru-RU"/>
        </w:rPr>
        <w:t>Иногда, после удачного и прибыльного дела, Поог приезжает в Нью-Йорк, чтобы отдохнуть. Он уверяет, что пустыня</w:t>
      </w:r>
      <w:r w:rsidRPr="001D63A1">
        <w:rPr>
          <w:rFonts w:ascii="Verdana" w:hAnsi="Verdana"/>
          <w:color w:val="000000"/>
          <w:sz w:val="20"/>
        </w:rPr>
        <w:t> </w:t>
      </w:r>
      <w:r w:rsidRPr="001D63A1">
        <w:rPr>
          <w:rFonts w:ascii="Verdana" w:hAnsi="Verdana"/>
          <w:color w:val="000000"/>
          <w:sz w:val="20"/>
          <w:lang w:val="ru-RU"/>
        </w:rPr>
        <w:t>— кувшин вина, каравай хлеба «и о, Ты, в пространстве Бесконечный»</w:t>
      </w:r>
      <w:r w:rsidRPr="001D63A1">
        <w:rPr>
          <w:rFonts w:ascii="Verdana" w:hAnsi="Verdana"/>
          <w:color w:val="000000"/>
          <w:sz w:val="20"/>
        </w:rPr>
        <w:t> </w:t>
      </w:r>
      <w:r w:rsidRPr="001D63A1">
        <w:rPr>
          <w:rFonts w:ascii="Verdana" w:hAnsi="Verdana"/>
          <w:color w:val="000000"/>
          <w:sz w:val="20"/>
          <w:lang w:val="ru-RU"/>
        </w:rPr>
        <w:t>— дают ему столько же отдыха и развлечения, как катание с гор в Луна-парке президенту Тафту.</w:t>
      </w:r>
    </w:p>
    <w:p w14:paraId="107C40A9" w14:textId="77777777" w:rsidR="00683B6C" w:rsidRPr="001D63A1" w:rsidRDefault="00683B6C" w:rsidP="001D63A1">
      <w:pPr>
        <w:suppressAutoHyphens/>
        <w:spacing w:after="0" w:line="240" w:lineRule="auto"/>
        <w:ind w:firstLine="283"/>
        <w:jc w:val="both"/>
        <w:rPr>
          <w:rFonts w:ascii="Verdana" w:hAnsi="Verdana"/>
          <w:color w:val="000000"/>
          <w:sz w:val="20"/>
          <w:lang w:val="ru-RU"/>
        </w:rPr>
      </w:pPr>
      <w:r w:rsidRPr="001D63A1">
        <w:rPr>
          <w:rFonts w:ascii="Verdana" w:hAnsi="Verdana"/>
          <w:color w:val="000000"/>
          <w:sz w:val="20"/>
          <w:lang w:val="ru-RU"/>
        </w:rPr>
        <w:t>—</w:t>
      </w:r>
      <w:r w:rsidRPr="001D63A1">
        <w:rPr>
          <w:rFonts w:ascii="Verdana" w:hAnsi="Verdana"/>
          <w:color w:val="000000"/>
          <w:sz w:val="20"/>
        </w:rPr>
        <w:t> </w:t>
      </w:r>
      <w:r w:rsidRPr="001D63A1">
        <w:rPr>
          <w:rFonts w:ascii="Verdana" w:hAnsi="Verdana"/>
          <w:color w:val="000000"/>
          <w:sz w:val="20"/>
          <w:lang w:val="ru-RU"/>
        </w:rPr>
        <w:t>Для отдыха,</w:t>
      </w:r>
      <w:r w:rsidRPr="001D63A1">
        <w:rPr>
          <w:rFonts w:ascii="Verdana" w:hAnsi="Verdana"/>
          <w:color w:val="000000"/>
          <w:sz w:val="20"/>
        </w:rPr>
        <w:t> </w:t>
      </w:r>
      <w:r w:rsidRPr="001D63A1">
        <w:rPr>
          <w:rFonts w:ascii="Verdana" w:hAnsi="Verdana"/>
          <w:color w:val="000000"/>
          <w:sz w:val="20"/>
          <w:lang w:val="ru-RU"/>
        </w:rPr>
        <w:t>— говорит Поог,</w:t>
      </w:r>
      <w:r w:rsidRPr="001D63A1">
        <w:rPr>
          <w:rFonts w:ascii="Verdana" w:hAnsi="Verdana"/>
          <w:color w:val="000000"/>
          <w:sz w:val="20"/>
        </w:rPr>
        <w:t> </w:t>
      </w:r>
      <w:r w:rsidRPr="001D63A1">
        <w:rPr>
          <w:rFonts w:ascii="Verdana" w:hAnsi="Verdana"/>
          <w:color w:val="000000"/>
          <w:sz w:val="20"/>
          <w:lang w:val="ru-RU"/>
        </w:rPr>
        <w:t>— мне необходим большой город. Лучше всего</w:t>
      </w:r>
      <w:r w:rsidRPr="001D63A1">
        <w:rPr>
          <w:rFonts w:ascii="Verdana" w:hAnsi="Verdana"/>
          <w:color w:val="000000"/>
          <w:sz w:val="20"/>
        </w:rPr>
        <w:t> </w:t>
      </w:r>
      <w:r w:rsidRPr="001D63A1">
        <w:rPr>
          <w:rFonts w:ascii="Verdana" w:hAnsi="Verdana"/>
          <w:color w:val="000000"/>
          <w:sz w:val="20"/>
          <w:lang w:val="ru-RU"/>
        </w:rPr>
        <w:t>— Нью-Йорк. Правда, я недолюбливаю ньюйоркцев, но Манхеттен</w:t>
      </w:r>
      <w:r w:rsidRPr="001D63A1">
        <w:rPr>
          <w:rFonts w:ascii="Verdana" w:hAnsi="Verdana"/>
          <w:color w:val="000000"/>
          <w:sz w:val="20"/>
          <w:vertAlign w:val="superscript"/>
        </w:rPr>
        <w:footnoteReference w:id="1"/>
      </w:r>
      <w:r w:rsidRPr="001D63A1">
        <w:rPr>
          <w:rFonts w:ascii="Verdana" w:hAnsi="Verdana"/>
          <w:color w:val="000000"/>
          <w:sz w:val="20"/>
          <w:lang w:val="ru-RU"/>
        </w:rPr>
        <w:t xml:space="preserve"> почти единственное место на земном шаре, где их не видно.</w:t>
      </w:r>
    </w:p>
    <w:p w14:paraId="09C951BD" w14:textId="77777777" w:rsidR="00683B6C" w:rsidRPr="001D63A1" w:rsidRDefault="00683B6C" w:rsidP="001D63A1">
      <w:pPr>
        <w:suppressAutoHyphens/>
        <w:spacing w:after="0" w:line="240" w:lineRule="auto"/>
        <w:ind w:firstLine="283"/>
        <w:jc w:val="both"/>
        <w:rPr>
          <w:rFonts w:ascii="Verdana" w:hAnsi="Verdana"/>
          <w:color w:val="000000"/>
          <w:sz w:val="20"/>
          <w:lang w:val="ru-RU"/>
        </w:rPr>
      </w:pPr>
      <w:r w:rsidRPr="001D63A1">
        <w:rPr>
          <w:rFonts w:ascii="Verdana" w:hAnsi="Verdana"/>
          <w:color w:val="000000"/>
          <w:sz w:val="20"/>
          <w:lang w:val="ru-RU"/>
        </w:rPr>
        <w:t>Когда Поог находится в столице, его всегда можно отыскать в двух местах. Одно из них</w:t>
      </w:r>
      <w:r w:rsidRPr="001D63A1">
        <w:rPr>
          <w:rFonts w:ascii="Verdana" w:hAnsi="Verdana"/>
          <w:color w:val="000000"/>
          <w:sz w:val="20"/>
        </w:rPr>
        <w:t> </w:t>
      </w:r>
      <w:r w:rsidRPr="001D63A1">
        <w:rPr>
          <w:rFonts w:ascii="Verdana" w:hAnsi="Verdana"/>
          <w:color w:val="000000"/>
          <w:sz w:val="20"/>
          <w:lang w:val="ru-RU"/>
        </w:rPr>
        <w:t>— небольшая лавка букиниста на Четвертой авеню, где он читает книги по двум интересующим его вопросам: магометанству и набивке чучел. Я застал его в другом</w:t>
      </w:r>
      <w:r w:rsidRPr="001D63A1">
        <w:rPr>
          <w:rFonts w:ascii="Verdana" w:hAnsi="Verdana"/>
          <w:color w:val="000000"/>
          <w:sz w:val="20"/>
        </w:rPr>
        <w:t> </w:t>
      </w:r>
      <w:r w:rsidRPr="001D63A1">
        <w:rPr>
          <w:rFonts w:ascii="Verdana" w:hAnsi="Verdana"/>
          <w:color w:val="000000"/>
          <w:sz w:val="20"/>
          <w:lang w:val="ru-RU"/>
        </w:rPr>
        <w:t>— в снимаемой им на Восемнадцатой улице комнате</w:t>
      </w:r>
      <w:r w:rsidRPr="001D63A1">
        <w:rPr>
          <w:rFonts w:ascii="Verdana" w:hAnsi="Verdana"/>
          <w:color w:val="000000"/>
          <w:sz w:val="20"/>
        </w:rPr>
        <w:t> </w:t>
      </w:r>
      <w:r w:rsidRPr="001D63A1">
        <w:rPr>
          <w:rFonts w:ascii="Verdana" w:hAnsi="Verdana"/>
          <w:color w:val="000000"/>
          <w:sz w:val="20"/>
          <w:lang w:val="ru-RU"/>
        </w:rPr>
        <w:t>— спальне и приемной одновременно. Он сидел в одних носках и пытался извлечь «Берега Уабаша» из маленькой цитры. Вот уже четыре года, как он старается выудить эту мелодию, но до сих пор еще так далек от цели, что не мог бы зацепить ее даже самой длинной удочкой для форели. На туалете лежали револьвер Кольта сорок пятого калибра вороненой стали и изрядное количество десяток и двадцаток, туго свернутых в внушительных размеров пачку.</w:t>
      </w:r>
    </w:p>
    <w:p w14:paraId="0B5177EF" w14:textId="77777777" w:rsidR="00683B6C" w:rsidRPr="001D63A1" w:rsidRDefault="00683B6C" w:rsidP="001D63A1">
      <w:pPr>
        <w:suppressAutoHyphens/>
        <w:spacing w:after="0" w:line="240" w:lineRule="auto"/>
        <w:ind w:firstLine="283"/>
        <w:jc w:val="both"/>
        <w:rPr>
          <w:rFonts w:ascii="Verdana" w:hAnsi="Verdana"/>
          <w:color w:val="000000"/>
          <w:sz w:val="20"/>
          <w:lang w:val="ru-RU"/>
        </w:rPr>
      </w:pPr>
      <w:r w:rsidRPr="001D63A1">
        <w:rPr>
          <w:rFonts w:ascii="Verdana" w:hAnsi="Verdana"/>
          <w:color w:val="000000"/>
          <w:sz w:val="20"/>
          <w:lang w:val="ru-RU"/>
        </w:rPr>
        <w:t>Рядом, в передней, порхала горничная с убирательным выражением лица; она не могла решиться ни уйти, ни войти, смущенная носками Поога, терроризированная Кольтом и завороженная, как истая дочь столицы, волшебной пачкой.</w:t>
      </w:r>
    </w:p>
    <w:p w14:paraId="4F72CF1C" w14:textId="77777777" w:rsidR="00683B6C" w:rsidRPr="001D63A1" w:rsidRDefault="00683B6C" w:rsidP="001D63A1">
      <w:pPr>
        <w:suppressAutoHyphens/>
        <w:spacing w:after="0" w:line="240" w:lineRule="auto"/>
        <w:ind w:firstLine="283"/>
        <w:jc w:val="both"/>
        <w:rPr>
          <w:rFonts w:ascii="Verdana" w:hAnsi="Verdana"/>
          <w:color w:val="000000"/>
          <w:sz w:val="20"/>
          <w:lang w:val="ru-RU"/>
        </w:rPr>
      </w:pPr>
      <w:r w:rsidRPr="001D63A1">
        <w:rPr>
          <w:rFonts w:ascii="Verdana" w:hAnsi="Verdana"/>
          <w:color w:val="000000"/>
          <w:sz w:val="20"/>
          <w:lang w:val="ru-RU"/>
        </w:rPr>
        <w:t>Не было человека более прямого и простодушного, чем Поог. По сравнению с открытым выражением его лица, значение крика месячного Генри Джеймса, требовавшего груди, могло показаться туманнее халдейской криптограммы. Он с гордостью рассказывал мне эпизоды из его профессии, на которую он смотрел как на искусство. Я полюбопытствовал узнать, знавал ли он женщин, преуспевавших в этой профессии.</w:t>
      </w:r>
    </w:p>
    <w:p w14:paraId="0280435C" w14:textId="77777777" w:rsidR="00683B6C" w:rsidRPr="001D63A1" w:rsidRDefault="00683B6C" w:rsidP="001D63A1">
      <w:pPr>
        <w:suppressAutoHyphens/>
        <w:spacing w:after="0" w:line="240" w:lineRule="auto"/>
        <w:ind w:firstLine="283"/>
        <w:jc w:val="both"/>
        <w:rPr>
          <w:rFonts w:ascii="Verdana" w:hAnsi="Verdana"/>
          <w:color w:val="000000"/>
          <w:sz w:val="20"/>
          <w:lang w:val="ru-RU"/>
        </w:rPr>
      </w:pPr>
      <w:r w:rsidRPr="001D63A1">
        <w:rPr>
          <w:rFonts w:ascii="Verdana" w:hAnsi="Verdana"/>
          <w:color w:val="000000"/>
          <w:sz w:val="20"/>
          <w:lang w:val="ru-RU"/>
        </w:rPr>
        <w:t>—</w:t>
      </w:r>
      <w:r w:rsidRPr="001D63A1">
        <w:rPr>
          <w:rFonts w:ascii="Verdana" w:hAnsi="Verdana"/>
          <w:color w:val="000000"/>
          <w:sz w:val="20"/>
        </w:rPr>
        <w:t> </w:t>
      </w:r>
      <w:r w:rsidRPr="001D63A1">
        <w:rPr>
          <w:rFonts w:ascii="Verdana" w:hAnsi="Verdana"/>
          <w:color w:val="000000"/>
          <w:sz w:val="20"/>
          <w:lang w:val="ru-RU"/>
        </w:rPr>
        <w:t>Дам?</w:t>
      </w:r>
      <w:r w:rsidRPr="001D63A1">
        <w:rPr>
          <w:rFonts w:ascii="Verdana" w:hAnsi="Verdana"/>
          <w:color w:val="000000"/>
          <w:sz w:val="20"/>
        </w:rPr>
        <w:t> </w:t>
      </w:r>
      <w:r w:rsidRPr="001D63A1">
        <w:rPr>
          <w:rFonts w:ascii="Verdana" w:hAnsi="Verdana"/>
          <w:color w:val="000000"/>
          <w:sz w:val="20"/>
          <w:lang w:val="ru-RU"/>
        </w:rPr>
        <w:t>— с западным рыцарством поправил Поог.</w:t>
      </w:r>
      <w:r w:rsidRPr="001D63A1">
        <w:rPr>
          <w:rFonts w:ascii="Verdana" w:hAnsi="Verdana"/>
          <w:color w:val="000000"/>
          <w:sz w:val="20"/>
        </w:rPr>
        <w:t> </w:t>
      </w:r>
      <w:r w:rsidRPr="001D63A1">
        <w:rPr>
          <w:rFonts w:ascii="Verdana" w:hAnsi="Verdana"/>
          <w:color w:val="000000"/>
          <w:sz w:val="20"/>
          <w:lang w:val="ru-RU"/>
        </w:rPr>
        <w:t>— Во всяком случае, в очень ограниченном количестве. Они не могут специализироваться на одной какой-нибудь отрасли, потому что им постоянно приходится вести работу более общего характера. Они не могут иначе. Кто на земле владеет деньгами? Мужчины! А слыхали ли вы, чтобы мужчина когда-нибудь дал женщине хоть один доллар, не требуя компенсации? Мужчине он готов отдать все свое состояние</w:t>
      </w:r>
      <w:r w:rsidRPr="001D63A1">
        <w:rPr>
          <w:rFonts w:ascii="Verdana" w:hAnsi="Verdana"/>
          <w:color w:val="000000"/>
          <w:sz w:val="20"/>
        </w:rPr>
        <w:t> </w:t>
      </w:r>
      <w:r w:rsidRPr="001D63A1">
        <w:rPr>
          <w:rFonts w:ascii="Verdana" w:hAnsi="Verdana"/>
          <w:color w:val="000000"/>
          <w:sz w:val="20"/>
          <w:lang w:val="ru-RU"/>
        </w:rPr>
        <w:t>— легко, свободно и даром. Но если он опустил хоть один пенни в один из автоматов, поставленных Соединенным Обществом Дочерей Евы, и ананасная жевательная резинка не выпала тотчас же после того, как он дернул рычаг, он сейчас же начинает жаловаться так громко, что вы его услышите за четыре квартала. Мужчина</w:t>
      </w:r>
      <w:r w:rsidRPr="001D63A1">
        <w:rPr>
          <w:rFonts w:ascii="Verdana" w:hAnsi="Verdana"/>
          <w:color w:val="000000"/>
          <w:sz w:val="20"/>
        </w:rPr>
        <w:t> </w:t>
      </w:r>
      <w:r w:rsidRPr="001D63A1">
        <w:rPr>
          <w:rFonts w:ascii="Verdana" w:hAnsi="Verdana"/>
          <w:color w:val="000000"/>
          <w:sz w:val="20"/>
          <w:lang w:val="ru-RU"/>
        </w:rPr>
        <w:t>— самый трудный барьер, который женщине приходится брать. Он не отличается щедростью, и для того, чтобы заставить его заплатить, ей приходится работать сверхурочно. В двух случаях из пяти ее усилия пропадают даром. Она не может прибегнуть к техническим усовершенствованиям и дорогим приспособлениям. Он тотчас же заметил бы их, и ее карты были бы сразу раскрыты. Женщинам приходится загребать, что попадает им под руку,</w:t>
      </w:r>
      <w:r w:rsidRPr="001D63A1">
        <w:rPr>
          <w:rFonts w:ascii="Verdana" w:hAnsi="Verdana"/>
          <w:color w:val="000000"/>
          <w:sz w:val="20"/>
        </w:rPr>
        <w:t> </w:t>
      </w:r>
      <w:r w:rsidRPr="001D63A1">
        <w:rPr>
          <w:rFonts w:ascii="Verdana" w:hAnsi="Verdana"/>
          <w:color w:val="000000"/>
          <w:sz w:val="20"/>
          <w:lang w:val="ru-RU"/>
        </w:rPr>
        <w:t xml:space="preserve">— а ведь ручки-то у них нежные. Есть такие, у которых хорошо работают глазные шлюзы: те другой раз вырабатывают до тысячи долларов с промытой тонны. Ну а что делать тем, у которых глаза не на мокром месте? Им приходится прибегать к письмам (с подписью), фальшивым локонам, сочувствию, трясению бедрами, умению вкусно готовить, сентиментальным </w:t>
      </w:r>
      <w:r w:rsidRPr="001D63A1">
        <w:rPr>
          <w:rFonts w:ascii="Verdana" w:hAnsi="Verdana"/>
          <w:color w:val="000000"/>
          <w:sz w:val="20"/>
          <w:lang w:val="ru-RU"/>
        </w:rPr>
        <w:lastRenderedPageBreak/>
        <w:t>присяжным, умению втирать очки, к шелковым нижним юбкам, предкам, румянам, анонимным письмам, саше из фиалок, свидетелям, револьверам, турнюрам, серной кислоте, лунному свету, кольдкрему и вечерним газетам.</w:t>
      </w:r>
    </w:p>
    <w:p w14:paraId="0DA4E044" w14:textId="77777777" w:rsidR="00683B6C" w:rsidRPr="001D63A1" w:rsidRDefault="00683B6C" w:rsidP="001D63A1">
      <w:pPr>
        <w:suppressAutoHyphens/>
        <w:spacing w:after="0" w:line="240" w:lineRule="auto"/>
        <w:ind w:firstLine="283"/>
        <w:jc w:val="both"/>
        <w:rPr>
          <w:rFonts w:ascii="Verdana" w:hAnsi="Verdana"/>
          <w:color w:val="000000"/>
          <w:sz w:val="20"/>
          <w:lang w:val="ru-RU"/>
        </w:rPr>
      </w:pPr>
      <w:r w:rsidRPr="001D63A1">
        <w:rPr>
          <w:rFonts w:ascii="Verdana" w:hAnsi="Verdana"/>
          <w:color w:val="000000"/>
          <w:sz w:val="20"/>
          <w:lang w:val="ru-RU"/>
        </w:rPr>
        <w:t>—</w:t>
      </w:r>
      <w:r w:rsidRPr="001D63A1">
        <w:rPr>
          <w:rFonts w:ascii="Verdana" w:hAnsi="Verdana"/>
          <w:color w:val="000000"/>
          <w:sz w:val="20"/>
        </w:rPr>
        <w:t> </w:t>
      </w:r>
      <w:r w:rsidRPr="001D63A1">
        <w:rPr>
          <w:rFonts w:ascii="Verdana" w:hAnsi="Verdana"/>
          <w:color w:val="000000"/>
          <w:sz w:val="20"/>
          <w:lang w:val="ru-RU"/>
        </w:rPr>
        <w:t>Ты меня возмущаешь, Ферг,</w:t>
      </w:r>
      <w:r w:rsidRPr="001D63A1">
        <w:rPr>
          <w:rFonts w:ascii="Verdana" w:hAnsi="Verdana"/>
          <w:color w:val="000000"/>
          <w:sz w:val="20"/>
        </w:rPr>
        <w:t> </w:t>
      </w:r>
      <w:r w:rsidRPr="001D63A1">
        <w:rPr>
          <w:rFonts w:ascii="Verdana" w:hAnsi="Verdana"/>
          <w:color w:val="000000"/>
          <w:sz w:val="20"/>
          <w:lang w:val="ru-RU"/>
        </w:rPr>
        <w:t>— сказал я.</w:t>
      </w:r>
      <w:r w:rsidRPr="001D63A1">
        <w:rPr>
          <w:rFonts w:ascii="Verdana" w:hAnsi="Verdana"/>
          <w:color w:val="000000"/>
          <w:sz w:val="20"/>
        </w:rPr>
        <w:t> </w:t>
      </w:r>
      <w:r w:rsidRPr="001D63A1">
        <w:rPr>
          <w:rFonts w:ascii="Verdana" w:hAnsi="Verdana"/>
          <w:color w:val="000000"/>
          <w:sz w:val="20"/>
          <w:lang w:val="ru-RU"/>
        </w:rPr>
        <w:t>— Неужели ты считаешь, что счастливые и согласные супружества тоже основаны на таком шантаже?</w:t>
      </w:r>
    </w:p>
    <w:p w14:paraId="093C3AE5" w14:textId="77777777" w:rsidR="00683B6C" w:rsidRPr="001D63A1" w:rsidRDefault="00683B6C" w:rsidP="001D63A1">
      <w:pPr>
        <w:suppressAutoHyphens/>
        <w:spacing w:after="0" w:line="240" w:lineRule="auto"/>
        <w:ind w:firstLine="283"/>
        <w:jc w:val="both"/>
        <w:rPr>
          <w:rFonts w:ascii="Verdana" w:hAnsi="Verdana"/>
          <w:color w:val="000000"/>
          <w:sz w:val="20"/>
          <w:lang w:val="ru-RU"/>
        </w:rPr>
      </w:pPr>
      <w:r w:rsidRPr="001D63A1">
        <w:rPr>
          <w:rFonts w:ascii="Verdana" w:hAnsi="Verdana"/>
          <w:color w:val="000000"/>
          <w:sz w:val="20"/>
          <w:lang w:val="ru-RU"/>
        </w:rPr>
        <w:t>—</w:t>
      </w:r>
      <w:r w:rsidRPr="001D63A1">
        <w:rPr>
          <w:rFonts w:ascii="Verdana" w:hAnsi="Verdana"/>
          <w:color w:val="000000"/>
          <w:sz w:val="20"/>
        </w:rPr>
        <w:t> </w:t>
      </w:r>
      <w:r w:rsidRPr="001D63A1">
        <w:rPr>
          <w:rFonts w:ascii="Verdana" w:hAnsi="Verdana"/>
          <w:color w:val="000000"/>
          <w:sz w:val="20"/>
          <w:lang w:val="ru-RU"/>
        </w:rPr>
        <w:t>Ну,</w:t>
      </w:r>
      <w:r w:rsidRPr="001D63A1">
        <w:rPr>
          <w:rFonts w:ascii="Verdana" w:hAnsi="Verdana"/>
          <w:color w:val="000000"/>
          <w:sz w:val="20"/>
        </w:rPr>
        <w:t> </w:t>
      </w:r>
      <w:r w:rsidRPr="001D63A1">
        <w:rPr>
          <w:rFonts w:ascii="Verdana" w:hAnsi="Verdana"/>
          <w:color w:val="000000"/>
          <w:sz w:val="20"/>
          <w:lang w:val="ru-RU"/>
        </w:rPr>
        <w:t>— сказал Поог.</w:t>
      </w:r>
      <w:r w:rsidRPr="001D63A1">
        <w:rPr>
          <w:rFonts w:ascii="Verdana" w:hAnsi="Verdana"/>
          <w:color w:val="000000"/>
          <w:sz w:val="20"/>
        </w:rPr>
        <w:t> </w:t>
      </w:r>
      <w:r w:rsidRPr="001D63A1">
        <w:rPr>
          <w:rFonts w:ascii="Verdana" w:hAnsi="Verdana"/>
          <w:color w:val="000000"/>
          <w:sz w:val="20"/>
          <w:lang w:val="ru-RU"/>
        </w:rPr>
        <w:t>— И там, разумеется, шантаж, но не такого сорта, который требует вмешательства полиции, вызова экстренного наряда или который мог бы дать благодарный сюжет для сенсационной пьесы.</w:t>
      </w:r>
    </w:p>
    <w:p w14:paraId="66AC116C" w14:textId="77777777" w:rsidR="00683B6C" w:rsidRPr="001D63A1" w:rsidRDefault="00683B6C" w:rsidP="001D63A1">
      <w:pPr>
        <w:suppressAutoHyphens/>
        <w:spacing w:after="0" w:line="240" w:lineRule="auto"/>
        <w:ind w:firstLine="283"/>
        <w:jc w:val="both"/>
        <w:rPr>
          <w:rFonts w:ascii="Verdana" w:hAnsi="Verdana"/>
          <w:color w:val="000000"/>
          <w:sz w:val="20"/>
          <w:lang w:val="ru-RU"/>
        </w:rPr>
      </w:pPr>
      <w:r w:rsidRPr="001D63A1">
        <w:rPr>
          <w:rFonts w:ascii="Verdana" w:hAnsi="Verdana"/>
          <w:color w:val="000000"/>
          <w:sz w:val="20"/>
          <w:lang w:val="ru-RU"/>
        </w:rPr>
        <w:t>Вот как происходит дело: предположим, что ты</w:t>
      </w:r>
      <w:r w:rsidRPr="001D63A1">
        <w:rPr>
          <w:rFonts w:ascii="Verdana" w:hAnsi="Verdana"/>
          <w:color w:val="000000"/>
          <w:sz w:val="20"/>
        </w:rPr>
        <w:t> </w:t>
      </w:r>
      <w:r w:rsidRPr="001D63A1">
        <w:rPr>
          <w:rFonts w:ascii="Verdana" w:hAnsi="Verdana"/>
          <w:color w:val="000000"/>
          <w:sz w:val="20"/>
          <w:lang w:val="ru-RU"/>
        </w:rPr>
        <w:t>— миллионер с Пятой авеню. Ты возвращаешься домой и приносишь особе, сделавшей на тебя заявку брильянтовую брошку в девять миллионов долларов. Ты преподносишь ей драгоценность. Она восклицает: «О, Джордж!» Она подходит к тебе и целует тебя. Ты ждал поцелуя</w:t>
      </w:r>
      <w:r w:rsidRPr="001D63A1">
        <w:rPr>
          <w:rFonts w:ascii="Verdana" w:hAnsi="Verdana"/>
          <w:color w:val="000000"/>
          <w:sz w:val="20"/>
        </w:rPr>
        <w:t> </w:t>
      </w:r>
      <w:r w:rsidRPr="001D63A1">
        <w:rPr>
          <w:rFonts w:ascii="Verdana" w:hAnsi="Verdana"/>
          <w:color w:val="000000"/>
          <w:sz w:val="20"/>
          <w:lang w:val="ru-RU"/>
        </w:rPr>
        <w:t>— ты получил. Вы квиты. Это шантаж.</w:t>
      </w:r>
    </w:p>
    <w:p w14:paraId="722538D8" w14:textId="77777777" w:rsidR="00683B6C" w:rsidRPr="001D63A1" w:rsidRDefault="00683B6C" w:rsidP="001D63A1">
      <w:pPr>
        <w:suppressAutoHyphens/>
        <w:spacing w:after="0" w:line="240" w:lineRule="auto"/>
        <w:ind w:firstLine="283"/>
        <w:jc w:val="both"/>
        <w:rPr>
          <w:rFonts w:ascii="Verdana" w:hAnsi="Verdana"/>
          <w:color w:val="000000"/>
          <w:sz w:val="20"/>
          <w:lang w:val="ru-RU"/>
        </w:rPr>
      </w:pPr>
      <w:r w:rsidRPr="001D63A1">
        <w:rPr>
          <w:rFonts w:ascii="Verdana" w:hAnsi="Verdana"/>
          <w:color w:val="000000"/>
          <w:sz w:val="20"/>
          <w:lang w:val="ru-RU"/>
        </w:rPr>
        <w:t>Но я хочу тебе рассказать про Артемизию Блай. Она была сама из Канзаса и напоминала пшеницу во всех ее составных частях. Волосы у нее были светлые, как усики на колосьях; стройна она была и высока, как стебель, выросший в низине в сырое лето; глаза у нее были большие и круглые, как спорынья, и всем цветам она предпочитала зеленый.</w:t>
      </w:r>
    </w:p>
    <w:p w14:paraId="1902A3CB" w14:textId="77777777" w:rsidR="00683B6C" w:rsidRPr="001D63A1" w:rsidRDefault="00683B6C" w:rsidP="001D63A1">
      <w:pPr>
        <w:suppressAutoHyphens/>
        <w:spacing w:after="0" w:line="240" w:lineRule="auto"/>
        <w:ind w:firstLine="283"/>
        <w:jc w:val="both"/>
        <w:rPr>
          <w:rFonts w:ascii="Verdana" w:hAnsi="Verdana"/>
          <w:color w:val="000000"/>
          <w:sz w:val="20"/>
          <w:lang w:val="ru-RU"/>
        </w:rPr>
      </w:pPr>
      <w:r w:rsidRPr="001D63A1">
        <w:rPr>
          <w:rFonts w:ascii="Verdana" w:hAnsi="Verdana"/>
          <w:color w:val="000000"/>
          <w:sz w:val="20"/>
          <w:lang w:val="ru-RU"/>
        </w:rPr>
        <w:t>Во время моего последнего путешествия по злачным местам вашего уединенного городка я познакомился с неким Вокрассом. Его оценивали... то есть у него действительно был миллион. Он мне сказал, что работает по уличной части. «Уличный торговец?»</w:t>
      </w:r>
      <w:r w:rsidRPr="001D63A1">
        <w:rPr>
          <w:rFonts w:ascii="Verdana" w:hAnsi="Verdana"/>
          <w:color w:val="000000"/>
          <w:sz w:val="20"/>
        </w:rPr>
        <w:t> </w:t>
      </w:r>
      <w:r w:rsidRPr="001D63A1">
        <w:rPr>
          <w:rFonts w:ascii="Verdana" w:hAnsi="Verdana"/>
          <w:color w:val="000000"/>
          <w:sz w:val="20"/>
          <w:lang w:val="ru-RU"/>
        </w:rPr>
        <w:t>— иронически спрашиваю я. «Вот именно,</w:t>
      </w:r>
      <w:r w:rsidRPr="001D63A1">
        <w:rPr>
          <w:rFonts w:ascii="Verdana" w:hAnsi="Verdana"/>
          <w:color w:val="000000"/>
          <w:sz w:val="20"/>
        </w:rPr>
        <w:t> </w:t>
      </w:r>
      <w:r w:rsidRPr="001D63A1">
        <w:rPr>
          <w:rFonts w:ascii="Verdana" w:hAnsi="Verdana"/>
          <w:color w:val="000000"/>
          <w:sz w:val="20"/>
          <w:lang w:val="ru-RU"/>
        </w:rPr>
        <w:t>— отвечает он.</w:t>
      </w:r>
      <w:r w:rsidRPr="001D63A1">
        <w:rPr>
          <w:rFonts w:ascii="Verdana" w:hAnsi="Verdana"/>
          <w:color w:val="000000"/>
          <w:sz w:val="20"/>
        </w:rPr>
        <w:t> </w:t>
      </w:r>
      <w:r w:rsidRPr="001D63A1">
        <w:rPr>
          <w:rFonts w:ascii="Verdana" w:hAnsi="Verdana"/>
          <w:color w:val="000000"/>
          <w:sz w:val="20"/>
          <w:lang w:val="ru-RU"/>
        </w:rPr>
        <w:t>— Я главный пайщик акционерного общества бетонных мостовых».</w:t>
      </w:r>
    </w:p>
    <w:p w14:paraId="155256D3" w14:textId="77777777" w:rsidR="00683B6C" w:rsidRPr="001D63A1" w:rsidRDefault="00683B6C" w:rsidP="001D63A1">
      <w:pPr>
        <w:suppressAutoHyphens/>
        <w:spacing w:after="0" w:line="240" w:lineRule="auto"/>
        <w:ind w:firstLine="283"/>
        <w:jc w:val="both"/>
        <w:rPr>
          <w:rFonts w:ascii="Verdana" w:hAnsi="Verdana"/>
          <w:color w:val="000000"/>
          <w:sz w:val="20"/>
          <w:lang w:val="ru-RU"/>
        </w:rPr>
      </w:pPr>
      <w:r w:rsidRPr="001D63A1">
        <w:rPr>
          <w:rFonts w:ascii="Verdana" w:hAnsi="Verdana"/>
          <w:color w:val="000000"/>
          <w:sz w:val="20"/>
          <w:lang w:val="ru-RU"/>
        </w:rPr>
        <w:t>Я как-то привязался к нему. Дело в том, что я встретился с ним на Бродвее, однажды вечером, в такую минуту, когда я утратил бодрость духа, счастье, портсигар и деньги. На нем все блестело: цилиндр, брильянтовые запонки и белая крахмальная манишка. Особенно манишка. Я же выглядел чем-то средним между графом Толстым и июньским раком. Мне ужасно не повезло. Я только что... Да пусть мне только попадется этот мерзавец!</w:t>
      </w:r>
    </w:p>
    <w:p w14:paraId="12D99959" w14:textId="77777777" w:rsidR="00683B6C" w:rsidRPr="001D63A1" w:rsidRDefault="00683B6C" w:rsidP="001D63A1">
      <w:pPr>
        <w:suppressAutoHyphens/>
        <w:spacing w:after="0" w:line="240" w:lineRule="auto"/>
        <w:ind w:firstLine="283"/>
        <w:jc w:val="both"/>
        <w:rPr>
          <w:rFonts w:ascii="Verdana" w:hAnsi="Verdana"/>
          <w:color w:val="000000"/>
          <w:sz w:val="20"/>
          <w:lang w:val="ru-RU"/>
        </w:rPr>
      </w:pPr>
      <w:r w:rsidRPr="001D63A1">
        <w:rPr>
          <w:rFonts w:ascii="Verdana" w:hAnsi="Verdana"/>
          <w:color w:val="000000"/>
          <w:sz w:val="20"/>
          <w:lang w:val="ru-RU"/>
        </w:rPr>
        <w:t>Вокрасс остановился и поговорил со мной несколько минут, а потом потащил меня обедать в шикарный ресторан. Там нас угостили Бетховеном, соусом а-ля бордолез, Французскими шансонетками, кремом франжипан, ликером и папиросами. Я знаком с этими заведениями: я их посещаю, когда я на коне.</w:t>
      </w:r>
    </w:p>
    <w:p w14:paraId="40DCA3C1" w14:textId="77777777" w:rsidR="00683B6C" w:rsidRPr="001D63A1" w:rsidRDefault="00683B6C" w:rsidP="001D63A1">
      <w:pPr>
        <w:suppressAutoHyphens/>
        <w:spacing w:after="0" w:line="240" w:lineRule="auto"/>
        <w:ind w:firstLine="283"/>
        <w:jc w:val="both"/>
        <w:rPr>
          <w:rFonts w:ascii="Verdana" w:hAnsi="Verdana"/>
          <w:color w:val="000000"/>
          <w:sz w:val="20"/>
          <w:lang w:val="ru-RU"/>
        </w:rPr>
      </w:pPr>
      <w:r w:rsidRPr="001D63A1">
        <w:rPr>
          <w:rFonts w:ascii="Verdana" w:hAnsi="Verdana"/>
          <w:color w:val="000000"/>
          <w:sz w:val="20"/>
          <w:lang w:val="ru-RU"/>
        </w:rPr>
        <w:t>Но на этот раз я был без гроша, и вид у меня был, наверное, такой же жалкий, как у художника, рисующего иллюстрации для журналов; волосы у меня были в поэтическом беспорядке, точно я собирался выступить на вечеринке бруклинской богемы и прочесть главу из «Эльзи в школе». Вокрасс носился со мной как с писаной торбой. Ему было наплевать, что лакей был скандализован. Наконец, его поведение объяснилось.</w:t>
      </w:r>
    </w:p>
    <w:p w14:paraId="6B82F455" w14:textId="77777777" w:rsidR="00683B6C" w:rsidRPr="001D63A1" w:rsidRDefault="00683B6C" w:rsidP="001D63A1">
      <w:pPr>
        <w:suppressAutoHyphens/>
        <w:spacing w:after="0" w:line="240" w:lineRule="auto"/>
        <w:ind w:firstLine="283"/>
        <w:jc w:val="both"/>
        <w:rPr>
          <w:rFonts w:ascii="Verdana" w:hAnsi="Verdana"/>
          <w:color w:val="000000"/>
          <w:sz w:val="20"/>
          <w:lang w:val="ru-RU"/>
        </w:rPr>
      </w:pPr>
      <w:r w:rsidRPr="001D63A1">
        <w:rPr>
          <w:rFonts w:ascii="Verdana" w:hAnsi="Verdana"/>
          <w:color w:val="000000"/>
          <w:sz w:val="20"/>
          <w:lang w:val="ru-RU"/>
        </w:rPr>
        <w:t>—</w:t>
      </w:r>
      <w:r w:rsidRPr="001D63A1">
        <w:rPr>
          <w:rFonts w:ascii="Verdana" w:hAnsi="Verdana"/>
          <w:color w:val="000000"/>
          <w:sz w:val="20"/>
        </w:rPr>
        <w:t> </w:t>
      </w:r>
      <w:r w:rsidRPr="001D63A1">
        <w:rPr>
          <w:rFonts w:ascii="Verdana" w:hAnsi="Verdana"/>
          <w:color w:val="000000"/>
          <w:sz w:val="20"/>
          <w:lang w:val="ru-RU"/>
        </w:rPr>
        <w:t>Мистер Поог,</w:t>
      </w:r>
      <w:r w:rsidRPr="001D63A1">
        <w:rPr>
          <w:rFonts w:ascii="Verdana" w:hAnsi="Verdana"/>
          <w:color w:val="000000"/>
          <w:sz w:val="20"/>
        </w:rPr>
        <w:t> </w:t>
      </w:r>
      <w:r w:rsidRPr="001D63A1">
        <w:rPr>
          <w:rFonts w:ascii="Verdana" w:hAnsi="Verdana"/>
          <w:color w:val="000000"/>
          <w:sz w:val="20"/>
          <w:lang w:val="ru-RU"/>
        </w:rPr>
        <w:t>— объявляет он,</w:t>
      </w:r>
      <w:r w:rsidRPr="001D63A1">
        <w:rPr>
          <w:rFonts w:ascii="Verdana" w:hAnsi="Verdana"/>
          <w:color w:val="000000"/>
          <w:sz w:val="20"/>
        </w:rPr>
        <w:t> </w:t>
      </w:r>
      <w:r w:rsidRPr="001D63A1">
        <w:rPr>
          <w:rFonts w:ascii="Verdana" w:hAnsi="Verdana"/>
          <w:color w:val="000000"/>
          <w:sz w:val="20"/>
          <w:lang w:val="ru-RU"/>
        </w:rPr>
        <w:t>— я вас весь вечер эксплуатирую.</w:t>
      </w:r>
    </w:p>
    <w:p w14:paraId="19E45D30" w14:textId="77777777" w:rsidR="00683B6C" w:rsidRPr="001D63A1" w:rsidRDefault="00683B6C" w:rsidP="001D63A1">
      <w:pPr>
        <w:suppressAutoHyphens/>
        <w:spacing w:after="0" w:line="240" w:lineRule="auto"/>
        <w:ind w:firstLine="283"/>
        <w:jc w:val="both"/>
        <w:rPr>
          <w:rFonts w:ascii="Verdana" w:hAnsi="Verdana"/>
          <w:color w:val="000000"/>
          <w:sz w:val="20"/>
          <w:lang w:val="ru-RU"/>
        </w:rPr>
      </w:pPr>
      <w:r w:rsidRPr="001D63A1">
        <w:rPr>
          <w:rFonts w:ascii="Verdana" w:hAnsi="Verdana"/>
          <w:color w:val="000000"/>
          <w:sz w:val="20"/>
          <w:lang w:val="ru-RU"/>
        </w:rPr>
        <w:t>—</w:t>
      </w:r>
      <w:r w:rsidRPr="001D63A1">
        <w:rPr>
          <w:rFonts w:ascii="Verdana" w:hAnsi="Verdana"/>
          <w:color w:val="000000"/>
          <w:sz w:val="20"/>
        </w:rPr>
        <w:t> </w:t>
      </w:r>
      <w:r w:rsidRPr="001D63A1">
        <w:rPr>
          <w:rFonts w:ascii="Verdana" w:hAnsi="Verdana"/>
          <w:color w:val="000000"/>
          <w:sz w:val="20"/>
          <w:lang w:val="ru-RU"/>
        </w:rPr>
        <w:t>Продолжайте в том же духе,</w:t>
      </w:r>
      <w:r w:rsidRPr="001D63A1">
        <w:rPr>
          <w:rFonts w:ascii="Verdana" w:hAnsi="Verdana"/>
          <w:color w:val="000000"/>
          <w:sz w:val="20"/>
        </w:rPr>
        <w:t> </w:t>
      </w:r>
      <w:r w:rsidRPr="001D63A1">
        <w:rPr>
          <w:rFonts w:ascii="Verdana" w:hAnsi="Verdana"/>
          <w:color w:val="000000"/>
          <w:sz w:val="20"/>
          <w:lang w:val="ru-RU"/>
        </w:rPr>
        <w:t>— говорю я.</w:t>
      </w:r>
      <w:r w:rsidRPr="001D63A1">
        <w:rPr>
          <w:rFonts w:ascii="Verdana" w:hAnsi="Verdana"/>
          <w:color w:val="000000"/>
          <w:sz w:val="20"/>
        </w:rPr>
        <w:t> </w:t>
      </w:r>
      <w:r w:rsidRPr="001D63A1">
        <w:rPr>
          <w:rFonts w:ascii="Verdana" w:hAnsi="Verdana"/>
          <w:color w:val="000000"/>
          <w:sz w:val="20"/>
          <w:lang w:val="ru-RU"/>
        </w:rPr>
        <w:t>— Надеюсь, вам еще не скоро надоест.</w:t>
      </w:r>
    </w:p>
    <w:p w14:paraId="68D7BB19" w14:textId="77777777" w:rsidR="00683B6C" w:rsidRPr="001D63A1" w:rsidRDefault="00683B6C" w:rsidP="001D63A1">
      <w:pPr>
        <w:suppressAutoHyphens/>
        <w:spacing w:after="0" w:line="240" w:lineRule="auto"/>
        <w:ind w:firstLine="283"/>
        <w:jc w:val="both"/>
        <w:rPr>
          <w:rFonts w:ascii="Verdana" w:hAnsi="Verdana"/>
          <w:color w:val="000000"/>
          <w:sz w:val="20"/>
          <w:lang w:val="ru-RU"/>
        </w:rPr>
      </w:pPr>
      <w:r w:rsidRPr="001D63A1">
        <w:rPr>
          <w:rFonts w:ascii="Verdana" w:hAnsi="Verdana"/>
          <w:color w:val="000000"/>
          <w:sz w:val="20"/>
          <w:lang w:val="ru-RU"/>
        </w:rPr>
        <w:t>Тут он мне, понимаешь, и рассказал, что он за человек Он ньюйоркец. У него было одно желание</w:t>
      </w:r>
      <w:r w:rsidRPr="001D63A1">
        <w:rPr>
          <w:rFonts w:ascii="Verdana" w:hAnsi="Verdana"/>
          <w:color w:val="000000"/>
          <w:sz w:val="20"/>
        </w:rPr>
        <w:t> </w:t>
      </w:r>
      <w:r w:rsidRPr="001D63A1">
        <w:rPr>
          <w:rFonts w:ascii="Verdana" w:hAnsi="Verdana"/>
          <w:color w:val="000000"/>
          <w:sz w:val="20"/>
          <w:lang w:val="ru-RU"/>
        </w:rPr>
        <w:t>— обратить на себя внимание. Ему хотелось быть на виду. Он мечтал о том, чтобы на него указывали, кланялись ему и говорили другим: «Вот идет Вокрасс». Он сознался, что это была мечта его жизни. У него был всего миллион, и потому он не мог приобрести известность швырянием денег направо и налево. Чтобы обратить на себя внимание, он однажды засадил чесноком небольшую площадь на восточной окраине города,</w:t>
      </w:r>
      <w:r w:rsidRPr="001D63A1">
        <w:rPr>
          <w:rFonts w:ascii="Verdana" w:hAnsi="Verdana"/>
          <w:color w:val="000000"/>
          <w:sz w:val="20"/>
        </w:rPr>
        <w:t> </w:t>
      </w:r>
      <w:r w:rsidRPr="001D63A1">
        <w:rPr>
          <w:rFonts w:ascii="Verdana" w:hAnsi="Verdana"/>
          <w:color w:val="000000"/>
          <w:sz w:val="20"/>
          <w:lang w:val="ru-RU"/>
        </w:rPr>
        <w:t>— для бесплатного пользования бедными людьми; но Карнеги, услыхавший про это, тотчас же переплюнул его и построил на этой площади бесплатную библиотеку на гэльском наречии. Три раза пробовал Вокрасс попасть под автомобиль, но в результате добился только того, что сломал себе пять ребер и прочел в газетах заметку о том, что автомобиль переехал неизвестного ростом пять футов десять дюймов, с четырьмя запломбированными зубами; высказывалось предположение, что это последний из знаменитой шайки хулиганов Ред-Лири.</w:t>
      </w:r>
    </w:p>
    <w:p w14:paraId="3731A4EB" w14:textId="77777777" w:rsidR="00683B6C" w:rsidRPr="001D63A1" w:rsidRDefault="00683B6C" w:rsidP="001D63A1">
      <w:pPr>
        <w:suppressAutoHyphens/>
        <w:spacing w:after="0" w:line="240" w:lineRule="auto"/>
        <w:ind w:firstLine="283"/>
        <w:jc w:val="both"/>
        <w:rPr>
          <w:rFonts w:ascii="Verdana" w:hAnsi="Verdana"/>
          <w:color w:val="000000"/>
          <w:sz w:val="20"/>
          <w:lang w:val="ru-RU"/>
        </w:rPr>
      </w:pPr>
      <w:r w:rsidRPr="001D63A1">
        <w:rPr>
          <w:rFonts w:ascii="Verdana" w:hAnsi="Verdana"/>
          <w:color w:val="000000"/>
          <w:sz w:val="20"/>
          <w:lang w:val="ru-RU"/>
        </w:rPr>
        <w:t>—</w:t>
      </w:r>
      <w:r w:rsidRPr="001D63A1">
        <w:rPr>
          <w:rFonts w:ascii="Verdana" w:hAnsi="Verdana"/>
          <w:color w:val="000000"/>
          <w:sz w:val="20"/>
        </w:rPr>
        <w:t> </w:t>
      </w:r>
      <w:r w:rsidRPr="001D63A1">
        <w:rPr>
          <w:rFonts w:ascii="Verdana" w:hAnsi="Verdana"/>
          <w:color w:val="000000"/>
          <w:sz w:val="20"/>
          <w:lang w:val="ru-RU"/>
        </w:rPr>
        <w:t>А вы попробовали бы репортеров,</w:t>
      </w:r>
      <w:r w:rsidRPr="001D63A1">
        <w:rPr>
          <w:rFonts w:ascii="Verdana" w:hAnsi="Verdana"/>
          <w:color w:val="000000"/>
          <w:sz w:val="20"/>
        </w:rPr>
        <w:t> </w:t>
      </w:r>
      <w:r w:rsidRPr="001D63A1">
        <w:rPr>
          <w:rFonts w:ascii="Verdana" w:hAnsi="Verdana"/>
          <w:color w:val="000000"/>
          <w:sz w:val="20"/>
          <w:lang w:val="ru-RU"/>
        </w:rPr>
        <w:t>— сказал я.</w:t>
      </w:r>
    </w:p>
    <w:p w14:paraId="0690A85C" w14:textId="77777777" w:rsidR="00683B6C" w:rsidRPr="001D63A1" w:rsidRDefault="00683B6C" w:rsidP="001D63A1">
      <w:pPr>
        <w:suppressAutoHyphens/>
        <w:spacing w:after="0" w:line="240" w:lineRule="auto"/>
        <w:ind w:firstLine="283"/>
        <w:jc w:val="both"/>
        <w:rPr>
          <w:rFonts w:ascii="Verdana" w:hAnsi="Verdana"/>
          <w:color w:val="000000"/>
          <w:sz w:val="20"/>
          <w:lang w:val="ru-RU"/>
        </w:rPr>
      </w:pPr>
      <w:r w:rsidRPr="001D63A1">
        <w:rPr>
          <w:rFonts w:ascii="Verdana" w:hAnsi="Verdana"/>
          <w:color w:val="000000"/>
          <w:sz w:val="20"/>
          <w:lang w:val="ru-RU"/>
        </w:rPr>
        <w:t>—</w:t>
      </w:r>
      <w:r w:rsidRPr="001D63A1">
        <w:rPr>
          <w:rFonts w:ascii="Verdana" w:hAnsi="Verdana"/>
          <w:color w:val="000000"/>
          <w:sz w:val="20"/>
        </w:rPr>
        <w:t> </w:t>
      </w:r>
      <w:r w:rsidRPr="001D63A1">
        <w:rPr>
          <w:rFonts w:ascii="Verdana" w:hAnsi="Verdana"/>
          <w:color w:val="000000"/>
          <w:sz w:val="20"/>
          <w:lang w:val="ru-RU"/>
        </w:rPr>
        <w:t>За прошлый месяц,</w:t>
      </w:r>
      <w:r w:rsidRPr="001D63A1">
        <w:rPr>
          <w:rFonts w:ascii="Verdana" w:hAnsi="Verdana"/>
          <w:color w:val="000000"/>
          <w:sz w:val="20"/>
        </w:rPr>
        <w:t> </w:t>
      </w:r>
      <w:r w:rsidRPr="001D63A1">
        <w:rPr>
          <w:rFonts w:ascii="Verdana" w:hAnsi="Verdana"/>
          <w:color w:val="000000"/>
          <w:sz w:val="20"/>
          <w:lang w:val="ru-RU"/>
        </w:rPr>
        <w:t>— говорит Вокрасс,</w:t>
      </w:r>
      <w:r w:rsidRPr="001D63A1">
        <w:rPr>
          <w:rFonts w:ascii="Verdana" w:hAnsi="Verdana"/>
          <w:color w:val="000000"/>
          <w:sz w:val="20"/>
        </w:rPr>
        <w:t> </w:t>
      </w:r>
      <w:r w:rsidRPr="001D63A1">
        <w:rPr>
          <w:rFonts w:ascii="Verdana" w:hAnsi="Verdana"/>
          <w:color w:val="000000"/>
          <w:sz w:val="20"/>
          <w:lang w:val="ru-RU"/>
        </w:rPr>
        <w:t>— я истратил сто двадцать четыре доллара восемьдесят центов на угощение репортеров завтраками.</w:t>
      </w:r>
    </w:p>
    <w:p w14:paraId="769794DB" w14:textId="77777777" w:rsidR="00683B6C" w:rsidRPr="001D63A1" w:rsidRDefault="00683B6C" w:rsidP="001D63A1">
      <w:pPr>
        <w:suppressAutoHyphens/>
        <w:spacing w:after="0" w:line="240" w:lineRule="auto"/>
        <w:ind w:firstLine="283"/>
        <w:jc w:val="both"/>
        <w:rPr>
          <w:rFonts w:ascii="Verdana" w:hAnsi="Verdana"/>
          <w:color w:val="000000"/>
          <w:sz w:val="20"/>
          <w:lang w:val="ru-RU"/>
        </w:rPr>
      </w:pPr>
      <w:r w:rsidRPr="001D63A1">
        <w:rPr>
          <w:rFonts w:ascii="Verdana" w:hAnsi="Verdana"/>
          <w:color w:val="000000"/>
          <w:sz w:val="20"/>
          <w:lang w:val="ru-RU"/>
        </w:rPr>
        <w:lastRenderedPageBreak/>
        <w:t>—</w:t>
      </w:r>
      <w:r w:rsidRPr="001D63A1">
        <w:rPr>
          <w:rFonts w:ascii="Verdana" w:hAnsi="Verdana"/>
          <w:color w:val="000000"/>
          <w:sz w:val="20"/>
        </w:rPr>
        <w:t> </w:t>
      </w:r>
      <w:r w:rsidRPr="001D63A1">
        <w:rPr>
          <w:rFonts w:ascii="Verdana" w:hAnsi="Verdana"/>
          <w:color w:val="000000"/>
          <w:sz w:val="20"/>
          <w:lang w:val="ru-RU"/>
        </w:rPr>
        <w:t>Принесло ли это какой-нибудь результат?</w:t>
      </w:r>
      <w:r w:rsidRPr="001D63A1">
        <w:rPr>
          <w:rFonts w:ascii="Verdana" w:hAnsi="Verdana"/>
          <w:color w:val="000000"/>
          <w:sz w:val="20"/>
        </w:rPr>
        <w:t> </w:t>
      </w:r>
      <w:r w:rsidRPr="001D63A1">
        <w:rPr>
          <w:rFonts w:ascii="Verdana" w:hAnsi="Verdana"/>
          <w:color w:val="000000"/>
          <w:sz w:val="20"/>
          <w:lang w:val="ru-RU"/>
        </w:rPr>
        <w:t>— говорю я.</w:t>
      </w:r>
    </w:p>
    <w:p w14:paraId="303681AE" w14:textId="77777777" w:rsidR="00683B6C" w:rsidRPr="001D63A1" w:rsidRDefault="00683B6C" w:rsidP="001D63A1">
      <w:pPr>
        <w:suppressAutoHyphens/>
        <w:spacing w:after="0" w:line="240" w:lineRule="auto"/>
        <w:ind w:firstLine="283"/>
        <w:jc w:val="both"/>
        <w:rPr>
          <w:rFonts w:ascii="Verdana" w:hAnsi="Verdana"/>
          <w:color w:val="000000"/>
          <w:sz w:val="20"/>
          <w:lang w:val="ru-RU"/>
        </w:rPr>
      </w:pPr>
      <w:r w:rsidRPr="001D63A1">
        <w:rPr>
          <w:rFonts w:ascii="Verdana" w:hAnsi="Verdana"/>
          <w:color w:val="000000"/>
          <w:sz w:val="20"/>
          <w:lang w:val="ru-RU"/>
        </w:rPr>
        <w:t>—</w:t>
      </w:r>
      <w:r w:rsidRPr="001D63A1">
        <w:rPr>
          <w:rFonts w:ascii="Verdana" w:hAnsi="Verdana"/>
          <w:color w:val="000000"/>
          <w:sz w:val="20"/>
        </w:rPr>
        <w:t> </w:t>
      </w:r>
      <w:r w:rsidRPr="001D63A1">
        <w:rPr>
          <w:rFonts w:ascii="Verdana" w:hAnsi="Verdana"/>
          <w:color w:val="000000"/>
          <w:sz w:val="20"/>
          <w:lang w:val="ru-RU"/>
        </w:rPr>
        <w:t>Чуть не позабыл,</w:t>
      </w:r>
      <w:r w:rsidRPr="001D63A1">
        <w:rPr>
          <w:rFonts w:ascii="Verdana" w:hAnsi="Verdana"/>
          <w:color w:val="000000"/>
          <w:sz w:val="20"/>
        </w:rPr>
        <w:t> </w:t>
      </w:r>
      <w:r w:rsidRPr="001D63A1">
        <w:rPr>
          <w:rFonts w:ascii="Verdana" w:hAnsi="Verdana"/>
          <w:color w:val="000000"/>
          <w:sz w:val="20"/>
          <w:lang w:val="ru-RU"/>
        </w:rPr>
        <w:t>— говорит он,</w:t>
      </w:r>
      <w:r w:rsidRPr="001D63A1">
        <w:rPr>
          <w:rFonts w:ascii="Verdana" w:hAnsi="Verdana"/>
          <w:color w:val="000000"/>
          <w:sz w:val="20"/>
        </w:rPr>
        <w:t> </w:t>
      </w:r>
      <w:r w:rsidRPr="001D63A1">
        <w:rPr>
          <w:rFonts w:ascii="Verdana" w:hAnsi="Verdana"/>
          <w:color w:val="000000"/>
          <w:sz w:val="20"/>
          <w:lang w:val="ru-RU"/>
        </w:rPr>
        <w:t>— прибавьте восемь долларов пятьдесят центов за пепсин. Да, у меня сделалось расстройство желудка.</w:t>
      </w:r>
    </w:p>
    <w:p w14:paraId="3619CE3F" w14:textId="77777777" w:rsidR="00683B6C" w:rsidRPr="001D63A1" w:rsidRDefault="00683B6C" w:rsidP="001D63A1">
      <w:pPr>
        <w:suppressAutoHyphens/>
        <w:spacing w:after="0" w:line="240" w:lineRule="auto"/>
        <w:ind w:firstLine="283"/>
        <w:jc w:val="both"/>
        <w:rPr>
          <w:rFonts w:ascii="Verdana" w:hAnsi="Verdana"/>
          <w:color w:val="000000"/>
          <w:sz w:val="20"/>
          <w:lang w:val="ru-RU"/>
        </w:rPr>
      </w:pPr>
      <w:r w:rsidRPr="001D63A1">
        <w:rPr>
          <w:rFonts w:ascii="Verdana" w:hAnsi="Verdana"/>
          <w:color w:val="000000"/>
          <w:sz w:val="20"/>
          <w:lang w:val="ru-RU"/>
        </w:rPr>
        <w:t>—</w:t>
      </w:r>
      <w:r w:rsidRPr="001D63A1">
        <w:rPr>
          <w:rFonts w:ascii="Verdana" w:hAnsi="Verdana"/>
          <w:color w:val="000000"/>
          <w:sz w:val="20"/>
        </w:rPr>
        <w:t> </w:t>
      </w:r>
      <w:r w:rsidRPr="001D63A1">
        <w:rPr>
          <w:rFonts w:ascii="Verdana" w:hAnsi="Verdana"/>
          <w:color w:val="000000"/>
          <w:sz w:val="20"/>
          <w:lang w:val="ru-RU"/>
        </w:rPr>
        <w:t>Каким же образом я содействую сейчас вашим усилиям приобрести известность?</w:t>
      </w:r>
      <w:r w:rsidRPr="001D63A1">
        <w:rPr>
          <w:rFonts w:ascii="Verdana" w:hAnsi="Verdana"/>
          <w:color w:val="000000"/>
          <w:sz w:val="20"/>
        </w:rPr>
        <w:t> </w:t>
      </w:r>
      <w:r w:rsidRPr="001D63A1">
        <w:rPr>
          <w:rFonts w:ascii="Verdana" w:hAnsi="Verdana"/>
          <w:color w:val="000000"/>
          <w:sz w:val="20"/>
          <w:lang w:val="ru-RU"/>
        </w:rPr>
        <w:t>— спрашиваю я.</w:t>
      </w:r>
      <w:r w:rsidRPr="001D63A1">
        <w:rPr>
          <w:rFonts w:ascii="Verdana" w:hAnsi="Verdana"/>
          <w:color w:val="000000"/>
          <w:sz w:val="20"/>
        </w:rPr>
        <w:t> </w:t>
      </w:r>
      <w:r w:rsidRPr="001D63A1">
        <w:rPr>
          <w:rFonts w:ascii="Verdana" w:hAnsi="Verdana"/>
          <w:color w:val="000000"/>
          <w:sz w:val="20"/>
          <w:lang w:val="ru-RU"/>
        </w:rPr>
        <w:t>— Контрастом?</w:t>
      </w:r>
    </w:p>
    <w:p w14:paraId="170A1F28" w14:textId="77777777" w:rsidR="00683B6C" w:rsidRPr="001D63A1" w:rsidRDefault="00683B6C" w:rsidP="001D63A1">
      <w:pPr>
        <w:suppressAutoHyphens/>
        <w:spacing w:after="0" w:line="240" w:lineRule="auto"/>
        <w:ind w:firstLine="283"/>
        <w:jc w:val="both"/>
        <w:rPr>
          <w:rFonts w:ascii="Verdana" w:hAnsi="Verdana"/>
          <w:color w:val="000000"/>
          <w:sz w:val="20"/>
          <w:lang w:val="ru-RU"/>
        </w:rPr>
      </w:pPr>
      <w:r w:rsidRPr="001D63A1">
        <w:rPr>
          <w:rFonts w:ascii="Verdana" w:hAnsi="Verdana"/>
          <w:color w:val="000000"/>
          <w:sz w:val="20"/>
          <w:lang w:val="ru-RU"/>
        </w:rPr>
        <w:t>—</w:t>
      </w:r>
      <w:r w:rsidRPr="001D63A1">
        <w:rPr>
          <w:rFonts w:ascii="Verdana" w:hAnsi="Verdana"/>
          <w:color w:val="000000"/>
          <w:sz w:val="20"/>
        </w:rPr>
        <w:t> </w:t>
      </w:r>
      <w:r w:rsidRPr="001D63A1">
        <w:rPr>
          <w:rFonts w:ascii="Verdana" w:hAnsi="Verdana"/>
          <w:color w:val="000000"/>
          <w:sz w:val="20"/>
          <w:lang w:val="ru-RU"/>
        </w:rPr>
        <w:t>Сегодня я действительно имел в виду нечто в этом роде,</w:t>
      </w:r>
      <w:r w:rsidRPr="001D63A1">
        <w:rPr>
          <w:rFonts w:ascii="Verdana" w:hAnsi="Verdana"/>
          <w:color w:val="000000"/>
          <w:sz w:val="20"/>
        </w:rPr>
        <w:t> </w:t>
      </w:r>
      <w:r w:rsidRPr="001D63A1">
        <w:rPr>
          <w:rFonts w:ascii="Verdana" w:hAnsi="Verdana"/>
          <w:color w:val="000000"/>
          <w:sz w:val="20"/>
          <w:lang w:val="ru-RU"/>
        </w:rPr>
        <w:t>— говорит Вокрасс.</w:t>
      </w:r>
      <w:r w:rsidRPr="001D63A1">
        <w:rPr>
          <w:rFonts w:ascii="Verdana" w:hAnsi="Verdana"/>
          <w:color w:val="000000"/>
          <w:sz w:val="20"/>
        </w:rPr>
        <w:t> </w:t>
      </w:r>
      <w:r w:rsidRPr="001D63A1">
        <w:rPr>
          <w:rFonts w:ascii="Verdana" w:hAnsi="Verdana"/>
          <w:color w:val="000000"/>
          <w:sz w:val="20"/>
          <w:lang w:val="ru-RU"/>
        </w:rPr>
        <w:t>— Мне очень жаль, но я вынужден прибегать к эксцентричным выходкам.</w:t>
      </w:r>
    </w:p>
    <w:p w14:paraId="7A59F3F4" w14:textId="77777777" w:rsidR="00683B6C" w:rsidRPr="001D63A1" w:rsidRDefault="00683B6C" w:rsidP="001D63A1">
      <w:pPr>
        <w:suppressAutoHyphens/>
        <w:spacing w:after="0" w:line="240" w:lineRule="auto"/>
        <w:ind w:firstLine="283"/>
        <w:jc w:val="both"/>
        <w:rPr>
          <w:rFonts w:ascii="Verdana" w:hAnsi="Verdana"/>
          <w:color w:val="000000"/>
          <w:sz w:val="20"/>
          <w:lang w:val="ru-RU"/>
        </w:rPr>
      </w:pPr>
      <w:r w:rsidRPr="001D63A1">
        <w:rPr>
          <w:rFonts w:ascii="Verdana" w:hAnsi="Verdana"/>
          <w:color w:val="000000"/>
          <w:sz w:val="20"/>
          <w:lang w:val="ru-RU"/>
        </w:rPr>
        <w:t>Тут он вдруг встает, роняет салфетку в тарелку с супом и отвешивает поклон какому-то господину, который сидит в дальнем углу комнаты под пальмой и ест картошку.</w:t>
      </w:r>
    </w:p>
    <w:p w14:paraId="67F0E135" w14:textId="77777777" w:rsidR="00683B6C" w:rsidRPr="001D63A1" w:rsidRDefault="00683B6C" w:rsidP="001D63A1">
      <w:pPr>
        <w:suppressAutoHyphens/>
        <w:spacing w:after="0" w:line="240" w:lineRule="auto"/>
        <w:ind w:firstLine="283"/>
        <w:jc w:val="both"/>
        <w:rPr>
          <w:rFonts w:ascii="Verdana" w:hAnsi="Verdana"/>
          <w:color w:val="000000"/>
          <w:sz w:val="20"/>
          <w:lang w:val="ru-RU"/>
        </w:rPr>
      </w:pPr>
      <w:r w:rsidRPr="001D63A1">
        <w:rPr>
          <w:rFonts w:ascii="Verdana" w:hAnsi="Verdana"/>
          <w:color w:val="000000"/>
          <w:sz w:val="20"/>
          <w:lang w:val="ru-RU"/>
        </w:rPr>
        <w:t>—</w:t>
      </w:r>
      <w:r w:rsidRPr="001D63A1">
        <w:rPr>
          <w:rFonts w:ascii="Verdana" w:hAnsi="Verdana"/>
          <w:color w:val="000000"/>
          <w:sz w:val="20"/>
        </w:rPr>
        <w:t> </w:t>
      </w:r>
      <w:r w:rsidRPr="001D63A1">
        <w:rPr>
          <w:rFonts w:ascii="Verdana" w:hAnsi="Verdana"/>
          <w:color w:val="000000"/>
          <w:sz w:val="20"/>
          <w:lang w:val="ru-RU"/>
        </w:rPr>
        <w:t>Комиссар полиции,</w:t>
      </w:r>
      <w:r w:rsidRPr="001D63A1">
        <w:rPr>
          <w:rFonts w:ascii="Verdana" w:hAnsi="Verdana"/>
          <w:color w:val="000000"/>
          <w:sz w:val="20"/>
        </w:rPr>
        <w:t> </w:t>
      </w:r>
      <w:r w:rsidRPr="001D63A1">
        <w:rPr>
          <w:rFonts w:ascii="Verdana" w:hAnsi="Verdana"/>
          <w:color w:val="000000"/>
          <w:sz w:val="20"/>
          <w:lang w:val="ru-RU"/>
        </w:rPr>
        <w:t>— довольным тоном объявляет мой честолюбец.</w:t>
      </w:r>
    </w:p>
    <w:p w14:paraId="1EFC9AFA" w14:textId="77777777" w:rsidR="00683B6C" w:rsidRPr="001D63A1" w:rsidRDefault="00683B6C" w:rsidP="001D63A1">
      <w:pPr>
        <w:suppressAutoHyphens/>
        <w:spacing w:after="0" w:line="240" w:lineRule="auto"/>
        <w:ind w:firstLine="283"/>
        <w:jc w:val="both"/>
        <w:rPr>
          <w:rFonts w:ascii="Verdana" w:hAnsi="Verdana"/>
          <w:color w:val="000000"/>
          <w:sz w:val="20"/>
          <w:lang w:val="ru-RU"/>
        </w:rPr>
      </w:pPr>
      <w:r w:rsidRPr="001D63A1">
        <w:rPr>
          <w:rFonts w:ascii="Verdana" w:hAnsi="Verdana"/>
          <w:color w:val="000000"/>
          <w:sz w:val="20"/>
          <w:lang w:val="ru-RU"/>
        </w:rPr>
        <w:t>—</w:t>
      </w:r>
      <w:r w:rsidRPr="001D63A1">
        <w:rPr>
          <w:rFonts w:ascii="Verdana" w:hAnsi="Verdana"/>
          <w:color w:val="000000"/>
          <w:sz w:val="20"/>
        </w:rPr>
        <w:t> </w:t>
      </w:r>
      <w:r w:rsidRPr="001D63A1">
        <w:rPr>
          <w:rFonts w:ascii="Verdana" w:hAnsi="Verdana"/>
          <w:color w:val="000000"/>
          <w:sz w:val="20"/>
          <w:lang w:val="ru-RU"/>
        </w:rPr>
        <w:t>Друг,</w:t>
      </w:r>
      <w:r w:rsidRPr="001D63A1">
        <w:rPr>
          <w:rFonts w:ascii="Verdana" w:hAnsi="Verdana"/>
          <w:color w:val="000000"/>
          <w:sz w:val="20"/>
        </w:rPr>
        <w:t> </w:t>
      </w:r>
      <w:r w:rsidRPr="001D63A1">
        <w:rPr>
          <w:rFonts w:ascii="Verdana" w:hAnsi="Verdana"/>
          <w:color w:val="000000"/>
          <w:sz w:val="20"/>
          <w:lang w:val="ru-RU"/>
        </w:rPr>
        <w:t>— быстро говорю я.</w:t>
      </w:r>
      <w:r w:rsidRPr="001D63A1">
        <w:rPr>
          <w:rFonts w:ascii="Verdana" w:hAnsi="Verdana"/>
          <w:color w:val="000000"/>
          <w:sz w:val="20"/>
        </w:rPr>
        <w:t> </w:t>
      </w:r>
      <w:r w:rsidRPr="001D63A1">
        <w:rPr>
          <w:rFonts w:ascii="Verdana" w:hAnsi="Verdana"/>
          <w:color w:val="000000"/>
          <w:sz w:val="20"/>
          <w:lang w:val="ru-RU"/>
        </w:rPr>
        <w:t>— Лезьте вверх сколько хотите, но не выбивайте сами ступеньку из-под ваших же ног. Если вы пользуетесь мной как ступенькой, для того, чтобы раскланиваться с полицией, вы рискуете испортить мне аппетит; мне будет все время казаться, что меня могут арестовать. Надо быть более внимательным к другим.</w:t>
      </w:r>
    </w:p>
    <w:p w14:paraId="5BD231CD" w14:textId="77777777" w:rsidR="00683B6C" w:rsidRPr="001D63A1" w:rsidRDefault="00683B6C" w:rsidP="001D63A1">
      <w:pPr>
        <w:suppressAutoHyphens/>
        <w:spacing w:after="0" w:line="240" w:lineRule="auto"/>
        <w:ind w:firstLine="283"/>
        <w:jc w:val="both"/>
        <w:rPr>
          <w:rFonts w:ascii="Verdana" w:hAnsi="Verdana"/>
          <w:color w:val="000000"/>
          <w:sz w:val="20"/>
          <w:lang w:val="ru-RU"/>
        </w:rPr>
      </w:pPr>
      <w:r w:rsidRPr="001D63A1">
        <w:rPr>
          <w:rFonts w:ascii="Verdana" w:hAnsi="Verdana"/>
          <w:color w:val="000000"/>
          <w:sz w:val="20"/>
          <w:lang w:val="ru-RU"/>
        </w:rPr>
        <w:t>Когда подали фрикасе в кастрюльке по-квакерски, мне вдруг пришла в голову мысль об Артемизии Блай.</w:t>
      </w:r>
    </w:p>
    <w:p w14:paraId="29CD5C2B" w14:textId="77777777" w:rsidR="00683B6C" w:rsidRPr="001D63A1" w:rsidRDefault="00683B6C" w:rsidP="001D63A1">
      <w:pPr>
        <w:suppressAutoHyphens/>
        <w:spacing w:after="0" w:line="240" w:lineRule="auto"/>
        <w:ind w:firstLine="283"/>
        <w:jc w:val="both"/>
        <w:rPr>
          <w:rFonts w:ascii="Verdana" w:hAnsi="Verdana"/>
          <w:color w:val="000000"/>
          <w:sz w:val="20"/>
          <w:lang w:val="ru-RU"/>
        </w:rPr>
      </w:pPr>
      <w:r w:rsidRPr="001D63A1">
        <w:rPr>
          <w:rFonts w:ascii="Verdana" w:hAnsi="Verdana"/>
          <w:color w:val="000000"/>
          <w:sz w:val="20"/>
          <w:lang w:val="ru-RU"/>
        </w:rPr>
        <w:t>—</w:t>
      </w:r>
      <w:r w:rsidRPr="001D63A1">
        <w:rPr>
          <w:rFonts w:ascii="Verdana" w:hAnsi="Verdana"/>
          <w:color w:val="000000"/>
          <w:sz w:val="20"/>
        </w:rPr>
        <w:t> </w:t>
      </w:r>
      <w:r w:rsidRPr="001D63A1">
        <w:rPr>
          <w:rFonts w:ascii="Verdana" w:hAnsi="Verdana"/>
          <w:color w:val="000000"/>
          <w:sz w:val="20"/>
          <w:lang w:val="ru-RU"/>
        </w:rPr>
        <w:t>А что вы скажете, если я устрою так, что о вас станут писать в газетах? По одному или по два столбца в день во всех решительно</w:t>
      </w:r>
      <w:r w:rsidRPr="001D63A1">
        <w:rPr>
          <w:rFonts w:ascii="Verdana" w:hAnsi="Verdana"/>
          <w:color w:val="000000"/>
          <w:sz w:val="20"/>
        </w:rPr>
        <w:t> </w:t>
      </w:r>
      <w:r w:rsidRPr="001D63A1">
        <w:rPr>
          <w:rFonts w:ascii="Verdana" w:hAnsi="Verdana"/>
          <w:color w:val="000000"/>
          <w:sz w:val="20"/>
          <w:lang w:val="ru-RU"/>
        </w:rPr>
        <w:t>— и ваш портрет во многих, и все это на целую неделю? Сколько бы вы дали за это?</w:t>
      </w:r>
    </w:p>
    <w:p w14:paraId="4655972A" w14:textId="77777777" w:rsidR="00683B6C" w:rsidRPr="001D63A1" w:rsidRDefault="00683B6C" w:rsidP="001D63A1">
      <w:pPr>
        <w:suppressAutoHyphens/>
        <w:spacing w:after="0" w:line="240" w:lineRule="auto"/>
        <w:ind w:firstLine="283"/>
        <w:jc w:val="both"/>
        <w:rPr>
          <w:rFonts w:ascii="Verdana" w:hAnsi="Verdana"/>
          <w:color w:val="000000"/>
          <w:sz w:val="20"/>
          <w:lang w:val="ru-RU"/>
        </w:rPr>
      </w:pPr>
      <w:r w:rsidRPr="001D63A1">
        <w:rPr>
          <w:rFonts w:ascii="Verdana" w:hAnsi="Verdana"/>
          <w:color w:val="000000"/>
          <w:sz w:val="20"/>
          <w:lang w:val="ru-RU"/>
        </w:rPr>
        <w:t>—</w:t>
      </w:r>
      <w:r w:rsidRPr="001D63A1">
        <w:rPr>
          <w:rFonts w:ascii="Verdana" w:hAnsi="Verdana"/>
          <w:color w:val="000000"/>
          <w:sz w:val="20"/>
        </w:rPr>
        <w:t> </w:t>
      </w:r>
      <w:r w:rsidRPr="001D63A1">
        <w:rPr>
          <w:rFonts w:ascii="Verdana" w:hAnsi="Verdana"/>
          <w:color w:val="000000"/>
          <w:sz w:val="20"/>
          <w:lang w:val="ru-RU"/>
        </w:rPr>
        <w:t>Десять тысяч долларов,</w:t>
      </w:r>
      <w:r w:rsidRPr="001D63A1">
        <w:rPr>
          <w:rFonts w:ascii="Verdana" w:hAnsi="Verdana"/>
          <w:color w:val="000000"/>
          <w:sz w:val="20"/>
        </w:rPr>
        <w:t> </w:t>
      </w:r>
      <w:r w:rsidRPr="001D63A1">
        <w:rPr>
          <w:rFonts w:ascii="Verdana" w:hAnsi="Verdana"/>
          <w:color w:val="000000"/>
          <w:sz w:val="20"/>
          <w:lang w:val="ru-RU"/>
        </w:rPr>
        <w:t>— сразу повеселев, сказал Вокрасс.</w:t>
      </w:r>
      <w:r w:rsidRPr="001D63A1">
        <w:rPr>
          <w:rFonts w:ascii="Verdana" w:hAnsi="Verdana"/>
          <w:color w:val="000000"/>
          <w:sz w:val="20"/>
        </w:rPr>
        <w:t> </w:t>
      </w:r>
      <w:r w:rsidRPr="001D63A1">
        <w:rPr>
          <w:rFonts w:ascii="Verdana" w:hAnsi="Verdana"/>
          <w:color w:val="000000"/>
          <w:sz w:val="20"/>
          <w:lang w:val="ru-RU"/>
        </w:rPr>
        <w:t>— Но только, чур, без убийства,</w:t>
      </w:r>
      <w:r w:rsidRPr="001D63A1">
        <w:rPr>
          <w:rFonts w:ascii="Verdana" w:hAnsi="Verdana"/>
          <w:color w:val="000000"/>
          <w:sz w:val="20"/>
        </w:rPr>
        <w:t> </w:t>
      </w:r>
      <w:r w:rsidRPr="001D63A1">
        <w:rPr>
          <w:rFonts w:ascii="Verdana" w:hAnsi="Verdana"/>
          <w:color w:val="000000"/>
          <w:sz w:val="20"/>
          <w:lang w:val="ru-RU"/>
        </w:rPr>
        <w:t>— говорит он,</w:t>
      </w:r>
      <w:r w:rsidRPr="001D63A1">
        <w:rPr>
          <w:rFonts w:ascii="Verdana" w:hAnsi="Verdana"/>
          <w:color w:val="000000"/>
          <w:sz w:val="20"/>
        </w:rPr>
        <w:t> </w:t>
      </w:r>
      <w:r w:rsidRPr="001D63A1">
        <w:rPr>
          <w:rFonts w:ascii="Verdana" w:hAnsi="Verdana"/>
          <w:color w:val="000000"/>
          <w:sz w:val="20"/>
          <w:lang w:val="ru-RU"/>
        </w:rPr>
        <w:t>— и затем я не согласен еще приехать на бал в розовых брюках.</w:t>
      </w:r>
    </w:p>
    <w:p w14:paraId="5C951347" w14:textId="77777777" w:rsidR="00683B6C" w:rsidRPr="001D63A1" w:rsidRDefault="00683B6C" w:rsidP="001D63A1">
      <w:pPr>
        <w:suppressAutoHyphens/>
        <w:spacing w:after="0" w:line="240" w:lineRule="auto"/>
        <w:ind w:firstLine="283"/>
        <w:jc w:val="both"/>
        <w:rPr>
          <w:rFonts w:ascii="Verdana" w:hAnsi="Verdana"/>
          <w:color w:val="000000"/>
          <w:sz w:val="20"/>
          <w:lang w:val="ru-RU"/>
        </w:rPr>
      </w:pPr>
      <w:r w:rsidRPr="001D63A1">
        <w:rPr>
          <w:rFonts w:ascii="Verdana" w:hAnsi="Verdana"/>
          <w:color w:val="000000"/>
          <w:sz w:val="20"/>
          <w:lang w:val="ru-RU"/>
        </w:rPr>
        <w:t>—</w:t>
      </w:r>
      <w:r w:rsidRPr="001D63A1">
        <w:rPr>
          <w:rFonts w:ascii="Verdana" w:hAnsi="Verdana"/>
          <w:color w:val="000000"/>
          <w:sz w:val="20"/>
        </w:rPr>
        <w:t> </w:t>
      </w:r>
      <w:r w:rsidRPr="001D63A1">
        <w:rPr>
          <w:rFonts w:ascii="Verdana" w:hAnsi="Verdana"/>
          <w:color w:val="000000"/>
          <w:sz w:val="20"/>
          <w:lang w:val="ru-RU"/>
        </w:rPr>
        <w:t>Этого я от вас и не потребую,</w:t>
      </w:r>
      <w:r w:rsidRPr="001D63A1">
        <w:rPr>
          <w:rFonts w:ascii="Verdana" w:hAnsi="Verdana"/>
          <w:color w:val="000000"/>
          <w:sz w:val="20"/>
        </w:rPr>
        <w:t> </w:t>
      </w:r>
      <w:r w:rsidRPr="001D63A1">
        <w:rPr>
          <w:rFonts w:ascii="Verdana" w:hAnsi="Verdana"/>
          <w:color w:val="000000"/>
          <w:sz w:val="20"/>
          <w:lang w:val="ru-RU"/>
        </w:rPr>
        <w:t>— говорю я.</w:t>
      </w:r>
      <w:r w:rsidRPr="001D63A1">
        <w:rPr>
          <w:rFonts w:ascii="Verdana" w:hAnsi="Verdana"/>
          <w:color w:val="000000"/>
          <w:sz w:val="20"/>
        </w:rPr>
        <w:t> </w:t>
      </w:r>
      <w:r w:rsidRPr="001D63A1">
        <w:rPr>
          <w:rFonts w:ascii="Verdana" w:hAnsi="Verdana"/>
          <w:color w:val="000000"/>
          <w:sz w:val="20"/>
          <w:lang w:val="ru-RU"/>
        </w:rPr>
        <w:t xml:space="preserve">— То, что я предлагаю, вполне совместимо с честью и достоинством мужчины и даже будет очень шикарно. Велите слуге подать коньяку и прочие южные фрукты, и я сам сейчас изложу мой </w:t>
      </w:r>
      <w:r w:rsidRPr="001D63A1">
        <w:rPr>
          <w:rFonts w:ascii="Verdana" w:hAnsi="Verdana"/>
          <w:color w:val="000000"/>
          <w:sz w:val="20"/>
        </w:rPr>
        <w:t>opus</w:t>
      </w:r>
      <w:r w:rsidRPr="001D63A1">
        <w:rPr>
          <w:rFonts w:ascii="Verdana" w:hAnsi="Verdana"/>
          <w:color w:val="000000"/>
          <w:sz w:val="20"/>
          <w:lang w:val="ru-RU"/>
        </w:rPr>
        <w:t xml:space="preserve"> </w:t>
      </w:r>
      <w:r w:rsidRPr="001D63A1">
        <w:rPr>
          <w:rFonts w:ascii="Verdana" w:hAnsi="Verdana"/>
          <w:color w:val="000000"/>
          <w:sz w:val="20"/>
        </w:rPr>
        <w:t>moderandi</w:t>
      </w:r>
      <w:r w:rsidRPr="001D63A1">
        <w:rPr>
          <w:rFonts w:ascii="Verdana" w:hAnsi="Verdana"/>
          <w:color w:val="000000"/>
          <w:sz w:val="20"/>
          <w:lang w:val="ru-RU"/>
        </w:rPr>
        <w:t>.</w:t>
      </w:r>
    </w:p>
    <w:p w14:paraId="5E116FA5" w14:textId="77777777" w:rsidR="00683B6C" w:rsidRPr="001D63A1" w:rsidRDefault="00683B6C" w:rsidP="001D63A1">
      <w:pPr>
        <w:suppressAutoHyphens/>
        <w:spacing w:after="0" w:line="240" w:lineRule="auto"/>
        <w:ind w:firstLine="283"/>
        <w:jc w:val="both"/>
        <w:rPr>
          <w:rFonts w:ascii="Verdana" w:hAnsi="Verdana"/>
          <w:color w:val="000000"/>
          <w:sz w:val="20"/>
          <w:lang w:val="ru-RU"/>
        </w:rPr>
      </w:pPr>
      <w:r w:rsidRPr="001D63A1">
        <w:rPr>
          <w:rFonts w:ascii="Verdana" w:hAnsi="Verdana"/>
          <w:color w:val="000000"/>
          <w:sz w:val="20"/>
          <w:lang w:val="ru-RU"/>
        </w:rPr>
        <w:t>Через час мы заключили сделку. Я послал телеграмму в Салину мисс Артемизии Блай. На следующее же утро она отправилась к старшине четвертой пресвитерианской общины, захватив с собою две фотографии и собственноручное письмо и получила от него взбучку и 80 долларов. Во время короткой остановки в Топеке она успела выменять у вице-председателя одного акционерного общества, в обмен на молниеносную встречу и любовную записочку,</w:t>
      </w:r>
      <w:r w:rsidRPr="001D63A1">
        <w:rPr>
          <w:rFonts w:ascii="Verdana" w:hAnsi="Verdana"/>
          <w:color w:val="000000"/>
          <w:sz w:val="20"/>
        </w:rPr>
        <w:t> </w:t>
      </w:r>
      <w:r w:rsidRPr="001D63A1">
        <w:rPr>
          <w:rFonts w:ascii="Verdana" w:hAnsi="Verdana"/>
          <w:color w:val="000000"/>
          <w:sz w:val="20"/>
          <w:lang w:val="ru-RU"/>
        </w:rPr>
        <w:t>— железнодорожный указатель и пачку кредиток, на обертке которой было нацарапано: «250 долларов».</w:t>
      </w:r>
    </w:p>
    <w:p w14:paraId="5DF4F983" w14:textId="77777777" w:rsidR="00683B6C" w:rsidRPr="001D63A1" w:rsidRDefault="00683B6C" w:rsidP="001D63A1">
      <w:pPr>
        <w:suppressAutoHyphens/>
        <w:spacing w:after="0" w:line="240" w:lineRule="auto"/>
        <w:ind w:firstLine="283"/>
        <w:jc w:val="both"/>
        <w:rPr>
          <w:rFonts w:ascii="Verdana" w:hAnsi="Verdana"/>
          <w:color w:val="000000"/>
          <w:sz w:val="20"/>
          <w:lang w:val="ru-RU"/>
        </w:rPr>
      </w:pPr>
      <w:r w:rsidRPr="001D63A1">
        <w:rPr>
          <w:rFonts w:ascii="Verdana" w:hAnsi="Verdana"/>
          <w:color w:val="000000"/>
          <w:sz w:val="20"/>
          <w:lang w:val="ru-RU"/>
        </w:rPr>
        <w:t>Через пять дней после получения моей телеграммы она сидела вечером, вся декольте и притом разодетая, и ждала меня с Вокрассом; мы должны были повезти ее обедать в один из семейных ресторанов для дам, куда мужчины допускаются только в том случае, если они играют в безик и не курят ничего более крепкого, чем папиросы из порошка для уничтожения волос.</w:t>
      </w:r>
    </w:p>
    <w:p w14:paraId="1A14F800" w14:textId="77777777" w:rsidR="00683B6C" w:rsidRPr="001D63A1" w:rsidRDefault="00683B6C" w:rsidP="001D63A1">
      <w:pPr>
        <w:suppressAutoHyphens/>
        <w:spacing w:after="0" w:line="240" w:lineRule="auto"/>
        <w:ind w:firstLine="283"/>
        <w:jc w:val="both"/>
        <w:rPr>
          <w:rFonts w:ascii="Verdana" w:hAnsi="Verdana"/>
          <w:color w:val="000000"/>
          <w:sz w:val="20"/>
          <w:lang w:val="ru-RU"/>
        </w:rPr>
      </w:pPr>
      <w:r w:rsidRPr="001D63A1">
        <w:rPr>
          <w:rFonts w:ascii="Verdana" w:hAnsi="Verdana"/>
          <w:color w:val="000000"/>
          <w:sz w:val="20"/>
          <w:lang w:val="ru-RU"/>
        </w:rPr>
        <w:t>—</w:t>
      </w:r>
      <w:r w:rsidRPr="001D63A1">
        <w:rPr>
          <w:rFonts w:ascii="Verdana" w:hAnsi="Verdana"/>
          <w:color w:val="000000"/>
          <w:sz w:val="20"/>
        </w:rPr>
        <w:t> </w:t>
      </w:r>
      <w:r w:rsidRPr="001D63A1">
        <w:rPr>
          <w:rFonts w:ascii="Verdana" w:hAnsi="Verdana"/>
          <w:color w:val="000000"/>
          <w:sz w:val="20"/>
          <w:lang w:val="ru-RU"/>
        </w:rPr>
        <w:t>Она сногсшибательна,</w:t>
      </w:r>
      <w:r w:rsidRPr="001D63A1">
        <w:rPr>
          <w:rFonts w:ascii="Verdana" w:hAnsi="Verdana"/>
          <w:color w:val="000000"/>
          <w:sz w:val="20"/>
        </w:rPr>
        <w:t> </w:t>
      </w:r>
      <w:r w:rsidRPr="001D63A1">
        <w:rPr>
          <w:rFonts w:ascii="Verdana" w:hAnsi="Verdana"/>
          <w:color w:val="000000"/>
          <w:sz w:val="20"/>
          <w:lang w:val="ru-RU"/>
        </w:rPr>
        <w:t>— сказал Вокрасс, когда увидел ее.</w:t>
      </w:r>
      <w:r w:rsidRPr="001D63A1">
        <w:rPr>
          <w:rFonts w:ascii="Verdana" w:hAnsi="Verdana"/>
          <w:color w:val="000000"/>
          <w:sz w:val="20"/>
        </w:rPr>
        <w:t> </w:t>
      </w:r>
      <w:r w:rsidRPr="001D63A1">
        <w:rPr>
          <w:rFonts w:ascii="Verdana" w:hAnsi="Verdana"/>
          <w:color w:val="000000"/>
          <w:sz w:val="20"/>
          <w:lang w:val="ru-RU"/>
        </w:rPr>
        <w:t>— Газеты отведут ей не менее двух столбцов. Факт!</w:t>
      </w:r>
    </w:p>
    <w:p w14:paraId="317AD092" w14:textId="77777777" w:rsidR="00683B6C" w:rsidRPr="001D63A1" w:rsidRDefault="00683B6C" w:rsidP="001D63A1">
      <w:pPr>
        <w:suppressAutoHyphens/>
        <w:spacing w:after="0" w:line="240" w:lineRule="auto"/>
        <w:ind w:firstLine="283"/>
        <w:jc w:val="both"/>
        <w:rPr>
          <w:rFonts w:ascii="Verdana" w:hAnsi="Verdana"/>
          <w:color w:val="000000"/>
          <w:sz w:val="20"/>
          <w:lang w:val="ru-RU"/>
        </w:rPr>
      </w:pPr>
      <w:r w:rsidRPr="001D63A1">
        <w:rPr>
          <w:rFonts w:ascii="Verdana" w:hAnsi="Verdana"/>
          <w:color w:val="000000"/>
          <w:sz w:val="20"/>
          <w:lang w:val="ru-RU"/>
        </w:rPr>
        <w:t>Вот какой план мы втроем составили: это была настоящая сделка. Вокрасс должен был в течение месяца афишироваться с мисс Блай со всей откровенностью, страстностью и шиком, на которые он был способен. Этим, конечно, он еще ни на йоту не приближался к цели. Господин в белом галстуке и лакированных ботинках, сыплющий из широкого конца рога изобилия кредитки на содержание и увеселение высокой стройной блондинки, представляет собой зрелище, весьма обыкновенное в Нью-Йорке; таких господ вы можете видеть там не менее, чем синих черепах во время припадка белой горячки. Но он, кроме того, должен был писать ей ежедневно любовные письма самого ужасного свойства,</w:t>
      </w:r>
      <w:r w:rsidRPr="001D63A1">
        <w:rPr>
          <w:rFonts w:ascii="Verdana" w:hAnsi="Verdana"/>
          <w:color w:val="000000"/>
          <w:sz w:val="20"/>
        </w:rPr>
        <w:t> </w:t>
      </w:r>
      <w:r w:rsidRPr="001D63A1">
        <w:rPr>
          <w:rFonts w:ascii="Verdana" w:hAnsi="Verdana"/>
          <w:color w:val="000000"/>
          <w:sz w:val="20"/>
          <w:lang w:val="ru-RU"/>
        </w:rPr>
        <w:t>— вроде тех, которые жены издают после смерти мужей. Через месяц он должен был ее бросить, а она должна была предъявить ему иск в сто тысяч долларов за неисполнение обещания жениться.</w:t>
      </w:r>
    </w:p>
    <w:p w14:paraId="4FA05033" w14:textId="77777777" w:rsidR="00683B6C" w:rsidRPr="001D63A1" w:rsidRDefault="00683B6C" w:rsidP="001D63A1">
      <w:pPr>
        <w:suppressAutoHyphens/>
        <w:spacing w:after="0" w:line="240" w:lineRule="auto"/>
        <w:ind w:firstLine="283"/>
        <w:jc w:val="both"/>
        <w:rPr>
          <w:rFonts w:ascii="Verdana" w:hAnsi="Verdana"/>
          <w:color w:val="000000"/>
          <w:sz w:val="20"/>
          <w:lang w:val="ru-RU"/>
        </w:rPr>
      </w:pPr>
      <w:r w:rsidRPr="001D63A1">
        <w:rPr>
          <w:rFonts w:ascii="Verdana" w:hAnsi="Verdana"/>
          <w:color w:val="000000"/>
          <w:sz w:val="20"/>
          <w:lang w:val="ru-RU"/>
        </w:rPr>
        <w:t>Мисс Артемизия должна была получить десять тысяч долларов в виде вознаграждения, если она выиграет дело, если же она проиграет, то эти деньги ей все равно уплачивались. Мы составили письменный договор.</w:t>
      </w:r>
    </w:p>
    <w:p w14:paraId="5431823A" w14:textId="77777777" w:rsidR="00683B6C" w:rsidRPr="001D63A1" w:rsidRDefault="00683B6C" w:rsidP="001D63A1">
      <w:pPr>
        <w:suppressAutoHyphens/>
        <w:spacing w:after="0" w:line="240" w:lineRule="auto"/>
        <w:ind w:firstLine="283"/>
        <w:jc w:val="both"/>
        <w:rPr>
          <w:rFonts w:ascii="Verdana" w:hAnsi="Verdana"/>
          <w:color w:val="000000"/>
          <w:sz w:val="20"/>
          <w:lang w:val="ru-RU"/>
        </w:rPr>
      </w:pPr>
      <w:r w:rsidRPr="001D63A1">
        <w:rPr>
          <w:rFonts w:ascii="Verdana" w:hAnsi="Verdana"/>
          <w:color w:val="000000"/>
          <w:sz w:val="20"/>
          <w:lang w:val="ru-RU"/>
        </w:rPr>
        <w:t>Иногда я сопровождал их во время их выездов, но не особенно часто. Я как-то не подходил под их тон. Иногда она вытаскивала его письма и начинала разбирать их, придираясь к каждому слову, точно это были коносаменты на товар.</w:t>
      </w:r>
    </w:p>
    <w:p w14:paraId="0A5DD2C6" w14:textId="77777777" w:rsidR="00683B6C" w:rsidRPr="001D63A1" w:rsidRDefault="00683B6C" w:rsidP="001D63A1">
      <w:pPr>
        <w:suppressAutoHyphens/>
        <w:spacing w:after="0" w:line="240" w:lineRule="auto"/>
        <w:ind w:firstLine="283"/>
        <w:jc w:val="both"/>
        <w:rPr>
          <w:rFonts w:ascii="Verdana" w:hAnsi="Verdana"/>
          <w:color w:val="000000"/>
          <w:sz w:val="20"/>
          <w:lang w:val="ru-RU"/>
        </w:rPr>
      </w:pPr>
      <w:r w:rsidRPr="001D63A1">
        <w:rPr>
          <w:rFonts w:ascii="Verdana" w:hAnsi="Verdana"/>
          <w:color w:val="000000"/>
          <w:sz w:val="20"/>
          <w:lang w:val="ru-RU"/>
        </w:rPr>
        <w:lastRenderedPageBreak/>
        <w:t>—</w:t>
      </w:r>
      <w:r w:rsidRPr="001D63A1">
        <w:rPr>
          <w:rFonts w:ascii="Verdana" w:hAnsi="Verdana"/>
          <w:color w:val="000000"/>
          <w:sz w:val="20"/>
        </w:rPr>
        <w:t> </w:t>
      </w:r>
      <w:r w:rsidRPr="001D63A1">
        <w:rPr>
          <w:rFonts w:ascii="Verdana" w:hAnsi="Verdana"/>
          <w:color w:val="000000"/>
          <w:sz w:val="20"/>
          <w:lang w:val="ru-RU"/>
        </w:rPr>
        <w:t>Эй, вы! Послушайте-ка!</w:t>
      </w:r>
      <w:r w:rsidRPr="001D63A1">
        <w:rPr>
          <w:rFonts w:ascii="Verdana" w:hAnsi="Verdana"/>
          <w:color w:val="000000"/>
          <w:sz w:val="20"/>
        </w:rPr>
        <w:t> </w:t>
      </w:r>
      <w:r w:rsidRPr="001D63A1">
        <w:rPr>
          <w:rFonts w:ascii="Verdana" w:hAnsi="Verdana"/>
          <w:color w:val="000000"/>
          <w:sz w:val="20"/>
          <w:lang w:val="ru-RU"/>
        </w:rPr>
        <w:t>— начинала она.</w:t>
      </w:r>
      <w:r w:rsidRPr="001D63A1">
        <w:rPr>
          <w:rFonts w:ascii="Verdana" w:hAnsi="Verdana"/>
          <w:color w:val="000000"/>
          <w:sz w:val="20"/>
        </w:rPr>
        <w:t> </w:t>
      </w:r>
      <w:r w:rsidRPr="001D63A1">
        <w:rPr>
          <w:rFonts w:ascii="Verdana" w:hAnsi="Verdana"/>
          <w:color w:val="000000"/>
          <w:sz w:val="20"/>
          <w:lang w:val="ru-RU"/>
        </w:rPr>
        <w:t>— Что это такое, скажите на милость? Письмо к торговцу железными изделиями от его племянника, узнавшего, что его тетка заболела крапивной лихорадкой? Эх вы, восточные растяпы! Понимаете вы в любовных письмах, как канзасский кузнечник в буксирных пароходах. «Дорогая мисс Блай!»</w:t>
      </w:r>
      <w:r w:rsidRPr="001D63A1">
        <w:rPr>
          <w:rFonts w:ascii="Verdana" w:hAnsi="Verdana"/>
          <w:color w:val="000000"/>
          <w:sz w:val="20"/>
        </w:rPr>
        <w:t> </w:t>
      </w:r>
      <w:r w:rsidRPr="001D63A1">
        <w:rPr>
          <w:rFonts w:ascii="Verdana" w:hAnsi="Verdana"/>
          <w:color w:val="000000"/>
          <w:sz w:val="20"/>
          <w:lang w:val="ru-RU"/>
        </w:rPr>
        <w:t>— из таких выражений вы, что ли, думаете, пекутся свадебные пироги? Вы воображаете, что можете этим заинтересовать публику на суде? Если вы хотите, чтобы лучи славы коснулись ваших редеющих седин, вы должны приняться за дело всерьез и называть меня «мумуличка», «кукушечка», «тигреночек мой», а подписываться не иначе как: «Моей маленькой пупусиньке-мумуличке</w:t>
      </w:r>
      <w:r w:rsidRPr="001D63A1">
        <w:rPr>
          <w:rFonts w:ascii="Verdana" w:hAnsi="Verdana"/>
          <w:color w:val="000000"/>
          <w:sz w:val="20"/>
        </w:rPr>
        <w:t> </w:t>
      </w:r>
      <w:r w:rsidRPr="001D63A1">
        <w:rPr>
          <w:rFonts w:ascii="Verdana" w:hAnsi="Verdana"/>
          <w:color w:val="000000"/>
          <w:sz w:val="20"/>
          <w:lang w:val="ru-RU"/>
        </w:rPr>
        <w:t>— собственный большой гадкий мальчишка». Вам надо поумнеть.</w:t>
      </w:r>
    </w:p>
    <w:p w14:paraId="4C6BB864" w14:textId="77777777" w:rsidR="00683B6C" w:rsidRPr="001D63A1" w:rsidRDefault="00683B6C" w:rsidP="001D63A1">
      <w:pPr>
        <w:suppressAutoHyphens/>
        <w:spacing w:after="0" w:line="240" w:lineRule="auto"/>
        <w:ind w:firstLine="283"/>
        <w:jc w:val="both"/>
        <w:rPr>
          <w:rFonts w:ascii="Verdana" w:hAnsi="Verdana"/>
          <w:color w:val="000000"/>
          <w:sz w:val="20"/>
          <w:lang w:val="ru-RU"/>
        </w:rPr>
      </w:pPr>
      <w:r w:rsidRPr="001D63A1">
        <w:rPr>
          <w:rFonts w:ascii="Verdana" w:hAnsi="Verdana"/>
          <w:color w:val="000000"/>
          <w:sz w:val="20"/>
          <w:lang w:val="ru-RU"/>
        </w:rPr>
        <w:t>После этого Вокрасс начал наяривать. Я уже представлял себе, как будут заседать присяжные, а женщины в публике станут срывать друг с друга шляпки, чтобы лучше видеть и слышать. Я предвидел время, когда мистер Вокрасс станет не менее популярным, чем архиепископ Кранмер, Бруклинский мост или сэндвичи с салатом и сыром. Ему, по-видимому, очень нравилась подобная перспектива.</w:t>
      </w:r>
    </w:p>
    <w:p w14:paraId="5B8DB296" w14:textId="77777777" w:rsidR="00683B6C" w:rsidRPr="001D63A1" w:rsidRDefault="00683B6C" w:rsidP="001D63A1">
      <w:pPr>
        <w:suppressAutoHyphens/>
        <w:spacing w:after="0" w:line="240" w:lineRule="auto"/>
        <w:ind w:firstLine="283"/>
        <w:jc w:val="both"/>
        <w:rPr>
          <w:rFonts w:ascii="Verdana" w:hAnsi="Verdana"/>
          <w:color w:val="000000"/>
          <w:sz w:val="20"/>
          <w:lang w:val="ru-RU"/>
        </w:rPr>
      </w:pPr>
      <w:r w:rsidRPr="001D63A1">
        <w:rPr>
          <w:rFonts w:ascii="Verdana" w:hAnsi="Verdana"/>
          <w:color w:val="000000"/>
          <w:sz w:val="20"/>
          <w:lang w:val="ru-RU"/>
        </w:rPr>
        <w:t>Наконец, они назначили день; я стоял на Пятой авеню, у шикарного ресторана, и наблюдал через окно. Вошел судебный рассыльный и вручил Вокрассу, сидевшему за столом, повестку. Все обернулись и стали смотреть на них, и он сидел гордый, как Цицерон. Я вернулся к себе домой и закурил сигару в пять центов, так как считал, что десять тысяч долларов у нас в кармане.</w:t>
      </w:r>
    </w:p>
    <w:p w14:paraId="660911A9" w14:textId="77777777" w:rsidR="00683B6C" w:rsidRPr="001D63A1" w:rsidRDefault="00683B6C" w:rsidP="001D63A1">
      <w:pPr>
        <w:suppressAutoHyphens/>
        <w:spacing w:after="0" w:line="240" w:lineRule="auto"/>
        <w:ind w:firstLine="283"/>
        <w:jc w:val="both"/>
        <w:rPr>
          <w:rFonts w:ascii="Verdana" w:hAnsi="Verdana"/>
          <w:color w:val="000000"/>
          <w:sz w:val="20"/>
          <w:lang w:val="ru-RU"/>
        </w:rPr>
      </w:pPr>
      <w:r w:rsidRPr="001D63A1">
        <w:rPr>
          <w:rFonts w:ascii="Verdana" w:hAnsi="Verdana"/>
          <w:color w:val="000000"/>
          <w:sz w:val="20"/>
          <w:lang w:val="ru-RU"/>
        </w:rPr>
        <w:t>Часа два спустя кто-то постучался ко мне в дверь. Оказалось, что это Вокрасс и мисс Артемизия; она держала его под руку и прижималась,</w:t>
      </w:r>
      <w:r w:rsidRPr="001D63A1">
        <w:rPr>
          <w:rFonts w:ascii="Verdana" w:hAnsi="Verdana"/>
          <w:color w:val="000000"/>
          <w:sz w:val="20"/>
        </w:rPr>
        <w:t> </w:t>
      </w:r>
      <w:r w:rsidRPr="001D63A1">
        <w:rPr>
          <w:rFonts w:ascii="Verdana" w:hAnsi="Verdana"/>
          <w:color w:val="000000"/>
          <w:sz w:val="20"/>
          <w:lang w:val="ru-RU"/>
        </w:rPr>
        <w:t>— поверишь ли, прижималась!</w:t>
      </w:r>
      <w:r w:rsidRPr="001D63A1">
        <w:rPr>
          <w:rFonts w:ascii="Verdana" w:hAnsi="Verdana"/>
          <w:color w:val="000000"/>
          <w:sz w:val="20"/>
        </w:rPr>
        <w:t> </w:t>
      </w:r>
      <w:r w:rsidRPr="001D63A1">
        <w:rPr>
          <w:rFonts w:ascii="Verdana" w:hAnsi="Verdana"/>
          <w:color w:val="000000"/>
          <w:sz w:val="20"/>
          <w:lang w:val="ru-RU"/>
        </w:rPr>
        <w:t>— к нему. И они мне объявляют, что они только что ходили венчаться. Потом они начали изрекать какой-то избитый вздор про любовь и тому подобное. А затем они положили на стол пакет, сказали «прощайте!» и ушли.</w:t>
      </w:r>
    </w:p>
    <w:p w14:paraId="04F77330" w14:textId="77777777" w:rsidR="00683B6C" w:rsidRPr="001D63A1" w:rsidRDefault="00683B6C" w:rsidP="001D63A1">
      <w:pPr>
        <w:suppressAutoHyphens/>
        <w:spacing w:after="0" w:line="240" w:lineRule="auto"/>
        <w:ind w:firstLine="283"/>
        <w:jc w:val="both"/>
        <w:rPr>
          <w:rFonts w:ascii="Verdana" w:hAnsi="Verdana"/>
          <w:color w:val="000000"/>
          <w:sz w:val="20"/>
          <w:lang w:val="ru-RU"/>
        </w:rPr>
      </w:pPr>
      <w:r w:rsidRPr="001D63A1">
        <w:rPr>
          <w:rFonts w:ascii="Verdana" w:hAnsi="Verdana"/>
          <w:color w:val="000000"/>
          <w:sz w:val="20"/>
          <w:lang w:val="ru-RU"/>
        </w:rPr>
        <w:t>—</w:t>
      </w:r>
      <w:r w:rsidRPr="001D63A1">
        <w:rPr>
          <w:rFonts w:ascii="Verdana" w:hAnsi="Verdana"/>
          <w:color w:val="000000"/>
          <w:sz w:val="20"/>
        </w:rPr>
        <w:t> </w:t>
      </w:r>
      <w:r w:rsidRPr="001D63A1">
        <w:rPr>
          <w:rFonts w:ascii="Verdana" w:hAnsi="Verdana"/>
          <w:color w:val="000000"/>
          <w:sz w:val="20"/>
          <w:lang w:val="ru-RU"/>
        </w:rPr>
        <w:t>Вот потому-то я и говорю,</w:t>
      </w:r>
      <w:r w:rsidRPr="001D63A1">
        <w:rPr>
          <w:rFonts w:ascii="Verdana" w:hAnsi="Verdana"/>
          <w:color w:val="000000"/>
          <w:sz w:val="20"/>
        </w:rPr>
        <w:t> </w:t>
      </w:r>
      <w:r w:rsidRPr="001D63A1">
        <w:rPr>
          <w:rFonts w:ascii="Verdana" w:hAnsi="Verdana"/>
          <w:color w:val="000000"/>
          <w:sz w:val="20"/>
          <w:lang w:val="ru-RU"/>
        </w:rPr>
        <w:t>— заключил Фергюсон Поог,</w:t>
      </w:r>
      <w:r w:rsidRPr="001D63A1">
        <w:rPr>
          <w:rFonts w:ascii="Verdana" w:hAnsi="Verdana"/>
          <w:color w:val="000000"/>
          <w:sz w:val="20"/>
        </w:rPr>
        <w:t> </w:t>
      </w:r>
      <w:r w:rsidRPr="001D63A1">
        <w:rPr>
          <w:rFonts w:ascii="Verdana" w:hAnsi="Verdana"/>
          <w:color w:val="000000"/>
          <w:sz w:val="20"/>
          <w:lang w:val="ru-RU"/>
        </w:rPr>
        <w:t>— что женщина никогда не достигнет больших успехов в специальных отраслях. Она слишком занята своим естественным призванием и все свои природные способности к шантажу определяет на службу инстинкту самосохранения и жажде удовольствий.</w:t>
      </w:r>
    </w:p>
    <w:p w14:paraId="240AB668" w14:textId="77777777" w:rsidR="00683B6C" w:rsidRPr="001D63A1" w:rsidRDefault="00683B6C" w:rsidP="001D63A1">
      <w:pPr>
        <w:suppressAutoHyphens/>
        <w:spacing w:after="0" w:line="240" w:lineRule="auto"/>
        <w:ind w:firstLine="283"/>
        <w:jc w:val="both"/>
        <w:rPr>
          <w:rFonts w:ascii="Verdana" w:hAnsi="Verdana"/>
          <w:color w:val="000000"/>
          <w:sz w:val="20"/>
          <w:lang w:val="ru-RU"/>
        </w:rPr>
      </w:pPr>
      <w:r w:rsidRPr="001D63A1">
        <w:rPr>
          <w:rFonts w:ascii="Verdana" w:hAnsi="Verdana"/>
          <w:color w:val="000000"/>
          <w:sz w:val="20"/>
          <w:lang w:val="ru-RU"/>
        </w:rPr>
        <w:t>—</w:t>
      </w:r>
      <w:r w:rsidRPr="001D63A1">
        <w:rPr>
          <w:rFonts w:ascii="Verdana" w:hAnsi="Verdana"/>
          <w:color w:val="000000"/>
          <w:sz w:val="20"/>
        </w:rPr>
        <w:t> </w:t>
      </w:r>
      <w:r w:rsidRPr="001D63A1">
        <w:rPr>
          <w:rFonts w:ascii="Verdana" w:hAnsi="Verdana"/>
          <w:color w:val="000000"/>
          <w:sz w:val="20"/>
          <w:lang w:val="ru-RU"/>
        </w:rPr>
        <w:t>А что было в пакете, который они оставили тебе?</w:t>
      </w:r>
      <w:r w:rsidRPr="001D63A1">
        <w:rPr>
          <w:rFonts w:ascii="Verdana" w:hAnsi="Verdana"/>
          <w:color w:val="000000"/>
          <w:sz w:val="20"/>
        </w:rPr>
        <w:t> </w:t>
      </w:r>
      <w:r w:rsidRPr="001D63A1">
        <w:rPr>
          <w:rFonts w:ascii="Verdana" w:hAnsi="Verdana"/>
          <w:color w:val="000000"/>
          <w:sz w:val="20"/>
          <w:lang w:val="ru-RU"/>
        </w:rPr>
        <w:t>— с обычным любопытством спросил я.</w:t>
      </w:r>
    </w:p>
    <w:p w14:paraId="6B0BF07B" w14:textId="4A046F93" w:rsidR="004B70B8" w:rsidRPr="001D63A1" w:rsidRDefault="00683B6C" w:rsidP="001D63A1">
      <w:pPr>
        <w:suppressAutoHyphens/>
        <w:spacing w:after="0" w:line="240" w:lineRule="auto"/>
        <w:ind w:firstLine="283"/>
        <w:jc w:val="both"/>
        <w:rPr>
          <w:rFonts w:ascii="Verdana" w:hAnsi="Verdana"/>
          <w:color w:val="000000"/>
          <w:sz w:val="20"/>
          <w:lang w:val="ru-RU"/>
        </w:rPr>
      </w:pPr>
      <w:r w:rsidRPr="001D63A1">
        <w:rPr>
          <w:rFonts w:ascii="Verdana" w:hAnsi="Verdana"/>
          <w:color w:val="000000"/>
          <w:sz w:val="20"/>
          <w:lang w:val="ru-RU"/>
        </w:rPr>
        <w:t>—</w:t>
      </w:r>
      <w:r w:rsidRPr="001D63A1">
        <w:rPr>
          <w:rFonts w:ascii="Verdana" w:hAnsi="Verdana"/>
          <w:color w:val="000000"/>
          <w:sz w:val="20"/>
        </w:rPr>
        <w:t> </w:t>
      </w:r>
      <w:r w:rsidRPr="001D63A1">
        <w:rPr>
          <w:rFonts w:ascii="Verdana" w:hAnsi="Verdana"/>
          <w:color w:val="000000"/>
          <w:sz w:val="20"/>
          <w:lang w:val="ru-RU"/>
        </w:rPr>
        <w:t>Эх,</w:t>
      </w:r>
      <w:r w:rsidRPr="001D63A1">
        <w:rPr>
          <w:rFonts w:ascii="Verdana" w:hAnsi="Verdana"/>
          <w:color w:val="000000"/>
          <w:sz w:val="20"/>
        </w:rPr>
        <w:t> </w:t>
      </w:r>
      <w:r w:rsidRPr="001D63A1">
        <w:rPr>
          <w:rFonts w:ascii="Verdana" w:hAnsi="Verdana"/>
          <w:color w:val="000000"/>
          <w:sz w:val="20"/>
          <w:lang w:val="ru-RU"/>
        </w:rPr>
        <w:t>— сказал Фергюсон,</w:t>
      </w:r>
      <w:r w:rsidRPr="001D63A1">
        <w:rPr>
          <w:rFonts w:ascii="Verdana" w:hAnsi="Verdana"/>
          <w:color w:val="000000"/>
          <w:sz w:val="20"/>
        </w:rPr>
        <w:t> </w:t>
      </w:r>
      <w:r w:rsidRPr="001D63A1">
        <w:rPr>
          <w:rFonts w:ascii="Verdana" w:hAnsi="Verdana"/>
          <w:color w:val="000000"/>
          <w:sz w:val="20"/>
          <w:lang w:val="ru-RU"/>
        </w:rPr>
        <w:t>— там был билет в телячьем вагоне до Канзас-Сити и две пары старых штанов мистера Вокрасса.</w:t>
      </w:r>
    </w:p>
    <w:sectPr w:rsidR="004B70B8" w:rsidRPr="001D63A1" w:rsidSect="001D63A1">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B3CE78" w14:textId="77777777" w:rsidR="004A29E9" w:rsidRDefault="004A29E9" w:rsidP="00683B6C">
      <w:pPr>
        <w:spacing w:after="0" w:line="240" w:lineRule="auto"/>
      </w:pPr>
      <w:r>
        <w:separator/>
      </w:r>
    </w:p>
  </w:endnote>
  <w:endnote w:type="continuationSeparator" w:id="0">
    <w:p w14:paraId="7E3D697F" w14:textId="77777777" w:rsidR="004A29E9" w:rsidRDefault="004A29E9" w:rsidP="00683B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5C8E4" w14:textId="77777777" w:rsidR="001D63A1" w:rsidRDefault="001D63A1" w:rsidP="000B70F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204CEE6" w14:textId="77777777" w:rsidR="001D63A1" w:rsidRDefault="001D63A1" w:rsidP="001D63A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35E7A" w14:textId="30ED8B22" w:rsidR="001D63A1" w:rsidRPr="001D63A1" w:rsidRDefault="001D63A1" w:rsidP="001D63A1">
    <w:pPr>
      <w:pStyle w:val="Footer"/>
      <w:ind w:right="360"/>
      <w:rPr>
        <w:rFonts w:ascii="Arial" w:hAnsi="Arial" w:cs="Arial"/>
        <w:color w:val="999999"/>
        <w:sz w:val="20"/>
        <w:lang w:val="ru-RU"/>
      </w:rPr>
    </w:pPr>
    <w:r w:rsidRPr="001D63A1">
      <w:rPr>
        <w:rStyle w:val="PageNumber"/>
        <w:rFonts w:ascii="Arial" w:hAnsi="Arial" w:cs="Arial"/>
        <w:color w:val="999999"/>
        <w:sz w:val="20"/>
        <w:lang w:val="ru-RU"/>
      </w:rPr>
      <w:t xml:space="preserve">Библиотека «Артефакт» — </w:t>
    </w:r>
    <w:r w:rsidRPr="001D63A1">
      <w:rPr>
        <w:rStyle w:val="PageNumber"/>
        <w:rFonts w:ascii="Arial" w:hAnsi="Arial" w:cs="Arial"/>
        <w:color w:val="999999"/>
        <w:sz w:val="20"/>
      </w:rPr>
      <w:t>http</w:t>
    </w:r>
    <w:r w:rsidRPr="001D63A1">
      <w:rPr>
        <w:rStyle w:val="PageNumber"/>
        <w:rFonts w:ascii="Arial" w:hAnsi="Arial" w:cs="Arial"/>
        <w:color w:val="999999"/>
        <w:sz w:val="20"/>
        <w:lang w:val="ru-RU"/>
      </w:rPr>
      <w:t>://</w:t>
    </w:r>
    <w:r w:rsidRPr="001D63A1">
      <w:rPr>
        <w:rStyle w:val="PageNumber"/>
        <w:rFonts w:ascii="Arial" w:hAnsi="Arial" w:cs="Arial"/>
        <w:color w:val="999999"/>
        <w:sz w:val="20"/>
      </w:rPr>
      <w:t>artefact</w:t>
    </w:r>
    <w:r w:rsidRPr="001D63A1">
      <w:rPr>
        <w:rStyle w:val="PageNumber"/>
        <w:rFonts w:ascii="Arial" w:hAnsi="Arial" w:cs="Arial"/>
        <w:color w:val="999999"/>
        <w:sz w:val="20"/>
        <w:lang w:val="ru-RU"/>
      </w:rPr>
      <w:t>.</w:t>
    </w:r>
    <w:r w:rsidRPr="001D63A1">
      <w:rPr>
        <w:rStyle w:val="PageNumber"/>
        <w:rFonts w:ascii="Arial" w:hAnsi="Arial" w:cs="Arial"/>
        <w:color w:val="999999"/>
        <w:sz w:val="20"/>
      </w:rPr>
      <w:t>lib</w:t>
    </w:r>
    <w:r w:rsidRPr="001D63A1">
      <w:rPr>
        <w:rStyle w:val="PageNumber"/>
        <w:rFonts w:ascii="Arial" w:hAnsi="Arial" w:cs="Arial"/>
        <w:color w:val="999999"/>
        <w:sz w:val="20"/>
        <w:lang w:val="ru-RU"/>
      </w:rPr>
      <w:t>.</w:t>
    </w:r>
    <w:r w:rsidRPr="001D63A1">
      <w:rPr>
        <w:rStyle w:val="PageNumber"/>
        <w:rFonts w:ascii="Arial" w:hAnsi="Arial" w:cs="Arial"/>
        <w:color w:val="999999"/>
        <w:sz w:val="20"/>
      </w:rPr>
      <w:t>ru</w:t>
    </w:r>
    <w:r w:rsidRPr="001D63A1">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33D6A" w14:textId="77777777" w:rsidR="001D63A1" w:rsidRDefault="001D63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08DA4C" w14:textId="77777777" w:rsidR="004A29E9" w:rsidRDefault="004A29E9" w:rsidP="00683B6C">
      <w:pPr>
        <w:spacing w:after="0" w:line="240" w:lineRule="auto"/>
      </w:pPr>
      <w:r>
        <w:separator/>
      </w:r>
    </w:p>
  </w:footnote>
  <w:footnote w:type="continuationSeparator" w:id="0">
    <w:p w14:paraId="26A7139C" w14:textId="77777777" w:rsidR="004A29E9" w:rsidRDefault="004A29E9" w:rsidP="00683B6C">
      <w:pPr>
        <w:spacing w:after="0" w:line="240" w:lineRule="auto"/>
      </w:pPr>
      <w:r>
        <w:continuationSeparator/>
      </w:r>
    </w:p>
  </w:footnote>
  <w:footnote w:id="1">
    <w:p w14:paraId="2739324C" w14:textId="77777777" w:rsidR="00683B6C" w:rsidRDefault="00683B6C" w:rsidP="001D63A1">
      <w:pPr>
        <w:pStyle w:val="FootNote"/>
        <w:spacing w:after="60"/>
        <w:ind w:firstLine="0"/>
      </w:pPr>
      <w:r w:rsidRPr="001D63A1">
        <w:rPr>
          <w:vertAlign w:val="superscript"/>
        </w:rPr>
        <w:footnoteRef/>
      </w:r>
      <w:r>
        <w:t xml:space="preserve"> </w:t>
      </w:r>
      <w:r w:rsidRPr="001D63A1">
        <w:rPr>
          <w:rFonts w:ascii="Calibri" w:hAnsi="Calibri" w:cs="Calibri"/>
        </w:rPr>
        <w:t>Центральная часть Нью</w:t>
      </w:r>
      <w:r w:rsidRPr="001D63A1">
        <w:rPr>
          <w:rFonts w:ascii="Calibri" w:hAnsi="Calibri" w:cs="Calibri"/>
        </w:rPr>
        <w:noBreakHyphen/>
        <w:t>Йорка.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83636" w14:textId="77777777" w:rsidR="001D63A1" w:rsidRDefault="001D63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9BA0A" w14:textId="283E1F39" w:rsidR="001D63A1" w:rsidRPr="001D63A1" w:rsidRDefault="001D63A1" w:rsidP="001D63A1">
    <w:pPr>
      <w:pStyle w:val="Header"/>
      <w:rPr>
        <w:rFonts w:ascii="Arial" w:hAnsi="Arial" w:cs="Arial"/>
        <w:color w:val="999999"/>
        <w:sz w:val="20"/>
        <w:lang w:val="ru-RU"/>
      </w:rPr>
    </w:pPr>
    <w:r w:rsidRPr="001D63A1">
      <w:rPr>
        <w:rFonts w:ascii="Arial" w:hAnsi="Arial" w:cs="Arial"/>
        <w:color w:val="999999"/>
        <w:sz w:val="20"/>
        <w:lang w:val="ru-RU"/>
      </w:rPr>
      <w:t xml:space="preserve">Библиотека «Артефакт» — </w:t>
    </w:r>
    <w:r w:rsidRPr="001D63A1">
      <w:rPr>
        <w:rFonts w:ascii="Arial" w:hAnsi="Arial" w:cs="Arial"/>
        <w:color w:val="999999"/>
        <w:sz w:val="20"/>
      </w:rPr>
      <w:t>http</w:t>
    </w:r>
    <w:r w:rsidRPr="001D63A1">
      <w:rPr>
        <w:rFonts w:ascii="Arial" w:hAnsi="Arial" w:cs="Arial"/>
        <w:color w:val="999999"/>
        <w:sz w:val="20"/>
        <w:lang w:val="ru-RU"/>
      </w:rPr>
      <w:t>://</w:t>
    </w:r>
    <w:r w:rsidRPr="001D63A1">
      <w:rPr>
        <w:rFonts w:ascii="Arial" w:hAnsi="Arial" w:cs="Arial"/>
        <w:color w:val="999999"/>
        <w:sz w:val="20"/>
      </w:rPr>
      <w:t>artefact</w:t>
    </w:r>
    <w:r w:rsidRPr="001D63A1">
      <w:rPr>
        <w:rFonts w:ascii="Arial" w:hAnsi="Arial" w:cs="Arial"/>
        <w:color w:val="999999"/>
        <w:sz w:val="20"/>
        <w:lang w:val="ru-RU"/>
      </w:rPr>
      <w:t>.</w:t>
    </w:r>
    <w:r w:rsidRPr="001D63A1">
      <w:rPr>
        <w:rFonts w:ascii="Arial" w:hAnsi="Arial" w:cs="Arial"/>
        <w:color w:val="999999"/>
        <w:sz w:val="20"/>
      </w:rPr>
      <w:t>lib</w:t>
    </w:r>
    <w:r w:rsidRPr="001D63A1">
      <w:rPr>
        <w:rFonts w:ascii="Arial" w:hAnsi="Arial" w:cs="Arial"/>
        <w:color w:val="999999"/>
        <w:sz w:val="20"/>
        <w:lang w:val="ru-RU"/>
      </w:rPr>
      <w:t>.</w:t>
    </w:r>
    <w:r w:rsidRPr="001D63A1">
      <w:rPr>
        <w:rFonts w:ascii="Arial" w:hAnsi="Arial" w:cs="Arial"/>
        <w:color w:val="999999"/>
        <w:sz w:val="20"/>
      </w:rPr>
      <w:t>ru</w:t>
    </w:r>
    <w:r w:rsidRPr="001D63A1">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77DEC" w14:textId="77777777" w:rsidR="001D63A1" w:rsidRDefault="001D63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37088"/>
    <w:rsid w:val="0015074B"/>
    <w:rsid w:val="001D63A1"/>
    <w:rsid w:val="00255EBC"/>
    <w:rsid w:val="0029639D"/>
    <w:rsid w:val="00326F90"/>
    <w:rsid w:val="004A29E9"/>
    <w:rsid w:val="004B70B8"/>
    <w:rsid w:val="00683B6C"/>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5E4B9A"/>
  <w14:defaultImageDpi w14:val="300"/>
  <w15:docId w15:val="{DF2A430A-DB97-4F7B-93C8-A5F8DCB55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FootNote">
    <w:name w:val="FootNote"/>
    <w:next w:val="Normal"/>
    <w:uiPriority w:val="99"/>
    <w:rsid w:val="00683B6C"/>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character" w:styleId="PageNumber">
    <w:name w:val="page number"/>
    <w:basedOn w:val="DefaultParagraphFont"/>
    <w:uiPriority w:val="99"/>
    <w:semiHidden/>
    <w:unhideWhenUsed/>
    <w:rsid w:val="001D63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2135</Words>
  <Characters>11917</Characters>
  <Application>Microsoft Office Word</Application>
  <DocSecurity>0</DocSecurity>
  <Lines>209</Lines>
  <Paragraphs>55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13997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Женщина и жульничество</dc:title>
  <dc:subject/>
  <dc:creator>О. Генри</dc:creator>
  <cp:keywords/>
  <dc:description/>
  <cp:lastModifiedBy>Andrey Piskunov</cp:lastModifiedBy>
  <cp:revision>6</cp:revision>
  <dcterms:created xsi:type="dcterms:W3CDTF">2013-12-23T23:15:00Z</dcterms:created>
  <dcterms:modified xsi:type="dcterms:W3CDTF">2025-05-09T21:06:00Z</dcterms:modified>
  <cp:category/>
</cp:coreProperties>
</file>