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F7CC4" w14:textId="77777777" w:rsidR="00B971F0" w:rsidRPr="00297FF2" w:rsidRDefault="00B971F0" w:rsidP="00297FF2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297FF2">
        <w:rPr>
          <w:rFonts w:ascii="Verdana" w:hAnsi="Verdana"/>
          <w:color w:val="000000"/>
          <w:sz w:val="32"/>
          <w:lang w:val="ru-RU"/>
        </w:rPr>
        <w:t>Комфорт</w:t>
      </w:r>
    </w:p>
    <w:p w14:paraId="0AD26856" w14:textId="4D6B2C31" w:rsidR="00B971F0" w:rsidRPr="00297FF2" w:rsidRDefault="006C480B" w:rsidP="00297FF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97FF2">
        <w:rPr>
          <w:rFonts w:ascii="Verdana" w:hAnsi="Verdana"/>
          <w:color w:val="000000"/>
          <w:sz w:val="24"/>
          <w:lang w:val="ru-RU"/>
        </w:rPr>
        <w:t>О. Генри</w:t>
      </w:r>
    </w:p>
    <w:p w14:paraId="44F96BE8" w14:textId="639CA2DB" w:rsidR="00B971F0" w:rsidRPr="00297FF2" w:rsidRDefault="00B971F0" w:rsidP="00297FF2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Перевод под ред. В.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Азова</w:t>
      </w:r>
    </w:p>
    <w:p w14:paraId="2FAD73C1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3E901A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По случаю торжеств кучка раф-райдеров сделала визит Нью-Йорку. Эти лояльные отставные вояки чрезвычайно украсили своим присутствием торжества. Газетные репортеры выкопали из своих чемоданов старые широкополые шляпы и кожаные пояса и смешались с толпой визитеров. Бравые сыны Запада без особого восторга приняли к сведению небоскребы (не выше третьего этажа), позевали на Бродвее, повалялись, свернувшись, в широких креслах в холлах гостиниц и в общем являли вид скучный и унылый, напоминая почтенного полковника, отлученного на время маневров от услуг своего камердинера.</w:t>
      </w:r>
    </w:p>
    <w:p w14:paraId="772AF8E1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От этой делегации ротозеев отвалился как-то один из членов ее, некто «Репейник» Най из Пайн-Фетера, Аризона.</w:t>
      </w:r>
    </w:p>
    <w:p w14:paraId="469ABBDC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Ежедневный циклон, проносящийся по Шестой авеню, оторвал его от общества его верных сотоварищей. Пыль, поднятая тысячью шуршащих юбок, ослепила его; мощный грохот вагонов надземной железной дороги оглушил его; ослепительный блеск двадцати тысяч сияющих глаз смутил его воображение.</w:t>
      </w:r>
    </w:p>
    <w:p w14:paraId="3925C4F5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Шторм поднялся так внезапно и был так страшен, что первым импульсом «Репейника» было броситься на землю и ухватиться за какой-нибудь корень, но вскоре он сообразил, что это была не стихийная, а человеческая буря, и он спасся от нее в подъезд какого-то дома.</w:t>
      </w:r>
    </w:p>
    <w:p w14:paraId="7901C344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Репортеры писали, что ничто, кроме широкополых шляп, не изобличало западного происхождения этих северных гаучо. Да усовершенствует небо репортерские глаза! Костюм из черного диагоналя, измятый в невероятных местах; ярко-голубой самовяз, завязанный на фабрике; низкий отложной воротничок времен Сеймура и Блэра, лоснящийся, как белые эмалевые буквы на окнах день-и-ночь-кроме-воскресных-дней-открытых-ресторанов; согнутые от вечного сидения в седле колени; своеобразный сгиб большого и других пальцев правой руки от привычного крепкого сжимания лассо; глубоко всосавшийся загар, какого не в состоянии вызвать самое горячее солнце вне Запада; редко мигающие голубые глаза, автоматически разбивающие движущуюся толпу на четверки, как будто это табун, выпускаемый из загона; выражение изолированности и величия, достойное императора или человека, чей кругозор не распространяется дальше, чем на однодневный переезд,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все эти отпечатки Запада лежали на «Репейнике» Нае. О, да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он носил широкополую шляпу, благосклонный читатель,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совершенно такую же, какую надевают кондуктора из почтовой конторы на Мэдисон-сквере, когда они отправляются в Бронкс по воскресеньям после обеда.</w:t>
      </w:r>
    </w:p>
    <w:p w14:paraId="53AD06DB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Вдруг «Репейник» Най бросился в самую середину потока, ухватил какого-то человека, вытащил его из главного фарватера, по которому текло столичное стадо, и дал ему такого тумака по затылку, что тот отшатнулся к стене.</w:t>
      </w:r>
    </w:p>
    <w:p w14:paraId="2FECE2D7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Жертва подняла свою упавшую с головы шляпу с сердитым выражением лица ньюйоркца, потерпевшего оскорбление и намеревающегося написать по этому поводу письмо в редакцию. Но, взглянув на обидчика, человек убедился, что тумак был только выражением любви и дружеского расположения, сообразно манере Запада, который приветствует друга оскорблениями, гвалтом и кулаками, а врага встречает церемонно и выдержанно, как того требует правильный прицел.</w:t>
      </w:r>
    </w:p>
    <w:p w14:paraId="2DC71F6F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Святая яичница!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воскликнул «Репейник», крепко ухватив плененную им скотину за переднюю ногу.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Неужто это длиннорогий Мерритт?</w:t>
      </w:r>
    </w:p>
    <w:p w14:paraId="4B0DAA2F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Другой был... вы ежедневно можете встретить на Бродвее этот образчик: деловой человек: шляпа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последнее слово моды; хорошие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парикмахер, дела, пищеварение и портной.</w:t>
      </w:r>
    </w:p>
    <w:p w14:paraId="6646A424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«Репейник» Най!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воскликнул он, ухватив покаравшую его руку.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Сердечный друг! Как я рад видеть тебя! Какими чудесами? Ах, да, конечно, торжества! Помню, ты записался в раф-райдеры. Чудесно! Идем, позавтракаем вместе. Никаких! Без отказа!</w:t>
      </w:r>
    </w:p>
    <w:p w14:paraId="3F13D577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«Репейник» с грустью, но решительно прижал его к стене рукой размера, очертаний и цвета хорошего седла.</w:t>
      </w:r>
    </w:p>
    <w:p w14:paraId="76F10EA5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Длиннорогий,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меланхолически сказал он голосом, расстроившим моментально уличное движение,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что они сделали с тобою? Ты ведешь себя совершенно как горожанин. Они превратили тебя в строку из «Всего Нью-Йорка». «Идем позавтракаем вместе!» В наши дни ты не позволил бы себе говорить о жратве в таких оскорбительных выражениях.</w:t>
      </w:r>
    </w:p>
    <w:p w14:paraId="18CBB6AC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Я уже семь лет живу в Нью-Йорке,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сказал Мерритт.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Прошло восемь лет с тех пор, как мы с тобой клеймили коров у старичины Гарсия. Зайдем, во всяком случае, в кафе. Приятно все-таки опять услышать «жратва».</w:t>
      </w:r>
    </w:p>
    <w:p w14:paraId="5A2B9928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Они пробрались сквозь толпу к отелю и, как бы повинуясь какому-то естественному закону, направились прямо к стойке бара.</w:t>
      </w:r>
    </w:p>
    <w:p w14:paraId="559F87F8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Говори,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пригласил «Репейник».</w:t>
      </w:r>
    </w:p>
    <w:p w14:paraId="64301945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Коньяку,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сказал Мерритт.</w:t>
      </w:r>
    </w:p>
    <w:p w14:paraId="244666A7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О боги!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воскликнул «Репейник».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И это тот самый человек, с которым мы вместе видывали зеленого змия в кабачках на Западе! Коньяку? Ах, чтоб тебе! Натурального виски! Ты платишь.</w:t>
      </w:r>
    </w:p>
    <w:p w14:paraId="3BDCCE70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Мерритт улыбнулся и заплатил.</w:t>
      </w:r>
    </w:p>
    <w:p w14:paraId="20E87A41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Они позавтракали в маленьком продолжении столовой, сообщавшемся с кафе. Мерритт искусно уклонился от выбора своего друга, который уперся на яичнице с ветчиной,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 сторону пюре из сельдерея, котлетки из форели, пирога с куропаткой и соответствующего салата.</w:t>
      </w:r>
    </w:p>
    <w:p w14:paraId="11A6C1BE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В тот день,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 огорчением и громоподобным гласом заявил «Репейник»,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когда я не буду в состоянии выпить больше одной рюмки перед закуской с приятелем, которого я встретил после восьми лет разлуки в тридцатицентовом городе, за столом два на четыре фута, в час дня в третий день недели,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пусть девять мустангов перебрыкнут меня сорок раз через шестьсот сорок квадратных акров пастбища. Зарубил себе на носу эту статистику?</w:t>
      </w:r>
    </w:p>
    <w:p w14:paraId="45635D5B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Правильно, старина,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засмеялся Мерритт.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Официант, принесите мне рюмку абсента фраппе. А тебе что, «Репейник»?</w:t>
      </w:r>
    </w:p>
    <w:p w14:paraId="100142E7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Натурального,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траурным голосом ответил Най.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Эх, Длиннорогий! Ты пил его когда-то прямо из горлышка! Прямо из бутылки, в седле, на всем скаку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да настоящее виски, аризонское, не эту бурду... Э, да что! Это ты платишь!</w:t>
      </w:r>
    </w:p>
    <w:p w14:paraId="1B705F67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Мерритт подсунул талон за напитки под свой бокал.</w:t>
      </w:r>
    </w:p>
    <w:p w14:paraId="4108B0D5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Правильно. Ты, вероятно, полагаешь, что город испортил меня. Я такой же хороший ковбой, как и ты, «Репейник», но мне как-то не приходит даже и в голову вернуться к прежней жизни. В Нью-Йорке имеешь комфорт... комфорт! Я хорошо зарабатываю и хорошо проживаю деньги. Довольно с меня мокрых одеял, и гонки за скотом в снежную бурю, и сала с холодным кофе, и встряски раз в полгода. Я полагаю, что буду околачиваться здесь и впредь. Махнем вечером в театр, «Репейник», а потом пообедаем у...</w:t>
      </w:r>
    </w:p>
    <w:p w14:paraId="0574C0FC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Я скажу тебе, кто ты такой, Мерритт,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ответил «Репейник», положив один локоть в его салат, а другой в его масло.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Ты сгущенная, бесплодная, безусловная, короткорукая, козоухая мисс Салли Уокер. Господь сотворил тебя перепендикулярным и приспособленным для езды раскорякой и для употребления крепких слов в оригинале. Ты же осквернил творенье Его рук, перекинув себя в Нью-Йорк, надев маленькие ботиночки, завязанные шнурками, и гримасничая. Я видал, как ты арканил и связывал быка в сорок две с половиной секунды. Если бы ты теперь увидел быка, ты побежал бы сделать заявление об этом в полицию. А эти шарлатанские напитки, которые ты прививаешь своему организму, эти настойки из бурьяна с желудями пополам с киндер-бальзамом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неужели они согласуются с человеческой природой? Ненавижу тебя таким!</w:t>
      </w:r>
    </w:p>
    <w:p w14:paraId="6B1C42B6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Видишь ли, «Репейник»,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ответил Мерритт с оттенком извинения в голосе.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До некоторой степени ты прав. Подчас я и сам чувствую, точно я был вскормлен бутылкой. Но говорю тебе, Нью-Йорк предоставляет человеку комфорт. Есть в нем что-то такое! Зрелища и толпа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и как это все меняется ежедневно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и самое дыхание всего этого. Город словно забрасывает аркан длиною в милю вокруг твоей шеи и оборачивает другой конец его где-то около Тридцать четвертой улицы</w:t>
      </w:r>
      <w:r w:rsidRPr="00297FF2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297FF2">
        <w:rPr>
          <w:rFonts w:ascii="Verdana" w:hAnsi="Verdana"/>
          <w:color w:val="000000"/>
          <w:sz w:val="20"/>
          <w:lang w:val="ru-RU"/>
        </w:rPr>
        <w:t>. Я сам не знаю, что это такое...</w:t>
      </w:r>
    </w:p>
    <w:p w14:paraId="36381EAD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Бог знает,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печально ответил «Репейник».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И я тоже знаю: Восток проглотил тебя. Ты был дичью, а теперь ты телятина. Ты напоминаешь мне цветочный горшок в окне. Даже в горле у меня от тебя пересохло!</w:t>
      </w:r>
    </w:p>
    <w:p w14:paraId="21FDB5AE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Рюмку зеленого шартреза,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приказал Мерритт официанту.</w:t>
      </w:r>
    </w:p>
    <w:p w14:paraId="1D2F9E18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Натурального виски,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вздохнул «Репейник».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Ты платишь, ренегат.</w:t>
      </w:r>
    </w:p>
    <w:p w14:paraId="46D0B5F1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Виноват, но заслуживаю снисхождения,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сказал Мерритт,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ты не можешь этого понять, «Репейник». Здесь такой комфорт, в Нью-Йорке, что...</w:t>
      </w:r>
    </w:p>
    <w:p w14:paraId="4FE0B35E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Одолжи мне, пожалуйста, твою нюхательную соль, ты, мисс Салли!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воскликнул «Репейник».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Если б я не видел своими глазами, как ты однажды отшил трех вооруженных бахвалов из Мазатцай-Сити с незаряженным револьвером в руках...</w:t>
      </w:r>
    </w:p>
    <w:p w14:paraId="7A4E0EA9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Голос «Репейника» заглох в глубоком огорчении.</w:t>
      </w:r>
    </w:p>
    <w:p w14:paraId="1F9570B8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Сигар!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сурово крикнул он официанту, чтобы скрыть свое волнение.</w:t>
      </w:r>
    </w:p>
    <w:p w14:paraId="4311F81E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Пачку турецких папирос,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сказал Мерритт.</w:t>
      </w:r>
    </w:p>
    <w:p w14:paraId="2368765C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Ты платишь,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сказал «Репейник», с трудом скрывая свое презрение.</w:t>
      </w:r>
    </w:p>
    <w:p w14:paraId="79916AA1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В семь часов они пообедали в рекламирующемся в газетах ресторане. Там собралось блестящее общество. Сливки. Оркестр играл увлекательно. Не успеет официант передать дирижеру денежный привет от какого-нибудь гостя, как вся капелла моментально загудит.</w:t>
      </w:r>
    </w:p>
    <w:p w14:paraId="5AB4A011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За обедом Мерритт старался уговорить приятеля. «Репейник» был старым его другом, и он любил его. Он уговорил его попробовать коктейль.</w:t>
      </w:r>
    </w:p>
    <w:p w14:paraId="5E6D967F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Так и быть, ради старой дружбы выпью стакан этого отхаркивающего,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сказал «Репейник»,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но предпочел бы натурального виски. Ты платишь.</w:t>
      </w:r>
    </w:p>
    <w:p w14:paraId="2D337CAD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Ладно,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ответил Мерритт.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А теперь посмотри карточку кушаний. За что ты зацепишься?</w:t>
      </w:r>
    </w:p>
    <w:p w14:paraId="2B42B9F6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Что за чертовщина!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воскликнул «Репейник», выпучив глаза.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Неужели в этом фургоне-кухне имеются все эти харчи? Да тут их до черта! Это что? Пюре из ля... ля... из лягушек, что ли? Я пас! Господи помилуй! Да тут хватит снеди на двадцать объездов. Валяй, я посмотрю.</w:t>
      </w:r>
    </w:p>
    <w:p w14:paraId="39E4E64A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Блюда были заказаны, и Мерритт обратился к винной карточке.</w:t>
      </w:r>
    </w:p>
    <w:p w14:paraId="1D636925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Мэдок здесь недурен,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предложил он.</w:t>
      </w:r>
    </w:p>
    <w:p w14:paraId="09C57621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Ты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доктор, тебе лучше знать,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заметил «Репейник»,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а я уж лучше натурального виски. Ты платишь.</w:t>
      </w:r>
    </w:p>
    <w:p w14:paraId="7751809D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«Репейник» осмотрелся кругом. Официант приносил блюда и убирал порожние тарелки. Он наблюдал. Он видел веселую нью-йоркскую толпу.</w:t>
      </w:r>
    </w:p>
    <w:p w14:paraId="0CC002D2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Как там были дела со скотом, когда ты уехал из Гилы?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спросил Мерритт.</w:t>
      </w:r>
    </w:p>
    <w:p w14:paraId="3D38E876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Хороши,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ответил «Репейник».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Видишь госпожу в красном шелку с крапинками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там, за столиком? Н-ничего! Я бы позволил ей разогревать свои бобы у моего походного костра. Да, со скотом дела ничего. Она красива, как тот белый мустанг, которого я видел однажды на Черной реке.</w:t>
      </w:r>
    </w:p>
    <w:p w14:paraId="4B3ADD38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Когда подали кофе, «Репейник» протянул одну ногу на ближайший стул.</w:t>
      </w:r>
    </w:p>
    <w:p w14:paraId="2C458BD4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Ты говоришь, Длиннорогий, город комфортабельный?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раздумчиво сказал «Репейник».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Да, комфортабельный город. Это не то, что в степи при северном ветре. Как ты назвал эту механику, Длиннорогий? Соус кумберленд? Ничего! Съедобно! И даже очень! Этот белый мустанг удивительно поворачивает голову и встряхивает гривой, погляди-ка! Я думаю, если бы мне удалось продать мое ранчо за приличную сумму, я бы...</w:t>
      </w:r>
    </w:p>
    <w:p w14:paraId="03121FBB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Гьярсонг!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неожиданно рявкнул он так, что парализовал все ножи и вилки в ресторане.</w:t>
      </w:r>
    </w:p>
    <w:p w14:paraId="695808FF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Официант подплыл к столу.</w:t>
      </w:r>
    </w:p>
    <w:p w14:paraId="715E0417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Еще два этих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как их там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коктейля!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приказал «Репейник».</w:t>
      </w:r>
    </w:p>
    <w:p w14:paraId="3ECFD4F3" w14:textId="77777777" w:rsidR="00B971F0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Мерритт посмотрел на него и многозначительно улыбнулся.</w:t>
      </w:r>
    </w:p>
    <w:p w14:paraId="56B4AF36" w14:textId="46294C03" w:rsidR="00B25DB5" w:rsidRPr="00297FF2" w:rsidRDefault="00B971F0" w:rsidP="00297FF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97FF2">
        <w:rPr>
          <w:rFonts w:ascii="Verdana" w:hAnsi="Verdana"/>
          <w:color w:val="000000"/>
          <w:sz w:val="20"/>
          <w:lang w:val="ru-RU"/>
        </w:rPr>
        <w:t>—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Это я плачу,</w:t>
      </w:r>
      <w:r w:rsidRPr="00297FF2">
        <w:rPr>
          <w:rFonts w:ascii="Verdana" w:hAnsi="Verdana"/>
          <w:color w:val="000000"/>
          <w:sz w:val="20"/>
        </w:rPr>
        <w:t> </w:t>
      </w:r>
      <w:r w:rsidRPr="00297FF2">
        <w:rPr>
          <w:rFonts w:ascii="Verdana" w:hAnsi="Verdana"/>
          <w:color w:val="000000"/>
          <w:sz w:val="20"/>
          <w:lang w:val="ru-RU"/>
        </w:rPr>
        <w:t>— сказал «Репейник», выпуская клуб дыма к потолку.</w:t>
      </w:r>
    </w:p>
    <w:sectPr w:rsidR="00B25DB5" w:rsidRPr="00297FF2" w:rsidSect="00297F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BB36" w14:textId="77777777" w:rsidR="00584384" w:rsidRDefault="00584384" w:rsidP="00B971F0">
      <w:pPr>
        <w:spacing w:after="0" w:line="240" w:lineRule="auto"/>
      </w:pPr>
      <w:r>
        <w:separator/>
      </w:r>
    </w:p>
  </w:endnote>
  <w:endnote w:type="continuationSeparator" w:id="0">
    <w:p w14:paraId="060A3146" w14:textId="77777777" w:rsidR="00584384" w:rsidRDefault="00584384" w:rsidP="00B9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17C7" w14:textId="77777777" w:rsidR="00297FF2" w:rsidRDefault="00297FF2" w:rsidP="00836E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82C3242" w14:textId="77777777" w:rsidR="00297FF2" w:rsidRDefault="00297FF2" w:rsidP="00297F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1E2C" w14:textId="33B475C7" w:rsidR="00297FF2" w:rsidRPr="00297FF2" w:rsidRDefault="00297FF2" w:rsidP="00297FF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97FF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97FF2">
      <w:rPr>
        <w:rStyle w:val="PageNumber"/>
        <w:rFonts w:ascii="Arial" w:hAnsi="Arial" w:cs="Arial"/>
        <w:color w:val="999999"/>
        <w:sz w:val="20"/>
      </w:rPr>
      <w:t>http</w:t>
    </w:r>
    <w:r w:rsidRPr="00297FF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97FF2">
      <w:rPr>
        <w:rStyle w:val="PageNumber"/>
        <w:rFonts w:ascii="Arial" w:hAnsi="Arial" w:cs="Arial"/>
        <w:color w:val="999999"/>
        <w:sz w:val="20"/>
      </w:rPr>
      <w:t>artefact</w:t>
    </w:r>
    <w:r w:rsidRPr="00297FF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97FF2">
      <w:rPr>
        <w:rStyle w:val="PageNumber"/>
        <w:rFonts w:ascii="Arial" w:hAnsi="Arial" w:cs="Arial"/>
        <w:color w:val="999999"/>
        <w:sz w:val="20"/>
      </w:rPr>
      <w:t>lib</w:t>
    </w:r>
    <w:r w:rsidRPr="00297FF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97FF2">
      <w:rPr>
        <w:rStyle w:val="PageNumber"/>
        <w:rFonts w:ascii="Arial" w:hAnsi="Arial" w:cs="Arial"/>
        <w:color w:val="999999"/>
        <w:sz w:val="20"/>
      </w:rPr>
      <w:t>ru</w:t>
    </w:r>
    <w:r w:rsidRPr="00297FF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3E9D" w14:textId="77777777" w:rsidR="00297FF2" w:rsidRDefault="00297F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E285B" w14:textId="77777777" w:rsidR="00584384" w:rsidRDefault="00584384" w:rsidP="00B971F0">
      <w:pPr>
        <w:spacing w:after="0" w:line="240" w:lineRule="auto"/>
      </w:pPr>
      <w:r>
        <w:separator/>
      </w:r>
    </w:p>
  </w:footnote>
  <w:footnote w:type="continuationSeparator" w:id="0">
    <w:p w14:paraId="66D36E7B" w14:textId="77777777" w:rsidR="00584384" w:rsidRDefault="00584384" w:rsidP="00B971F0">
      <w:pPr>
        <w:spacing w:after="0" w:line="240" w:lineRule="auto"/>
      </w:pPr>
      <w:r>
        <w:continuationSeparator/>
      </w:r>
    </w:p>
  </w:footnote>
  <w:footnote w:id="1">
    <w:p w14:paraId="3955F1D9" w14:textId="17751CBB" w:rsidR="00B971F0" w:rsidRDefault="00B971F0" w:rsidP="00297FF2">
      <w:pPr>
        <w:pStyle w:val="FootNote"/>
        <w:spacing w:after="60"/>
        <w:ind w:firstLine="0"/>
      </w:pPr>
      <w:r w:rsidRPr="00297FF2">
        <w:rPr>
          <w:vertAlign w:val="superscript"/>
        </w:rPr>
        <w:footnoteRef/>
      </w:r>
      <w:r>
        <w:t xml:space="preserve"> </w:t>
      </w:r>
      <w:r w:rsidRPr="00297FF2">
        <w:rPr>
          <w:rFonts w:ascii="Calibri" w:hAnsi="Calibri" w:cs="Calibri"/>
        </w:rPr>
        <w:t>34</w:t>
      </w:r>
      <w:r w:rsidRPr="00297FF2">
        <w:rPr>
          <w:rFonts w:ascii="Calibri" w:hAnsi="Calibri" w:cs="Calibri"/>
        </w:rPr>
        <w:noBreakHyphen/>
        <w:t>я улица</w:t>
      </w:r>
      <w:r w:rsidR="00297FF2">
        <w:rPr>
          <w:rFonts w:ascii="Calibri" w:hAnsi="Calibri" w:cs="Calibri"/>
        </w:rPr>
        <w:t xml:space="preserve"> — </w:t>
      </w:r>
      <w:r w:rsidRPr="00297FF2">
        <w:rPr>
          <w:rFonts w:ascii="Calibri" w:hAnsi="Calibri" w:cs="Calibri"/>
        </w:rPr>
        <w:t>центр, в котором расположены главные увеселительные места.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DD2D8" w14:textId="77777777" w:rsidR="00297FF2" w:rsidRDefault="00297F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15791" w14:textId="6A9C1BEA" w:rsidR="00297FF2" w:rsidRPr="00297FF2" w:rsidRDefault="00297FF2" w:rsidP="00297FF2">
    <w:pPr>
      <w:pStyle w:val="Header"/>
      <w:rPr>
        <w:rFonts w:ascii="Arial" w:hAnsi="Arial" w:cs="Arial"/>
        <w:color w:val="999999"/>
        <w:sz w:val="20"/>
        <w:lang w:val="ru-RU"/>
      </w:rPr>
    </w:pPr>
    <w:r w:rsidRPr="00297FF2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97FF2">
      <w:rPr>
        <w:rFonts w:ascii="Arial" w:hAnsi="Arial" w:cs="Arial"/>
        <w:color w:val="999999"/>
        <w:sz w:val="20"/>
      </w:rPr>
      <w:t>http</w:t>
    </w:r>
    <w:r w:rsidRPr="00297FF2">
      <w:rPr>
        <w:rFonts w:ascii="Arial" w:hAnsi="Arial" w:cs="Arial"/>
        <w:color w:val="999999"/>
        <w:sz w:val="20"/>
        <w:lang w:val="ru-RU"/>
      </w:rPr>
      <w:t>://</w:t>
    </w:r>
    <w:r w:rsidRPr="00297FF2">
      <w:rPr>
        <w:rFonts w:ascii="Arial" w:hAnsi="Arial" w:cs="Arial"/>
        <w:color w:val="999999"/>
        <w:sz w:val="20"/>
      </w:rPr>
      <w:t>artefact</w:t>
    </w:r>
    <w:r w:rsidRPr="00297FF2">
      <w:rPr>
        <w:rFonts w:ascii="Arial" w:hAnsi="Arial" w:cs="Arial"/>
        <w:color w:val="999999"/>
        <w:sz w:val="20"/>
        <w:lang w:val="ru-RU"/>
      </w:rPr>
      <w:t>.</w:t>
    </w:r>
    <w:r w:rsidRPr="00297FF2">
      <w:rPr>
        <w:rFonts w:ascii="Arial" w:hAnsi="Arial" w:cs="Arial"/>
        <w:color w:val="999999"/>
        <w:sz w:val="20"/>
      </w:rPr>
      <w:t>lib</w:t>
    </w:r>
    <w:r w:rsidRPr="00297FF2">
      <w:rPr>
        <w:rFonts w:ascii="Arial" w:hAnsi="Arial" w:cs="Arial"/>
        <w:color w:val="999999"/>
        <w:sz w:val="20"/>
        <w:lang w:val="ru-RU"/>
      </w:rPr>
      <w:t>.</w:t>
    </w:r>
    <w:r w:rsidRPr="00297FF2">
      <w:rPr>
        <w:rFonts w:ascii="Arial" w:hAnsi="Arial" w:cs="Arial"/>
        <w:color w:val="999999"/>
        <w:sz w:val="20"/>
      </w:rPr>
      <w:t>ru</w:t>
    </w:r>
    <w:r w:rsidRPr="00297FF2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D46E" w14:textId="77777777" w:rsidR="00297FF2" w:rsidRDefault="00297F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97FF2"/>
    <w:rsid w:val="00326F90"/>
    <w:rsid w:val="0050405E"/>
    <w:rsid w:val="00584384"/>
    <w:rsid w:val="006C480B"/>
    <w:rsid w:val="00AA1D8D"/>
    <w:rsid w:val="00B25DB5"/>
    <w:rsid w:val="00B47730"/>
    <w:rsid w:val="00B971F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D54B13"/>
  <w14:defaultImageDpi w14:val="300"/>
  <w15:docId w15:val="{DF2A430A-DB97-4F7B-93C8-A5F8DCB5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B971F0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97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1564</Words>
  <Characters>9229</Characters>
  <Application>Microsoft Office Word</Application>
  <DocSecurity>0</DocSecurity>
  <Lines>170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10728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Комфорт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2025-05-09T21:06:00Z</dcterms:modified>
  <cp:category/>
</cp:coreProperties>
</file>