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44991" w14:textId="77777777" w:rsidR="00A54B08" w:rsidRPr="00845A99" w:rsidRDefault="00A54B08" w:rsidP="00845A99">
      <w:pPr>
        <w:pStyle w:val="Heading2"/>
        <w:keepNext w:val="0"/>
        <w:keepLines w:val="0"/>
        <w:suppressAutoHyphens/>
        <w:spacing w:before="0" w:line="240" w:lineRule="auto"/>
        <w:jc w:val="both"/>
        <w:rPr>
          <w:rFonts w:ascii="Verdana" w:hAnsi="Verdana"/>
          <w:color w:val="000000"/>
          <w:sz w:val="32"/>
          <w:lang w:val="ru-RU"/>
        </w:rPr>
      </w:pPr>
      <w:r w:rsidRPr="00845A99">
        <w:rPr>
          <w:rFonts w:ascii="Verdana" w:hAnsi="Verdana"/>
          <w:color w:val="000000"/>
          <w:sz w:val="32"/>
          <w:lang w:val="ru-RU"/>
        </w:rPr>
        <w:t>Театр</w:t>
      </w:r>
      <w:r w:rsidRPr="00845A99">
        <w:rPr>
          <w:rFonts w:ascii="Verdana" w:hAnsi="Verdana"/>
          <w:color w:val="000000"/>
          <w:sz w:val="32"/>
        </w:rPr>
        <w:t> </w:t>
      </w:r>
      <w:r w:rsidRPr="00845A99">
        <w:rPr>
          <w:rFonts w:ascii="Verdana" w:hAnsi="Verdana"/>
          <w:color w:val="000000"/>
          <w:sz w:val="32"/>
          <w:lang w:val="ru-RU"/>
        </w:rPr>
        <w:t>— это мир</w:t>
      </w:r>
    </w:p>
    <w:p w14:paraId="2D96F3E7" w14:textId="3A39CF69" w:rsidR="00A54B08" w:rsidRPr="00845A99" w:rsidRDefault="000E7B92" w:rsidP="00845A99">
      <w:pPr>
        <w:suppressAutoHyphens/>
        <w:spacing w:after="0" w:line="240" w:lineRule="auto"/>
        <w:jc w:val="both"/>
        <w:rPr>
          <w:rFonts w:ascii="Verdana" w:hAnsi="Verdana"/>
          <w:color w:val="000000"/>
          <w:sz w:val="24"/>
          <w:lang w:val="ru-RU"/>
        </w:rPr>
      </w:pPr>
      <w:r w:rsidRPr="00845A99">
        <w:rPr>
          <w:rFonts w:ascii="Verdana" w:hAnsi="Verdana"/>
          <w:color w:val="000000"/>
          <w:sz w:val="24"/>
          <w:lang w:val="ru-RU"/>
        </w:rPr>
        <w:t>О. Генри</w:t>
      </w:r>
    </w:p>
    <w:p w14:paraId="1317AF8D" w14:textId="1C1959E9" w:rsidR="00A54B08" w:rsidRPr="00845A99" w:rsidRDefault="00A54B08" w:rsidP="00845A99">
      <w:pPr>
        <w:suppressAutoHyphens/>
        <w:spacing w:after="0" w:line="240" w:lineRule="auto"/>
        <w:jc w:val="both"/>
        <w:rPr>
          <w:rFonts w:ascii="Verdana" w:hAnsi="Verdana"/>
          <w:color w:val="000000"/>
          <w:sz w:val="20"/>
          <w:lang w:val="ru-RU"/>
        </w:rPr>
      </w:pPr>
      <w:r w:rsidRPr="00845A99">
        <w:rPr>
          <w:rFonts w:ascii="Verdana" w:hAnsi="Verdana"/>
          <w:color w:val="000000"/>
          <w:sz w:val="20"/>
          <w:lang w:val="ru-RU"/>
        </w:rPr>
        <w:t>Перевод Л.</w:t>
      </w:r>
      <w:r w:rsidRPr="00845A99">
        <w:rPr>
          <w:rFonts w:ascii="Verdana" w:hAnsi="Verdana"/>
          <w:color w:val="000000"/>
          <w:sz w:val="20"/>
        </w:rPr>
        <w:t> </w:t>
      </w:r>
      <w:r w:rsidRPr="00845A99">
        <w:rPr>
          <w:rFonts w:ascii="Verdana" w:hAnsi="Verdana"/>
          <w:color w:val="000000"/>
          <w:sz w:val="20"/>
          <w:lang w:val="ru-RU"/>
        </w:rPr>
        <w:t>Беспаловой</w:t>
      </w:r>
    </w:p>
    <w:p w14:paraId="0EB66468"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p>
    <w:p w14:paraId="06369565"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Моему приятелю-репортеру перепала как-то пара контрамарок</w:t>
      </w:r>
      <w:r w:rsidRPr="00845A99">
        <w:rPr>
          <w:rFonts w:ascii="Verdana" w:hAnsi="Verdana"/>
          <w:color w:val="000000"/>
          <w:sz w:val="20"/>
        </w:rPr>
        <w:t> </w:t>
      </w:r>
      <w:r w:rsidRPr="00845A99">
        <w:rPr>
          <w:rFonts w:ascii="Verdana" w:hAnsi="Verdana"/>
          <w:color w:val="000000"/>
          <w:sz w:val="20"/>
          <w:lang w:val="ru-RU"/>
        </w:rPr>
        <w:t>— так мне удалось попасть несколько дней назад в один из любимых нашей публикой эстрадных театров.</w:t>
      </w:r>
    </w:p>
    <w:p w14:paraId="770DEC39"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Среди прочих номеров в программе значилось и соло на скрипке, исполнял его поразительной наружности мужчина</w:t>
      </w:r>
      <w:r w:rsidRPr="00845A99">
        <w:rPr>
          <w:rFonts w:ascii="Verdana" w:hAnsi="Verdana"/>
          <w:color w:val="000000"/>
          <w:sz w:val="20"/>
        </w:rPr>
        <w:t> </w:t>
      </w:r>
      <w:r w:rsidRPr="00845A99">
        <w:rPr>
          <w:rFonts w:ascii="Verdana" w:hAnsi="Verdana"/>
          <w:color w:val="000000"/>
          <w:sz w:val="20"/>
          <w:lang w:val="ru-RU"/>
        </w:rPr>
        <w:t>— слегка за сорок, но с совершенно седой копной волос. Не страдая пристрастием к музыке, я разглядывал скрипача, пропуская мимо ушей систему производимых им звуков.</w:t>
      </w:r>
    </w:p>
    <w:p w14:paraId="6C2C512C"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С этим скрипачом месяца два тому назад случилась интересная история,</w:t>
      </w:r>
      <w:r w:rsidRPr="00845A99">
        <w:rPr>
          <w:rFonts w:ascii="Verdana" w:hAnsi="Verdana"/>
          <w:color w:val="000000"/>
          <w:sz w:val="20"/>
        </w:rPr>
        <w:t> </w:t>
      </w:r>
      <w:r w:rsidRPr="00845A99">
        <w:rPr>
          <w:rFonts w:ascii="Verdana" w:hAnsi="Verdana"/>
          <w:color w:val="000000"/>
          <w:sz w:val="20"/>
          <w:lang w:val="ru-RU"/>
        </w:rPr>
        <w:t>— сказал репортер.</w:t>
      </w:r>
      <w:r w:rsidRPr="00845A99">
        <w:rPr>
          <w:rFonts w:ascii="Verdana" w:hAnsi="Verdana"/>
          <w:color w:val="000000"/>
          <w:sz w:val="20"/>
        </w:rPr>
        <w:t> </w:t>
      </w:r>
      <w:r w:rsidRPr="00845A99">
        <w:rPr>
          <w:rFonts w:ascii="Verdana" w:hAnsi="Verdana"/>
          <w:color w:val="000000"/>
          <w:sz w:val="20"/>
          <w:lang w:val="ru-RU"/>
        </w:rPr>
        <w:t>— Меня послали к нему. Я получил задание написать колонку, выдержанную в самом что ни на есть веселом и смешном духе. Шефу вроде нравится мой шутейный подход к местным происшествиям. Да, ты не ошибся, я сейчас пишу фарс. Ну, я съездил к скрипачу, разузнал у него все в подробностях, а задание провалил. Вернулся восвояси и развез как мог юмористический отчет об одних похоронах в Ист-Сайде. Почему? Хоть убей, не вижу в этой истории ничего смешного. Вот разве тебе удастся сделать из нее одноактную трагедию для пролога. Факты я тебе все предоставлю.</w:t>
      </w:r>
    </w:p>
    <w:p w14:paraId="7B32F898"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После спектакля мой друг репортер поведал мне эту историю за кружкой пива.</w:t>
      </w:r>
    </w:p>
    <w:p w14:paraId="6D77E9E9"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Я тебя не понимаю,</w:t>
      </w:r>
      <w:r w:rsidRPr="00845A99">
        <w:rPr>
          <w:rFonts w:ascii="Verdana" w:hAnsi="Verdana"/>
          <w:color w:val="000000"/>
          <w:sz w:val="20"/>
        </w:rPr>
        <w:t> </w:t>
      </w:r>
      <w:r w:rsidRPr="00845A99">
        <w:rPr>
          <w:rFonts w:ascii="Verdana" w:hAnsi="Verdana"/>
          <w:color w:val="000000"/>
          <w:sz w:val="20"/>
          <w:lang w:val="ru-RU"/>
        </w:rPr>
        <w:t>— сказал я, когда он поставил точку.</w:t>
      </w:r>
      <w:r w:rsidRPr="00845A99">
        <w:rPr>
          <w:rFonts w:ascii="Verdana" w:hAnsi="Verdana"/>
          <w:color w:val="000000"/>
          <w:sz w:val="20"/>
        </w:rPr>
        <w:t> </w:t>
      </w:r>
      <w:r w:rsidRPr="00845A99">
        <w:rPr>
          <w:rFonts w:ascii="Verdana" w:hAnsi="Verdana"/>
          <w:color w:val="000000"/>
          <w:sz w:val="20"/>
          <w:lang w:val="ru-RU"/>
        </w:rPr>
        <w:t>— Тут есть готовый сюжет для прекрасного юмористического рассказа. Эти трое не могли бы вести себя глупее и нелепее, будь они всамделишными актерами во всамделишном театре. Я сильно подозреваю, что театр</w:t>
      </w:r>
      <w:r w:rsidRPr="00845A99">
        <w:rPr>
          <w:rFonts w:ascii="Verdana" w:hAnsi="Verdana"/>
          <w:color w:val="000000"/>
          <w:sz w:val="20"/>
        </w:rPr>
        <w:t> </w:t>
      </w:r>
      <w:r w:rsidRPr="00845A99">
        <w:rPr>
          <w:rFonts w:ascii="Verdana" w:hAnsi="Verdana"/>
          <w:color w:val="000000"/>
          <w:sz w:val="20"/>
          <w:lang w:val="ru-RU"/>
        </w:rPr>
        <w:t>— это мир, а все актеры в нем</w:t>
      </w:r>
      <w:r w:rsidRPr="00845A99">
        <w:rPr>
          <w:rFonts w:ascii="Verdana" w:hAnsi="Verdana"/>
          <w:color w:val="000000"/>
          <w:sz w:val="20"/>
        </w:rPr>
        <w:t> </w:t>
      </w:r>
      <w:r w:rsidRPr="00845A99">
        <w:rPr>
          <w:rFonts w:ascii="Verdana" w:hAnsi="Verdana"/>
          <w:color w:val="000000"/>
          <w:sz w:val="20"/>
          <w:lang w:val="ru-RU"/>
        </w:rPr>
        <w:t>— мужчины и женщины, так я цитирую Шекспира</w:t>
      </w:r>
      <w:r w:rsidRPr="00845A99">
        <w:rPr>
          <w:rFonts w:ascii="Verdana" w:hAnsi="Verdana"/>
          <w:color w:val="000000"/>
          <w:sz w:val="20"/>
          <w:vertAlign w:val="superscript"/>
        </w:rPr>
        <w:footnoteReference w:id="1"/>
      </w:r>
      <w:r w:rsidRPr="00845A99">
        <w:rPr>
          <w:rFonts w:ascii="Verdana" w:hAnsi="Verdana"/>
          <w:color w:val="000000"/>
          <w:sz w:val="20"/>
          <w:lang w:val="ru-RU"/>
        </w:rPr>
        <w:t>.</w:t>
      </w:r>
    </w:p>
    <w:p w14:paraId="2C5571E1"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Возьми и напиши его сам,</w:t>
      </w:r>
      <w:r w:rsidRPr="00845A99">
        <w:rPr>
          <w:rFonts w:ascii="Verdana" w:hAnsi="Verdana"/>
          <w:color w:val="000000"/>
          <w:sz w:val="20"/>
        </w:rPr>
        <w:t> </w:t>
      </w:r>
      <w:r w:rsidRPr="00845A99">
        <w:rPr>
          <w:rFonts w:ascii="Verdana" w:hAnsi="Verdana"/>
          <w:color w:val="000000"/>
          <w:sz w:val="20"/>
          <w:lang w:val="ru-RU"/>
        </w:rPr>
        <w:t>— сказал репортер.</w:t>
      </w:r>
    </w:p>
    <w:p w14:paraId="64FE7D4F"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И напишу,</w:t>
      </w:r>
      <w:r w:rsidRPr="00845A99">
        <w:rPr>
          <w:rFonts w:ascii="Verdana" w:hAnsi="Verdana"/>
          <w:color w:val="000000"/>
          <w:sz w:val="20"/>
        </w:rPr>
        <w:t> </w:t>
      </w:r>
      <w:r w:rsidRPr="00845A99">
        <w:rPr>
          <w:rFonts w:ascii="Verdana" w:hAnsi="Verdana"/>
          <w:color w:val="000000"/>
          <w:sz w:val="20"/>
          <w:lang w:val="ru-RU"/>
        </w:rPr>
        <w:t>— сказал я, и слово свое сдержал, хотя бы для того, чтобы показать моему приятелю, какой материал для фельетона он прошляпил.</w:t>
      </w:r>
    </w:p>
    <w:p w14:paraId="121A1EDC"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Неподалеку от Абингдон-сквера стоит дом. В нижнем этаже его уже четверть века помещается лавочка, где торгуют игрушками, галантереей и писчебумажными товарами.</w:t>
      </w:r>
    </w:p>
    <w:p w14:paraId="0F1EABA0"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Два десятка лет тому назад в комнатах над лавочкой играли свадьбу. Домом и лавкой владела вдова Майо. В тот вечер вдова выдавала свою дочь Элен за Фрэнка Барри. Шафером жениха был Джон Дилэни. Элен шел девятнадцатый год, и ее портрет красовался в утренней газете по соседству с заметкой, озаглавленной «Дама убивает оптом» (судебная хроника гор. Бьютт, шт. Монт.). Но отвергнув умом и глазами связь между заголовком и портретом, вы хватали лупу и разбирали подпись, в которой Элен именовалась представительницей блистательной плеяды красавиц Нижнего Вест-Сайда. Фрэнк Барри и Джон Дилэни были не менее блистательными кавалерами того же района и закадычными друзьями, из тех, что в любой пьесе так и норовят сделать друг другу пакость. Во всяком случае, те, кто покупает билеты в партер и беллетристику, только того и ждут. Пока что это было первое смешное место в рассказе. Друзья участвовали в состязании, призом в котором служило сердце Элен. Когда победу одержал Фрэнк, Джон пожал ему руку и честь по чести поздравил</w:t>
      </w:r>
      <w:r w:rsidRPr="00845A99">
        <w:rPr>
          <w:rFonts w:ascii="Verdana" w:hAnsi="Verdana"/>
          <w:color w:val="000000"/>
          <w:sz w:val="20"/>
        </w:rPr>
        <w:t> </w:t>
      </w:r>
      <w:r w:rsidRPr="00845A99">
        <w:rPr>
          <w:rFonts w:ascii="Verdana" w:hAnsi="Verdana"/>
          <w:color w:val="000000"/>
          <w:sz w:val="20"/>
          <w:lang w:val="ru-RU"/>
        </w:rPr>
        <w:t>— ей-ей, поздравил.</w:t>
      </w:r>
    </w:p>
    <w:p w14:paraId="26AADA77"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После брачной церемонии Элен побежала к себе надеть шляпку. Она выходила замуж в дорожном платье. Новобрачные собирались на неделю уехать в Олд-Пойнт-Комфорт. Внизу их поджидала обычная толпа галдящих дикарей, державших наготове охапки старых башмаков и пакеты с дробленой кукурузой.</w:t>
      </w:r>
    </w:p>
    <w:p w14:paraId="038BC9B2"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Вдруг Элен услышала грохот</w:t>
      </w:r>
      <w:r w:rsidRPr="00845A99">
        <w:rPr>
          <w:rFonts w:ascii="Verdana" w:hAnsi="Verdana"/>
          <w:color w:val="000000"/>
          <w:sz w:val="20"/>
        </w:rPr>
        <w:t> </w:t>
      </w:r>
      <w:r w:rsidRPr="00845A99">
        <w:rPr>
          <w:rFonts w:ascii="Verdana" w:hAnsi="Verdana"/>
          <w:color w:val="000000"/>
          <w:sz w:val="20"/>
          <w:lang w:val="ru-RU"/>
        </w:rPr>
        <w:t xml:space="preserve">— это с пожарной лестницы к ней в окно прыгнул обезумевший от страсти Джон Дилэни. Взмокший хохол прилип к его лбу, и он с ходу приступил к осаде утраченной им возлюбленной; осыпав ее бурными попреками, он молил ее скрыться или смыться с ним на Ривьеру, в Бронкс или любую другую местность, где имеются итальянские небеса и </w:t>
      </w:r>
      <w:r w:rsidRPr="00845A99">
        <w:rPr>
          <w:rFonts w:ascii="Verdana" w:hAnsi="Verdana"/>
          <w:color w:val="000000"/>
          <w:sz w:val="20"/>
        </w:rPr>
        <w:t>dolce</w:t>
      </w:r>
      <w:r w:rsidRPr="00845A99">
        <w:rPr>
          <w:rFonts w:ascii="Verdana" w:hAnsi="Verdana"/>
          <w:color w:val="000000"/>
          <w:sz w:val="20"/>
          <w:lang w:val="ru-RU"/>
        </w:rPr>
        <w:t xml:space="preserve"> </w:t>
      </w:r>
      <w:r w:rsidRPr="00845A99">
        <w:rPr>
          <w:rFonts w:ascii="Verdana" w:hAnsi="Verdana"/>
          <w:color w:val="000000"/>
          <w:sz w:val="20"/>
        </w:rPr>
        <w:t>far</w:t>
      </w:r>
      <w:r w:rsidRPr="00845A99">
        <w:rPr>
          <w:rFonts w:ascii="Verdana" w:hAnsi="Verdana"/>
          <w:color w:val="000000"/>
          <w:sz w:val="20"/>
          <w:lang w:val="ru-RU"/>
        </w:rPr>
        <w:t xml:space="preserve"> </w:t>
      </w:r>
      <w:r w:rsidRPr="00845A99">
        <w:rPr>
          <w:rFonts w:ascii="Verdana" w:hAnsi="Verdana"/>
          <w:color w:val="000000"/>
          <w:sz w:val="20"/>
        </w:rPr>
        <w:t>niente</w:t>
      </w:r>
      <w:r w:rsidRPr="00845A99">
        <w:rPr>
          <w:rFonts w:ascii="Verdana" w:hAnsi="Verdana"/>
          <w:color w:val="000000"/>
          <w:sz w:val="20"/>
          <w:lang w:val="ru-RU"/>
        </w:rPr>
        <w:t>.</w:t>
      </w:r>
    </w:p>
    <w:p w14:paraId="24C56990"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lastRenderedPageBreak/>
        <w:t>Сам Блейни содрогнулся бы, увидев, как Элен дает отпор Джону. Глаза ее пылали гневом, а своим вопросом, за кого он ее принимает, она буквально испепелила его.</w:t>
      </w:r>
    </w:p>
    <w:p w14:paraId="446F801F"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Джон готов был удалиться. Мужество покинуло его. Он отвесил Элен низкий поклон и залепетал что-то насчет того, что «он над собой не властен», а также «навеки сохранит в своем сердце память о...», в ответ на что она велела ему, не теряя времени попусту, седлать пожарную лестницу и мчать вниз во весь опор.</w:t>
      </w:r>
    </w:p>
    <w:p w14:paraId="0492F1B1"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Я устранюсь,</w:t>
      </w:r>
      <w:r w:rsidRPr="00845A99">
        <w:rPr>
          <w:rFonts w:ascii="Verdana" w:hAnsi="Verdana"/>
          <w:color w:val="000000"/>
          <w:sz w:val="20"/>
        </w:rPr>
        <w:t> </w:t>
      </w:r>
      <w:r w:rsidRPr="00845A99">
        <w:rPr>
          <w:rFonts w:ascii="Verdana" w:hAnsi="Verdana"/>
          <w:color w:val="000000"/>
          <w:sz w:val="20"/>
          <w:lang w:val="ru-RU"/>
        </w:rPr>
        <w:t>— сказал Джон Дилэни.</w:t>
      </w:r>
      <w:r w:rsidRPr="00845A99">
        <w:rPr>
          <w:rFonts w:ascii="Verdana" w:hAnsi="Verdana"/>
          <w:color w:val="000000"/>
          <w:sz w:val="20"/>
        </w:rPr>
        <w:t> </w:t>
      </w:r>
      <w:r w:rsidRPr="00845A99">
        <w:rPr>
          <w:rFonts w:ascii="Verdana" w:hAnsi="Verdana"/>
          <w:color w:val="000000"/>
          <w:sz w:val="20"/>
          <w:lang w:val="ru-RU"/>
        </w:rPr>
        <w:t>— Уеду на край света. Раз ты принадлежишь другому, оставаться здесь выше моих сил. Мой путь лежит в Африку, там средь незнакомой мне природы я попытаюсь за...</w:t>
      </w:r>
    </w:p>
    <w:p w14:paraId="144ED145"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Бога ради, уходи скорее,</w:t>
      </w:r>
      <w:r w:rsidRPr="00845A99">
        <w:rPr>
          <w:rFonts w:ascii="Verdana" w:hAnsi="Verdana"/>
          <w:color w:val="000000"/>
          <w:sz w:val="20"/>
        </w:rPr>
        <w:t> </w:t>
      </w:r>
      <w:r w:rsidRPr="00845A99">
        <w:rPr>
          <w:rFonts w:ascii="Verdana" w:hAnsi="Verdana"/>
          <w:color w:val="000000"/>
          <w:sz w:val="20"/>
          <w:lang w:val="ru-RU"/>
        </w:rPr>
        <w:t>— сказала Элен.</w:t>
      </w:r>
      <w:r w:rsidRPr="00845A99">
        <w:rPr>
          <w:rFonts w:ascii="Verdana" w:hAnsi="Verdana"/>
          <w:color w:val="000000"/>
          <w:sz w:val="20"/>
        </w:rPr>
        <w:t> </w:t>
      </w:r>
      <w:r w:rsidRPr="00845A99">
        <w:rPr>
          <w:rFonts w:ascii="Verdana" w:hAnsi="Verdana"/>
          <w:color w:val="000000"/>
          <w:sz w:val="20"/>
          <w:lang w:val="ru-RU"/>
        </w:rPr>
        <w:t>— Сюда могут войти.</w:t>
      </w:r>
    </w:p>
    <w:p w14:paraId="2EBEFFDC"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Он опустился перед ней на колено, и она протянула ему свою лилейную ручку, дабы он запечатлел на ней прощальный поцелуй.</w:t>
      </w:r>
    </w:p>
    <w:p w14:paraId="706A72CF"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Девицы, случалось ли вам пережить тот счастливый миг, когда ваш избранник надежно приторочен к вам узами брака, а отвергнутый вздыхатель врывается к вам с прилипшим ко лбу хохлом, падает на колени и лопочет об Африке и о любви, которая, невзирая ни на что, будет цвести в его сердце, не увядая, подобно бессмертнику? Если да, значит, великий божок Купидон преподнес вам лучший из своих даров. Разом насладиться и своим могуществом, и блаженной незыблемостью своего нового положения, услать злополучного обожателя лечить разбитое сердце в чужие края и, пока он приникает в прощальном поцелуе к вашим пальцам, ликовать, что ваш маникюр в отменном порядке,</w:t>
      </w:r>
      <w:r w:rsidRPr="00845A99">
        <w:rPr>
          <w:rFonts w:ascii="Verdana" w:hAnsi="Verdana"/>
          <w:color w:val="000000"/>
          <w:sz w:val="20"/>
        </w:rPr>
        <w:t> </w:t>
      </w:r>
      <w:r w:rsidRPr="00845A99">
        <w:rPr>
          <w:rFonts w:ascii="Verdana" w:hAnsi="Verdana"/>
          <w:color w:val="000000"/>
          <w:sz w:val="20"/>
          <w:lang w:val="ru-RU"/>
        </w:rPr>
        <w:t>— вот это жизнь! Нет, нет, девицы, такой случай упускать нельзя.</w:t>
      </w:r>
    </w:p>
    <w:p w14:paraId="3EC371E0"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А дальше</w:t>
      </w:r>
      <w:r w:rsidRPr="00845A99">
        <w:rPr>
          <w:rFonts w:ascii="Verdana" w:hAnsi="Verdana"/>
          <w:color w:val="000000"/>
          <w:sz w:val="20"/>
        </w:rPr>
        <w:t> </w:t>
      </w:r>
      <w:r w:rsidRPr="00845A99">
        <w:rPr>
          <w:rFonts w:ascii="Verdana" w:hAnsi="Verdana"/>
          <w:color w:val="000000"/>
          <w:sz w:val="20"/>
          <w:lang w:val="ru-RU"/>
        </w:rPr>
        <w:t>— неужели вы догадались?</w:t>
      </w:r>
      <w:r w:rsidRPr="00845A99">
        <w:rPr>
          <w:rFonts w:ascii="Verdana" w:hAnsi="Verdana"/>
          <w:color w:val="000000"/>
          <w:sz w:val="20"/>
        </w:rPr>
        <w:t> </w:t>
      </w:r>
      <w:r w:rsidRPr="00845A99">
        <w:rPr>
          <w:rFonts w:ascii="Verdana" w:hAnsi="Verdana"/>
          <w:color w:val="000000"/>
          <w:sz w:val="20"/>
          <w:lang w:val="ru-RU"/>
        </w:rPr>
        <w:t>— дверь, как и следовало ожидать, распахнулась, и в комнату ворвался новобрачный, возревновавший новобрачную к шляпке, которой уделялось так много внимания.</w:t>
      </w:r>
    </w:p>
    <w:p w14:paraId="6AF46FD2"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Джон Дилэни напечатлел прощальный поцелуй на руке Элен, махнул через окно и скатился по пожарной лестнице</w:t>
      </w:r>
      <w:r w:rsidRPr="00845A99">
        <w:rPr>
          <w:rFonts w:ascii="Verdana" w:hAnsi="Verdana"/>
          <w:color w:val="000000"/>
          <w:sz w:val="20"/>
        </w:rPr>
        <w:t> </w:t>
      </w:r>
      <w:r w:rsidRPr="00845A99">
        <w:rPr>
          <w:rFonts w:ascii="Verdana" w:hAnsi="Verdana"/>
          <w:color w:val="000000"/>
          <w:sz w:val="20"/>
          <w:lang w:val="ru-RU"/>
        </w:rPr>
        <w:t>— так начался его путь в Африку.</w:t>
      </w:r>
    </w:p>
    <w:p w14:paraId="3E72B623"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А теперь, пожалуйста, музыку и помедленнее: всхлип скрипки, вздох кларнета, тихий стон виолончели. Вообразите себе эту сцену. Фрэнк, вне себя от бешенства, испускает душераздирающий крик. Элен кидается ему на грудь, желая внести в дело ясность. Он сбрасывает с плеч ее руки</w:t>
      </w:r>
      <w:r w:rsidRPr="00845A99">
        <w:rPr>
          <w:rFonts w:ascii="Verdana" w:hAnsi="Verdana"/>
          <w:color w:val="000000"/>
          <w:sz w:val="20"/>
        </w:rPr>
        <w:t> </w:t>
      </w:r>
      <w:r w:rsidRPr="00845A99">
        <w:rPr>
          <w:rFonts w:ascii="Verdana" w:hAnsi="Verdana"/>
          <w:color w:val="000000"/>
          <w:sz w:val="20"/>
          <w:lang w:val="ru-RU"/>
        </w:rPr>
        <w:t>— раз, другой, третий отталкивает он ее (режиссер покажет вам, как это делать) и швыряет</w:t>
      </w:r>
      <w:r w:rsidRPr="00845A99">
        <w:rPr>
          <w:rFonts w:ascii="Verdana" w:hAnsi="Verdana"/>
          <w:color w:val="000000"/>
          <w:sz w:val="20"/>
        </w:rPr>
        <w:t> </w:t>
      </w:r>
      <w:r w:rsidRPr="00845A99">
        <w:rPr>
          <w:rFonts w:ascii="Verdana" w:hAnsi="Verdana"/>
          <w:color w:val="000000"/>
          <w:sz w:val="20"/>
          <w:lang w:val="ru-RU"/>
        </w:rPr>
        <w:t>— рыдающую, убитую горем, наземь. Он не желает ее больше видеть и, прорвавшись сквозь толпу ошарашенных зевак, покидает брачный чертог.</w:t>
      </w:r>
    </w:p>
    <w:p w14:paraId="51C23774"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А теперь, раз уж театр</w:t>
      </w:r>
      <w:r w:rsidRPr="00845A99">
        <w:rPr>
          <w:rFonts w:ascii="Verdana" w:hAnsi="Verdana"/>
          <w:color w:val="000000"/>
          <w:sz w:val="20"/>
        </w:rPr>
        <w:t> </w:t>
      </w:r>
      <w:r w:rsidRPr="00845A99">
        <w:rPr>
          <w:rFonts w:ascii="Verdana" w:hAnsi="Verdana"/>
          <w:color w:val="000000"/>
          <w:sz w:val="20"/>
          <w:lang w:val="ru-RU"/>
        </w:rPr>
        <w:t>— это мир, зрителю не миновать выйти во взаправдашнее фойе этого мира и там сочетаться браком, умирать, седеть, богатеть, нищать, ликовать или горевать</w:t>
      </w:r>
      <w:r w:rsidRPr="00845A99">
        <w:rPr>
          <w:rFonts w:ascii="Verdana" w:hAnsi="Verdana"/>
          <w:color w:val="000000"/>
          <w:sz w:val="20"/>
        </w:rPr>
        <w:t> </w:t>
      </w:r>
      <w:r w:rsidRPr="00845A99">
        <w:rPr>
          <w:rFonts w:ascii="Verdana" w:hAnsi="Verdana"/>
          <w:color w:val="000000"/>
          <w:sz w:val="20"/>
          <w:lang w:val="ru-RU"/>
        </w:rPr>
        <w:t>— весь тот двадцатилетний антракт, который предшествует поднятию занавеса перед следующим действием.</w:t>
      </w:r>
    </w:p>
    <w:p w14:paraId="22D635B5"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Миссис Барри унаследовала лавку и дом. В тридцать восемь лет она обошла бы на любом конкурсе красоты не одну восемнадцатилетнюю девицу, как по очкам, так и по общим показателям. Лишь немногие помнили теперь, какой комедией кончилась ее свадьба, хотя она и не делала из этих событий тайны. Она не перекладывала их лавандой, не пересыпала нафталином, но и не сбывала журналам.</w:t>
      </w:r>
    </w:p>
    <w:p w14:paraId="0ED72F0F"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Однажды процветающий юрист средних лет, постоянно покупавший в ее лавке бумагу и чернила, предложил ей через прилавок руку и сердце.</w:t>
      </w:r>
    </w:p>
    <w:p w14:paraId="7034FECE"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Премного вам благодарна,</w:t>
      </w:r>
      <w:r w:rsidRPr="00845A99">
        <w:rPr>
          <w:rFonts w:ascii="Verdana" w:hAnsi="Verdana"/>
          <w:color w:val="000000"/>
          <w:sz w:val="20"/>
        </w:rPr>
        <w:t> </w:t>
      </w:r>
      <w:r w:rsidRPr="00845A99">
        <w:rPr>
          <w:rFonts w:ascii="Verdana" w:hAnsi="Verdana"/>
          <w:color w:val="000000"/>
          <w:sz w:val="20"/>
          <w:lang w:val="ru-RU"/>
        </w:rPr>
        <w:t>— сказала Элен бодро,</w:t>
      </w:r>
      <w:r w:rsidRPr="00845A99">
        <w:rPr>
          <w:rFonts w:ascii="Verdana" w:hAnsi="Verdana"/>
          <w:color w:val="000000"/>
          <w:sz w:val="20"/>
        </w:rPr>
        <w:t> </w:t>
      </w:r>
      <w:r w:rsidRPr="00845A99">
        <w:rPr>
          <w:rFonts w:ascii="Verdana" w:hAnsi="Verdana"/>
          <w:color w:val="000000"/>
          <w:sz w:val="20"/>
          <w:lang w:val="ru-RU"/>
        </w:rPr>
        <w:t>— но вот уже двадцать лет я принадлежу другому. И хотя вел он себя как нельзя глупее, сдается мне, я его по-прежнему люблю. Последний раз я его видела через полчаса после свадьбы. Вам какие чернила требуются</w:t>
      </w:r>
      <w:r w:rsidRPr="00845A99">
        <w:rPr>
          <w:rFonts w:ascii="Verdana" w:hAnsi="Verdana"/>
          <w:color w:val="000000"/>
          <w:sz w:val="20"/>
        </w:rPr>
        <w:t> </w:t>
      </w:r>
      <w:r w:rsidRPr="00845A99">
        <w:rPr>
          <w:rFonts w:ascii="Verdana" w:hAnsi="Verdana"/>
          <w:color w:val="000000"/>
          <w:sz w:val="20"/>
          <w:lang w:val="ru-RU"/>
        </w:rPr>
        <w:t>— копировальные или простые?</w:t>
      </w:r>
    </w:p>
    <w:p w14:paraId="3C20130E"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Склонясь в изысканном старомодном поклоне над прилавком, юрист почтительнейше поцеловал руку Элен. Из ее груди вырвался вздох. Прощальные поцелуи, даже самого романтического толка, могут приесться. Ей шел тридцать девятый год. Она была хороша собой, привлекательна, а до сих пор от всех своих вздыхателей не видела ничего, кроме попреков и прощаний. Горше того, в последнем она теряла еще и покупателя.</w:t>
      </w:r>
    </w:p>
    <w:p w14:paraId="3587E16B"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Торговля хирела, и Элен вывесила объявление «Сдаются комнаты». На третьем этаже были приготовлены две просторные комнаты для подходящих жильцов. Жильцы въезжали и неохотно съезжали, ибо в доме миссис Барри царили уют, чистота и отменный вкус.</w:t>
      </w:r>
    </w:p>
    <w:p w14:paraId="38DF9DD6"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lastRenderedPageBreak/>
        <w:t>В один прекрасный день в дом неподалеку от Абингдон-сквера въехал скрипач Рамонти. Грохот и лязг деловых кварталов оскорблял его изысканный слух, поэтому приятель направил его в этот оазис тишины в пустыне городского шума.</w:t>
      </w:r>
    </w:p>
    <w:p w14:paraId="75B6FE05"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Моложавый чернобровый Рамонти с его темной иноземной бородкой клинышком, необычной седой шевелюрой и артистическим темпераментом, проявлявшимся в непринужденной, веселой и общительной манере держаться, прижился в старом доме подле Абингдон-сквера.</w:t>
      </w:r>
    </w:p>
    <w:p w14:paraId="083BF982"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Сама Элен жила на втором этаже весьма странной причудливой планировки. Чуть не весь этаж занимал просторный, почти квадратный холл. Вдоль длинной его стены поднималась лестница, дойдя до ее середины, она круто поворачивала и вдоль короткой вела на третий этаж. Холл служил Элен и гостиной и кабинетом. Тут она поставила свою конторку, тут писала деловые письма, тут вечерами читала и шила у горящего камелька, освещенная красными отблесками пламени. Рамонти так тут нравилось, что он проводил в уютном холле чуть не все свое свободное время, занимая миссис Барри рассказами о достопримечательностях Парижа, где он брал уроки у исключительно прославленного и шумного скрипача.</w:t>
      </w:r>
    </w:p>
    <w:p w14:paraId="7FDFB515"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Следом за Рамонти въехал жилец №</w:t>
      </w:r>
      <w:r w:rsidRPr="00845A99">
        <w:rPr>
          <w:rFonts w:ascii="Verdana" w:hAnsi="Verdana"/>
          <w:color w:val="000000"/>
          <w:sz w:val="20"/>
        </w:rPr>
        <w:t> </w:t>
      </w:r>
      <w:r w:rsidRPr="00845A99">
        <w:rPr>
          <w:rFonts w:ascii="Verdana" w:hAnsi="Verdana"/>
          <w:color w:val="000000"/>
          <w:sz w:val="20"/>
          <w:lang w:val="ru-RU"/>
        </w:rPr>
        <w:t>2, видный, печальный мужчина едва за сорок, с темной таинственной бородой и жалкими, виноватыми глазами. Он тоже любил проводить время в обществе Элен. Пуская в ход взоры Ромео и красноречие Отелло, он обольщал ее рассказами о дальних странах и завлекал тонким обхождением.</w:t>
      </w:r>
    </w:p>
    <w:p w14:paraId="4432E40F"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 xml:space="preserve">В присутствии этого человека Элен с первой же минуты почувствовала неодолимое волнение. Звук его голоса переносил ее в невозвратные дни девичьей любви. Чувство это с каждым днем становилось сильнее, и Элен не противилась ему, напротив, из него рождалась вера, что этот человек сыграл свою роль в той любви. А потом, рассуждая чисто по-женски (да, да, женщины тоже изредка рассуждают), она, минуя пошлые силлогизмы, теории и логику, пришла к выводу, что это ее муж возвратился к ней. Ибо в глазах его она читала любовь, которую женщина всегда безошибочно угадывает, а также тяжкий груз сожалений и сокрушений, которые вызывают жалость, от которой всего один шаг до любви вознагражденной, которая и является </w:t>
      </w:r>
      <w:r w:rsidRPr="00845A99">
        <w:rPr>
          <w:rFonts w:ascii="Verdana" w:hAnsi="Verdana"/>
          <w:color w:val="000000"/>
          <w:sz w:val="20"/>
        </w:rPr>
        <w:t>sine</w:t>
      </w:r>
      <w:r w:rsidRPr="00845A99">
        <w:rPr>
          <w:rFonts w:ascii="Verdana" w:hAnsi="Verdana"/>
          <w:color w:val="000000"/>
          <w:sz w:val="20"/>
          <w:lang w:val="ru-RU"/>
        </w:rPr>
        <w:t xml:space="preserve"> </w:t>
      </w:r>
      <w:r w:rsidRPr="00845A99">
        <w:rPr>
          <w:rFonts w:ascii="Verdana" w:hAnsi="Verdana"/>
          <w:color w:val="000000"/>
          <w:sz w:val="20"/>
        </w:rPr>
        <w:t>qua</w:t>
      </w:r>
      <w:r w:rsidRPr="00845A99">
        <w:rPr>
          <w:rFonts w:ascii="Verdana" w:hAnsi="Verdana"/>
          <w:color w:val="000000"/>
          <w:sz w:val="20"/>
          <w:lang w:val="ru-RU"/>
        </w:rPr>
        <w:t xml:space="preserve"> </w:t>
      </w:r>
      <w:r w:rsidRPr="00845A99">
        <w:rPr>
          <w:rFonts w:ascii="Verdana" w:hAnsi="Verdana"/>
          <w:color w:val="000000"/>
          <w:sz w:val="20"/>
        </w:rPr>
        <w:t>non</w:t>
      </w:r>
      <w:r w:rsidRPr="00845A99">
        <w:rPr>
          <w:rFonts w:ascii="Verdana" w:hAnsi="Verdana"/>
          <w:color w:val="000000"/>
          <w:sz w:val="20"/>
          <w:vertAlign w:val="superscript"/>
        </w:rPr>
        <w:footnoteReference w:id="2"/>
      </w:r>
      <w:r w:rsidRPr="00845A99">
        <w:rPr>
          <w:rFonts w:ascii="Verdana" w:hAnsi="Verdana"/>
          <w:color w:val="000000"/>
          <w:sz w:val="20"/>
          <w:lang w:val="ru-RU"/>
        </w:rPr>
        <w:t xml:space="preserve"> в доме, который построил Джек.</w:t>
      </w:r>
    </w:p>
    <w:p w14:paraId="6F63EFFC"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Но она и виду не подала. Если муж выскакивает на минутку из дому, а заскакивает назад через двадцать лет, он не вправе рассчитывать, что шлепанцы будут ожидать его на привычном месте или что едва ему захочется закурить, к нему опрометью бросятся с зажженной спичкой. Ему не миновать разъяснений, раскаяния, а глядишь, и разноса. Для начала краткое пребывание в чистилище, а там, буде он проявит должное смирение, не исключено, что ему вручат-таки арфу и венец. Вот почему Элен не подала и виду, что знает его тайну или догадывается о ней.</w:t>
      </w:r>
    </w:p>
    <w:p w14:paraId="67FA7CE6"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А мой-то приятель-репортер не увидел в этой истории ничего смешного! Ему поручили написать занятную, смешную, потешную, уморительную историю... впрочем я пощажу собрата... и вернусь к нашему рассказу.</w:t>
      </w:r>
    </w:p>
    <w:p w14:paraId="0F966231"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Как-то вечером Рамонти задержался в совмещенном холле-конторе-кабинете и изъяснился Элен в любви с нежностью и пылом вдохновенного художника. В речах его горел пламень божественного огня, который бушует в сердцах тех, в ком сочетается мечтатель и творец.</w:t>
      </w:r>
    </w:p>
    <w:p w14:paraId="1741B517"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Но прежде, чем вы ответите мне,</w:t>
      </w:r>
      <w:r w:rsidRPr="00845A99">
        <w:rPr>
          <w:rFonts w:ascii="Verdana" w:hAnsi="Verdana"/>
          <w:color w:val="000000"/>
          <w:sz w:val="20"/>
        </w:rPr>
        <w:t> </w:t>
      </w:r>
      <w:r w:rsidRPr="00845A99">
        <w:rPr>
          <w:rFonts w:ascii="Verdana" w:hAnsi="Verdana"/>
          <w:color w:val="000000"/>
          <w:sz w:val="20"/>
          <w:lang w:val="ru-RU"/>
        </w:rPr>
        <w:t>— продолжал он, не дав ей сказать, что он застиг ее врасплох,</w:t>
      </w:r>
      <w:r w:rsidRPr="00845A99">
        <w:rPr>
          <w:rFonts w:ascii="Verdana" w:hAnsi="Verdana"/>
          <w:color w:val="000000"/>
          <w:sz w:val="20"/>
        </w:rPr>
        <w:t> </w:t>
      </w:r>
      <w:r w:rsidRPr="00845A99">
        <w:rPr>
          <w:rFonts w:ascii="Verdana" w:hAnsi="Verdana"/>
          <w:color w:val="000000"/>
          <w:sz w:val="20"/>
          <w:lang w:val="ru-RU"/>
        </w:rPr>
        <w:t>— я считаю своим долгом предупредить вас, что никакого другого имени, кроме Рамонти, я не могу вам предложить. Так назвал меня мой импресарио. Мне неведомо ни кто я, ни откуда родом. Я помню себя лишь с той минуты, как я очнулся в больнице. Я был тогда молод и провел в больнице много недель. До этого дня в моей памяти полный провал. Мне рассказали, что меня подобрала на улице карета скорой помощи</w:t>
      </w:r>
      <w:r w:rsidRPr="00845A99">
        <w:rPr>
          <w:rFonts w:ascii="Verdana" w:hAnsi="Verdana"/>
          <w:color w:val="000000"/>
          <w:sz w:val="20"/>
        </w:rPr>
        <w:t> </w:t>
      </w:r>
      <w:r w:rsidRPr="00845A99">
        <w:rPr>
          <w:rFonts w:ascii="Verdana" w:hAnsi="Verdana"/>
          <w:color w:val="000000"/>
          <w:sz w:val="20"/>
          <w:lang w:val="ru-RU"/>
        </w:rPr>
        <w:t xml:space="preserve">— у меня была разбита голова. В больнице решили, что я оступился и ударился головой о булыжник. При мне не нашлось ничего, по чему меня могли бы опознать. Я же сам так ничего и не вспомнил. Когда меня выписали из больницы, я занялся музыкой. Успех сопутствовал мне. Миссис Барри, я не знаю вашего имени, но я люблю вас; с тех пор </w:t>
      </w:r>
      <w:r w:rsidRPr="00845A99">
        <w:rPr>
          <w:rFonts w:ascii="Verdana" w:hAnsi="Verdana"/>
          <w:color w:val="000000"/>
          <w:sz w:val="20"/>
          <w:lang w:val="ru-RU"/>
        </w:rPr>
        <w:lastRenderedPageBreak/>
        <w:t>как я увидел вас впервые, я понял, что другие женщины для меня не существуют...</w:t>
      </w:r>
      <w:r w:rsidRPr="00845A99">
        <w:rPr>
          <w:rFonts w:ascii="Verdana" w:hAnsi="Verdana"/>
          <w:color w:val="000000"/>
          <w:sz w:val="20"/>
        </w:rPr>
        <w:t> </w:t>
      </w:r>
      <w:r w:rsidRPr="00845A99">
        <w:rPr>
          <w:rFonts w:ascii="Verdana" w:hAnsi="Verdana"/>
          <w:color w:val="000000"/>
          <w:sz w:val="20"/>
          <w:lang w:val="ru-RU"/>
        </w:rPr>
        <w:t>— и все прочее, тому подобное.</w:t>
      </w:r>
    </w:p>
    <w:p w14:paraId="4ECCEB2D"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Элен почувствовала, что к ней вернулась молодость. Ее захлестнула волна гордости, за ней мелкой рябью набежало тщеславие, но потом она посмотрела Рамонти в глаза, и сердце ее бешено забилось. Элен не ожидала, что она еще способна переживать такие чувства. Голова у нее пошла кругом. Музыкант незаметно для нее вошел в ее жизнь.</w:t>
      </w:r>
    </w:p>
    <w:p w14:paraId="2667038D"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Мистер Рамонти,</w:t>
      </w:r>
      <w:r w:rsidRPr="00845A99">
        <w:rPr>
          <w:rFonts w:ascii="Verdana" w:hAnsi="Verdana"/>
          <w:color w:val="000000"/>
          <w:sz w:val="20"/>
        </w:rPr>
        <w:t> </w:t>
      </w:r>
      <w:r w:rsidRPr="00845A99">
        <w:rPr>
          <w:rFonts w:ascii="Verdana" w:hAnsi="Verdana"/>
          <w:color w:val="000000"/>
          <w:sz w:val="20"/>
          <w:lang w:val="ru-RU"/>
        </w:rPr>
        <w:t>— сказала она горестно (помните, что этот разговор происходил не в театре, а в старом доме подле Абингдон-сквера).</w:t>
      </w:r>
      <w:r w:rsidRPr="00845A99">
        <w:rPr>
          <w:rFonts w:ascii="Verdana" w:hAnsi="Verdana"/>
          <w:color w:val="000000"/>
          <w:sz w:val="20"/>
        </w:rPr>
        <w:t> </w:t>
      </w:r>
      <w:r w:rsidRPr="00845A99">
        <w:rPr>
          <w:rFonts w:ascii="Verdana" w:hAnsi="Verdana"/>
          <w:color w:val="000000"/>
          <w:sz w:val="20"/>
          <w:lang w:val="ru-RU"/>
        </w:rPr>
        <w:t>— Мне очень горько, но я замужем.</w:t>
      </w:r>
    </w:p>
    <w:p w14:paraId="590008C5"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И она поведала ему свою печальную историю, как и полагается</w:t>
      </w:r>
      <w:r w:rsidRPr="00845A99">
        <w:rPr>
          <w:rFonts w:ascii="Verdana" w:hAnsi="Verdana"/>
          <w:color w:val="000000"/>
          <w:sz w:val="20"/>
        </w:rPr>
        <w:t> </w:t>
      </w:r>
      <w:r w:rsidRPr="00845A99">
        <w:rPr>
          <w:rFonts w:ascii="Verdana" w:hAnsi="Verdana"/>
          <w:color w:val="000000"/>
          <w:sz w:val="20"/>
          <w:lang w:val="ru-RU"/>
        </w:rPr>
        <w:t>— раньше ли, позже</w:t>
      </w:r>
      <w:r w:rsidRPr="00845A99">
        <w:rPr>
          <w:rFonts w:ascii="Verdana" w:hAnsi="Verdana"/>
          <w:color w:val="000000"/>
          <w:sz w:val="20"/>
        </w:rPr>
        <w:t> </w:t>
      </w:r>
      <w:r w:rsidRPr="00845A99">
        <w:rPr>
          <w:rFonts w:ascii="Verdana" w:hAnsi="Verdana"/>
          <w:color w:val="000000"/>
          <w:sz w:val="20"/>
          <w:lang w:val="ru-RU"/>
        </w:rPr>
        <w:t>— всякой героине, а уж кому она ее поведает</w:t>
      </w:r>
      <w:r w:rsidRPr="00845A99">
        <w:rPr>
          <w:rFonts w:ascii="Verdana" w:hAnsi="Verdana"/>
          <w:color w:val="000000"/>
          <w:sz w:val="20"/>
        </w:rPr>
        <w:t> </w:t>
      </w:r>
      <w:r w:rsidRPr="00845A99">
        <w:rPr>
          <w:rFonts w:ascii="Verdana" w:hAnsi="Verdana"/>
          <w:color w:val="000000"/>
          <w:sz w:val="20"/>
          <w:lang w:val="ru-RU"/>
        </w:rPr>
        <w:t>— антрепренёру или интервьюеру, это как повезёт.</w:t>
      </w:r>
    </w:p>
    <w:p w14:paraId="715D5185"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Рамонти отвесил низкий поклон, поцеловал Элен руку и поднялся к себе.</w:t>
      </w:r>
    </w:p>
    <w:p w14:paraId="240D40FF"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Элен же опустилась на стул и мрачно уставилась на свою руку. Ее можно понять. Три обожателя целовали ей руку, седлали горячих скакунов и уносились прочь.</w:t>
      </w:r>
    </w:p>
    <w:p w14:paraId="2B833CD9"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Через час ее навестил таинственный незнакомец с виноватыми глазами. Элен сидела в плетеной качалке и вязала какую-то безделицу. Жилец направился к лестнице, но с полпути вернулся поболтать с Элен. Через разделявший их стол он тоже объяснился ей в нежной страсти. А потом сказал: «Элен, неужели ты не помнишь меня? Мне кажется, я видел по твоим глазам, что ты меня не забыла. Можешь ли ты забыть прошлое и принять любовь, которая выдержала двадцатилетнее испытание? Я бесконечно виноват перед тобой, я страшился вернуться к тебе, но любовь победила рассудок. Можешь ли ты простить, простишь ли ты меня, Элен?»</w:t>
      </w:r>
    </w:p>
    <w:p w14:paraId="64C20BE0"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Элен встала. Таинственный незнакомец сжал ее руку в своих трясущихся руках.</w:t>
      </w:r>
    </w:p>
    <w:p w14:paraId="034E6F50"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Так они стояли, и мне жаль, что эта сцена и эти чувства пропали для театра.</w:t>
      </w:r>
    </w:p>
    <w:p w14:paraId="731108DB"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Ибо в сердце Элен шла борьба. Чистая неувядающая любовь к жениху все еще жила в ней; бесценная, священная память о первом избраннике заполонила половину ее души. Все склоняло ее к этому чистому чувству. Честь, верность и блаженные, незабываемые дни первой любви привязывали ее к нему. Но вторую половину ее души занимало другое, более позднее, более полнокровное, более непосредственное чувство. И старое чувство боролось с новым.</w:t>
      </w:r>
    </w:p>
    <w:p w14:paraId="6F8DAD9F"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И пока она колебалась, из комнаты наверху донеслись приглушенные, томительно-щемящие звуки скрипки. Старая карга музыка подчас обезоруживает самые благородные сердца. Тут я хочу поспорить с Яго, который говорил, что он скорее «галкам даст клевать свою печенку»</w:t>
      </w:r>
      <w:r w:rsidRPr="00845A99">
        <w:rPr>
          <w:rFonts w:ascii="Verdana" w:hAnsi="Verdana"/>
          <w:color w:val="000000"/>
          <w:sz w:val="20"/>
          <w:vertAlign w:val="superscript"/>
        </w:rPr>
        <w:footnoteReference w:id="3"/>
      </w:r>
      <w:r w:rsidRPr="00845A99">
        <w:rPr>
          <w:rFonts w:ascii="Verdana" w:hAnsi="Verdana"/>
          <w:color w:val="000000"/>
          <w:sz w:val="20"/>
          <w:lang w:val="ru-RU"/>
        </w:rPr>
        <w:t>, чем откроет душу; я, напротив, считаю, что тому, у кого душа нараспашку, ничего не грозит, но горе тому, кто души не чает в музыке. Музыка и музыкант звали Элен, но честь и прежняя любовь не пускали ее.</w:t>
      </w:r>
    </w:p>
    <w:p w14:paraId="294AAB78"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Прости меня,</w:t>
      </w:r>
      <w:r w:rsidRPr="00845A99">
        <w:rPr>
          <w:rFonts w:ascii="Verdana" w:hAnsi="Verdana"/>
          <w:color w:val="000000"/>
          <w:sz w:val="20"/>
        </w:rPr>
        <w:t> </w:t>
      </w:r>
      <w:r w:rsidRPr="00845A99">
        <w:rPr>
          <w:rFonts w:ascii="Verdana" w:hAnsi="Verdana"/>
          <w:color w:val="000000"/>
          <w:sz w:val="20"/>
          <w:lang w:val="ru-RU"/>
        </w:rPr>
        <w:t>— молил он.</w:t>
      </w:r>
    </w:p>
    <w:p w14:paraId="30A0D411"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Можно ли пробыть двадцать лет в разлуке, если любишь?</w:t>
      </w:r>
      <w:r w:rsidRPr="00845A99">
        <w:rPr>
          <w:rFonts w:ascii="Verdana" w:hAnsi="Verdana"/>
          <w:color w:val="000000"/>
          <w:sz w:val="20"/>
        </w:rPr>
        <w:t> </w:t>
      </w:r>
      <w:r w:rsidRPr="00845A99">
        <w:rPr>
          <w:rFonts w:ascii="Verdana" w:hAnsi="Verdana"/>
          <w:color w:val="000000"/>
          <w:sz w:val="20"/>
          <w:lang w:val="ru-RU"/>
        </w:rPr>
        <w:t>— сказала она, голосом подавая ему надежду на прощение.</w:t>
      </w:r>
    </w:p>
    <w:p w14:paraId="24F44FDE"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Что мне было делать?</w:t>
      </w:r>
      <w:r w:rsidRPr="00845A99">
        <w:rPr>
          <w:rFonts w:ascii="Verdana" w:hAnsi="Verdana"/>
          <w:color w:val="000000"/>
          <w:sz w:val="20"/>
        </w:rPr>
        <w:t> </w:t>
      </w:r>
      <w:r w:rsidRPr="00845A99">
        <w:rPr>
          <w:rFonts w:ascii="Verdana" w:hAnsi="Verdana"/>
          <w:color w:val="000000"/>
          <w:sz w:val="20"/>
          <w:lang w:val="ru-RU"/>
        </w:rPr>
        <w:t>— взывал он.</w:t>
      </w:r>
      <w:r w:rsidRPr="00845A99">
        <w:rPr>
          <w:rFonts w:ascii="Verdana" w:hAnsi="Verdana"/>
          <w:color w:val="000000"/>
          <w:sz w:val="20"/>
        </w:rPr>
        <w:t> </w:t>
      </w:r>
      <w:r w:rsidRPr="00845A99">
        <w:rPr>
          <w:rFonts w:ascii="Verdana" w:hAnsi="Verdana"/>
          <w:color w:val="000000"/>
          <w:sz w:val="20"/>
          <w:lang w:val="ru-RU"/>
        </w:rPr>
        <w:t>— Я ничего не скрою от тебя. В тот вечер, когда он выбежал из дому, я пошел следом за ним. Я потерял голову от ревности. В темном переулке я сбил его с ног. Он не встал. Я осмотрел его. Он ударился головой о булыжник. Я не хотел его убивать. Просто я обезумел от любви и ревности. Притаившись поблизости, я видел, как его увезла скорая помощь. И хотя ты вышла за него замуж, Элен...</w:t>
      </w:r>
    </w:p>
    <w:p w14:paraId="4BA8BA42"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КТО ВЫ ТАКОЙ?</w:t>
      </w:r>
      <w:r w:rsidRPr="00845A99">
        <w:rPr>
          <w:rFonts w:ascii="Verdana" w:hAnsi="Verdana"/>
          <w:color w:val="000000"/>
          <w:sz w:val="20"/>
        </w:rPr>
        <w:t> </w:t>
      </w:r>
      <w:r w:rsidRPr="00845A99">
        <w:rPr>
          <w:rFonts w:ascii="Verdana" w:hAnsi="Verdana"/>
          <w:color w:val="000000"/>
          <w:sz w:val="20"/>
          <w:lang w:val="ru-RU"/>
        </w:rPr>
        <w:t>— вскричала она в ужасе и вырвала у него руку.</w:t>
      </w:r>
    </w:p>
    <w:p w14:paraId="22FE622D"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w:t>
      </w:r>
      <w:r w:rsidRPr="00845A99">
        <w:rPr>
          <w:rFonts w:ascii="Verdana" w:hAnsi="Verdana"/>
          <w:color w:val="000000"/>
          <w:sz w:val="20"/>
        </w:rPr>
        <w:t> </w:t>
      </w:r>
      <w:r w:rsidRPr="00845A99">
        <w:rPr>
          <w:rFonts w:ascii="Verdana" w:hAnsi="Verdana"/>
          <w:color w:val="000000"/>
          <w:sz w:val="20"/>
          <w:lang w:val="ru-RU"/>
        </w:rPr>
        <w:t>Неужели ты забыла меня, Элен? Забыла того, кто любил тебя больше всех? Я</w:t>
      </w:r>
      <w:r w:rsidRPr="00845A99">
        <w:rPr>
          <w:rFonts w:ascii="Verdana" w:hAnsi="Verdana"/>
          <w:color w:val="000000"/>
          <w:sz w:val="20"/>
        </w:rPr>
        <w:t> </w:t>
      </w:r>
      <w:r w:rsidRPr="00845A99">
        <w:rPr>
          <w:rFonts w:ascii="Verdana" w:hAnsi="Verdana"/>
          <w:color w:val="000000"/>
          <w:sz w:val="20"/>
          <w:lang w:val="ru-RU"/>
        </w:rPr>
        <w:t>— Джон Дилэни. Можешь ли ты простить...</w:t>
      </w:r>
    </w:p>
    <w:p w14:paraId="140916EA" w14:textId="77777777" w:rsidR="00A54B08"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Но она уже бежала по лестнице</w:t>
      </w:r>
      <w:r w:rsidRPr="00845A99">
        <w:rPr>
          <w:rFonts w:ascii="Verdana" w:hAnsi="Verdana"/>
          <w:color w:val="000000"/>
          <w:sz w:val="20"/>
        </w:rPr>
        <w:t> </w:t>
      </w:r>
      <w:r w:rsidRPr="00845A99">
        <w:rPr>
          <w:rFonts w:ascii="Verdana" w:hAnsi="Verdana"/>
          <w:color w:val="000000"/>
          <w:sz w:val="20"/>
          <w:lang w:val="ru-RU"/>
        </w:rPr>
        <w:t>— спотыкаясь, задыхаясь, неслась она навстречу музыке и тому, кто забыл все, но в обеих своих жизнях любил только ее одну; она летела и на бегу рыдала, лепетала, пела: «Фрэнк! Фрэнк! Фрэнк!»</w:t>
      </w:r>
    </w:p>
    <w:p w14:paraId="44FE87AD" w14:textId="3BC0DC2F" w:rsidR="009629B0" w:rsidRPr="00845A99" w:rsidRDefault="00A54B08" w:rsidP="00845A99">
      <w:pPr>
        <w:suppressAutoHyphens/>
        <w:spacing w:after="0" w:line="240" w:lineRule="auto"/>
        <w:ind w:firstLine="283"/>
        <w:jc w:val="both"/>
        <w:rPr>
          <w:rFonts w:ascii="Verdana" w:hAnsi="Verdana"/>
          <w:color w:val="000000"/>
          <w:sz w:val="20"/>
          <w:lang w:val="ru-RU"/>
        </w:rPr>
      </w:pPr>
      <w:r w:rsidRPr="00845A99">
        <w:rPr>
          <w:rFonts w:ascii="Verdana" w:hAnsi="Verdana"/>
          <w:color w:val="000000"/>
          <w:sz w:val="20"/>
          <w:lang w:val="ru-RU"/>
        </w:rPr>
        <w:t>Трое смертных жонглировали годами наподобие бильярдных шаров, а мой приятель-репортер не увидел в этом ничего смешного!</w:t>
      </w:r>
    </w:p>
    <w:sectPr w:rsidR="009629B0" w:rsidRPr="00845A99" w:rsidSect="00845A9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3DFA0" w14:textId="77777777" w:rsidR="00881720" w:rsidRDefault="00881720" w:rsidP="00A54B08">
      <w:pPr>
        <w:spacing w:after="0" w:line="240" w:lineRule="auto"/>
      </w:pPr>
      <w:r>
        <w:separator/>
      </w:r>
    </w:p>
  </w:endnote>
  <w:endnote w:type="continuationSeparator" w:id="0">
    <w:p w14:paraId="158A1E36" w14:textId="77777777" w:rsidR="00881720" w:rsidRDefault="00881720" w:rsidP="00A54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A13F6" w14:textId="77777777" w:rsidR="00845A99" w:rsidRDefault="00845A99" w:rsidP="00D373E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85E473" w14:textId="77777777" w:rsidR="00845A99" w:rsidRDefault="00845A99" w:rsidP="00845A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2C9E4" w14:textId="407867B8" w:rsidR="00845A99" w:rsidRPr="00845A99" w:rsidRDefault="00845A99" w:rsidP="00845A99">
    <w:pPr>
      <w:pStyle w:val="Footer"/>
      <w:ind w:right="360"/>
      <w:rPr>
        <w:rFonts w:ascii="Arial" w:hAnsi="Arial" w:cs="Arial"/>
        <w:color w:val="999999"/>
        <w:sz w:val="20"/>
        <w:lang w:val="ru-RU"/>
      </w:rPr>
    </w:pPr>
    <w:r w:rsidRPr="00845A99">
      <w:rPr>
        <w:rStyle w:val="PageNumber"/>
        <w:rFonts w:ascii="Arial" w:hAnsi="Arial" w:cs="Arial"/>
        <w:color w:val="999999"/>
        <w:sz w:val="20"/>
        <w:lang w:val="ru-RU"/>
      </w:rPr>
      <w:t xml:space="preserve">Библиотека «Артефакт» — </w:t>
    </w:r>
    <w:r w:rsidRPr="00845A99">
      <w:rPr>
        <w:rStyle w:val="PageNumber"/>
        <w:rFonts w:ascii="Arial" w:hAnsi="Arial" w:cs="Arial"/>
        <w:color w:val="999999"/>
        <w:sz w:val="20"/>
      </w:rPr>
      <w:t>http</w:t>
    </w:r>
    <w:r w:rsidRPr="00845A99">
      <w:rPr>
        <w:rStyle w:val="PageNumber"/>
        <w:rFonts w:ascii="Arial" w:hAnsi="Arial" w:cs="Arial"/>
        <w:color w:val="999999"/>
        <w:sz w:val="20"/>
        <w:lang w:val="ru-RU"/>
      </w:rPr>
      <w:t>://</w:t>
    </w:r>
    <w:r w:rsidRPr="00845A99">
      <w:rPr>
        <w:rStyle w:val="PageNumber"/>
        <w:rFonts w:ascii="Arial" w:hAnsi="Arial" w:cs="Arial"/>
        <w:color w:val="999999"/>
        <w:sz w:val="20"/>
      </w:rPr>
      <w:t>artefact</w:t>
    </w:r>
    <w:r w:rsidRPr="00845A99">
      <w:rPr>
        <w:rStyle w:val="PageNumber"/>
        <w:rFonts w:ascii="Arial" w:hAnsi="Arial" w:cs="Arial"/>
        <w:color w:val="999999"/>
        <w:sz w:val="20"/>
        <w:lang w:val="ru-RU"/>
      </w:rPr>
      <w:t>.</w:t>
    </w:r>
    <w:r w:rsidRPr="00845A99">
      <w:rPr>
        <w:rStyle w:val="PageNumber"/>
        <w:rFonts w:ascii="Arial" w:hAnsi="Arial" w:cs="Arial"/>
        <w:color w:val="999999"/>
        <w:sz w:val="20"/>
      </w:rPr>
      <w:t>lib</w:t>
    </w:r>
    <w:r w:rsidRPr="00845A99">
      <w:rPr>
        <w:rStyle w:val="PageNumber"/>
        <w:rFonts w:ascii="Arial" w:hAnsi="Arial" w:cs="Arial"/>
        <w:color w:val="999999"/>
        <w:sz w:val="20"/>
        <w:lang w:val="ru-RU"/>
      </w:rPr>
      <w:t>.</w:t>
    </w:r>
    <w:r w:rsidRPr="00845A99">
      <w:rPr>
        <w:rStyle w:val="PageNumber"/>
        <w:rFonts w:ascii="Arial" w:hAnsi="Arial" w:cs="Arial"/>
        <w:color w:val="999999"/>
        <w:sz w:val="20"/>
      </w:rPr>
      <w:t>ru</w:t>
    </w:r>
    <w:r w:rsidRPr="00845A9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3817D" w14:textId="77777777" w:rsidR="00845A99" w:rsidRDefault="00845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119DD" w14:textId="77777777" w:rsidR="00881720" w:rsidRDefault="00881720" w:rsidP="00A54B08">
      <w:pPr>
        <w:spacing w:after="0" w:line="240" w:lineRule="auto"/>
      </w:pPr>
      <w:r>
        <w:separator/>
      </w:r>
    </w:p>
  </w:footnote>
  <w:footnote w:type="continuationSeparator" w:id="0">
    <w:p w14:paraId="6C3BEA87" w14:textId="77777777" w:rsidR="00881720" w:rsidRDefault="00881720" w:rsidP="00A54B08">
      <w:pPr>
        <w:spacing w:after="0" w:line="240" w:lineRule="auto"/>
      </w:pPr>
      <w:r>
        <w:continuationSeparator/>
      </w:r>
    </w:p>
  </w:footnote>
  <w:footnote w:id="1">
    <w:p w14:paraId="70CBD45B" w14:textId="65842959" w:rsidR="00A54B08" w:rsidRDefault="00A54B08" w:rsidP="00845A99">
      <w:pPr>
        <w:pStyle w:val="FootNote"/>
        <w:spacing w:after="60"/>
        <w:ind w:firstLine="0"/>
      </w:pPr>
      <w:r w:rsidRPr="00845A99">
        <w:rPr>
          <w:vertAlign w:val="superscript"/>
        </w:rPr>
        <w:footnoteRef/>
      </w:r>
      <w:r>
        <w:t xml:space="preserve"> </w:t>
      </w:r>
      <w:r w:rsidRPr="00845A99">
        <w:rPr>
          <w:rFonts w:ascii="Calibri" w:hAnsi="Calibri" w:cs="Calibri"/>
        </w:rPr>
        <w:t>В комедии Шекспира «Как это вам понравится» один из персонажей говорит: «Мир</w:t>
      </w:r>
      <w:r w:rsidR="00845A99">
        <w:rPr>
          <w:rFonts w:ascii="Calibri" w:hAnsi="Calibri" w:cs="Calibri"/>
        </w:rPr>
        <w:t xml:space="preserve"> — </w:t>
      </w:r>
      <w:r w:rsidRPr="00845A99">
        <w:rPr>
          <w:rFonts w:ascii="Calibri" w:hAnsi="Calibri" w:cs="Calibri"/>
        </w:rPr>
        <w:t>это театр, а все мужчины и женщины</w:t>
      </w:r>
      <w:r w:rsidR="00845A99">
        <w:rPr>
          <w:rFonts w:ascii="Calibri" w:hAnsi="Calibri" w:cs="Calibri"/>
        </w:rPr>
        <w:t xml:space="preserve"> — </w:t>
      </w:r>
      <w:r w:rsidRPr="00845A99">
        <w:rPr>
          <w:rFonts w:ascii="Calibri" w:hAnsi="Calibri" w:cs="Calibri"/>
        </w:rPr>
        <w:t>актёры» (акт II, сц. 7).</w:t>
      </w:r>
    </w:p>
  </w:footnote>
  <w:footnote w:id="2">
    <w:p w14:paraId="569EACBB" w14:textId="77777777" w:rsidR="00A54B08" w:rsidRDefault="00A54B08" w:rsidP="00845A99">
      <w:pPr>
        <w:pStyle w:val="FootNote"/>
        <w:spacing w:after="60"/>
        <w:ind w:firstLine="0"/>
      </w:pPr>
      <w:r w:rsidRPr="00845A99">
        <w:rPr>
          <w:vertAlign w:val="superscript"/>
        </w:rPr>
        <w:footnoteRef/>
      </w:r>
      <w:r>
        <w:t xml:space="preserve"> </w:t>
      </w:r>
      <w:r w:rsidRPr="00845A99">
        <w:rPr>
          <w:rFonts w:ascii="Calibri" w:hAnsi="Calibri" w:cs="Calibri"/>
        </w:rPr>
        <w:t>Необходимым условием (</w:t>
      </w:r>
      <w:r w:rsidRPr="00845A99">
        <w:rPr>
          <w:rFonts w:ascii="Calibri" w:hAnsi="Calibri" w:cs="Calibri"/>
          <w:i/>
          <w:iCs/>
        </w:rPr>
        <w:t>лат.</w:t>
      </w:r>
      <w:r w:rsidRPr="00845A99">
        <w:rPr>
          <w:rFonts w:ascii="Calibri" w:hAnsi="Calibri" w:cs="Calibri"/>
        </w:rPr>
        <w:t>).</w:t>
      </w:r>
    </w:p>
  </w:footnote>
  <w:footnote w:id="3">
    <w:p w14:paraId="20555D93" w14:textId="77777777" w:rsidR="00A54B08" w:rsidRDefault="00A54B08" w:rsidP="00845A99">
      <w:pPr>
        <w:pStyle w:val="FootNote"/>
        <w:spacing w:after="60"/>
        <w:ind w:firstLine="0"/>
      </w:pPr>
      <w:r w:rsidRPr="00845A99">
        <w:rPr>
          <w:vertAlign w:val="superscript"/>
        </w:rPr>
        <w:footnoteRef/>
      </w:r>
      <w:r>
        <w:t xml:space="preserve"> </w:t>
      </w:r>
      <w:r w:rsidRPr="00845A99">
        <w:rPr>
          <w:rFonts w:ascii="Calibri" w:hAnsi="Calibri" w:cs="Calibri"/>
        </w:rPr>
        <w:t>«Отелло», акт 1, сц.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51F4" w14:textId="77777777" w:rsidR="00845A99" w:rsidRDefault="00845A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2B14A" w14:textId="1F59A7E0" w:rsidR="00845A99" w:rsidRPr="00845A99" w:rsidRDefault="00845A99" w:rsidP="00845A99">
    <w:pPr>
      <w:pStyle w:val="Header"/>
      <w:rPr>
        <w:rFonts w:ascii="Arial" w:hAnsi="Arial" w:cs="Arial"/>
        <w:color w:val="999999"/>
        <w:sz w:val="20"/>
        <w:lang w:val="ru-RU"/>
      </w:rPr>
    </w:pPr>
    <w:r w:rsidRPr="00845A99">
      <w:rPr>
        <w:rFonts w:ascii="Arial" w:hAnsi="Arial" w:cs="Arial"/>
        <w:color w:val="999999"/>
        <w:sz w:val="20"/>
        <w:lang w:val="ru-RU"/>
      </w:rPr>
      <w:t xml:space="preserve">Библиотека «Артефакт» — </w:t>
    </w:r>
    <w:r w:rsidRPr="00845A99">
      <w:rPr>
        <w:rFonts w:ascii="Arial" w:hAnsi="Arial" w:cs="Arial"/>
        <w:color w:val="999999"/>
        <w:sz w:val="20"/>
      </w:rPr>
      <w:t>http</w:t>
    </w:r>
    <w:r w:rsidRPr="00845A99">
      <w:rPr>
        <w:rFonts w:ascii="Arial" w:hAnsi="Arial" w:cs="Arial"/>
        <w:color w:val="999999"/>
        <w:sz w:val="20"/>
        <w:lang w:val="ru-RU"/>
      </w:rPr>
      <w:t>://</w:t>
    </w:r>
    <w:r w:rsidRPr="00845A99">
      <w:rPr>
        <w:rFonts w:ascii="Arial" w:hAnsi="Arial" w:cs="Arial"/>
        <w:color w:val="999999"/>
        <w:sz w:val="20"/>
      </w:rPr>
      <w:t>artefact</w:t>
    </w:r>
    <w:r w:rsidRPr="00845A99">
      <w:rPr>
        <w:rFonts w:ascii="Arial" w:hAnsi="Arial" w:cs="Arial"/>
        <w:color w:val="999999"/>
        <w:sz w:val="20"/>
        <w:lang w:val="ru-RU"/>
      </w:rPr>
      <w:t>.</w:t>
    </w:r>
    <w:r w:rsidRPr="00845A99">
      <w:rPr>
        <w:rFonts w:ascii="Arial" w:hAnsi="Arial" w:cs="Arial"/>
        <w:color w:val="999999"/>
        <w:sz w:val="20"/>
      </w:rPr>
      <w:t>lib</w:t>
    </w:r>
    <w:r w:rsidRPr="00845A99">
      <w:rPr>
        <w:rFonts w:ascii="Arial" w:hAnsi="Arial" w:cs="Arial"/>
        <w:color w:val="999999"/>
        <w:sz w:val="20"/>
        <w:lang w:val="ru-RU"/>
      </w:rPr>
      <w:t>.</w:t>
    </w:r>
    <w:r w:rsidRPr="00845A99">
      <w:rPr>
        <w:rFonts w:ascii="Arial" w:hAnsi="Arial" w:cs="Arial"/>
        <w:color w:val="999999"/>
        <w:sz w:val="20"/>
      </w:rPr>
      <w:t>ru</w:t>
    </w:r>
    <w:r w:rsidRPr="00845A9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2291" w14:textId="77777777" w:rsidR="00845A99" w:rsidRDefault="00845A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7B92"/>
    <w:rsid w:val="0015074B"/>
    <w:rsid w:val="0029639D"/>
    <w:rsid w:val="00326F90"/>
    <w:rsid w:val="00845A99"/>
    <w:rsid w:val="00881720"/>
    <w:rsid w:val="009629B0"/>
    <w:rsid w:val="00A4143C"/>
    <w:rsid w:val="00A54B08"/>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3B4917"/>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A54B08"/>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845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2416</Words>
  <Characters>13025</Characters>
  <Application>Microsoft Office Word</Application>
  <DocSecurity>0</DocSecurity>
  <Lines>228</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Театр — это мир</dc:title>
  <dc:subject/>
  <dc:creator>О. Генри</dc:creator>
  <cp:keywords/>
  <dc:description/>
  <cp:lastModifiedBy>Andrey Piskunov</cp:lastModifiedBy>
  <cp:revision>6</cp:revision>
  <dcterms:created xsi:type="dcterms:W3CDTF">2013-12-23T23:15:00Z</dcterms:created>
  <dcterms:modified xsi:type="dcterms:W3CDTF">2025-05-09T21:07:00Z</dcterms:modified>
  <cp:category/>
</cp:coreProperties>
</file>