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62A60" w14:textId="77777777" w:rsidR="008B678A" w:rsidRPr="00C006EA" w:rsidRDefault="008B678A" w:rsidP="00C006EA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006EA">
        <w:rPr>
          <w:rFonts w:ascii="Verdana" w:hAnsi="Verdana"/>
          <w:color w:val="000000"/>
          <w:sz w:val="32"/>
          <w:lang w:val="ru-RU"/>
        </w:rPr>
        <w:t>Блуждания без памяти</w:t>
      </w:r>
    </w:p>
    <w:p w14:paraId="08A48C48" w14:textId="7A74F07D" w:rsidR="008B678A" w:rsidRPr="00C006EA" w:rsidRDefault="00825C54" w:rsidP="00C006E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006EA">
        <w:rPr>
          <w:rFonts w:ascii="Verdana" w:hAnsi="Verdana"/>
          <w:color w:val="000000"/>
          <w:sz w:val="24"/>
          <w:lang w:val="ru-RU"/>
        </w:rPr>
        <w:t>О. Генри</w:t>
      </w:r>
    </w:p>
    <w:p w14:paraId="2BA64CBF" w14:textId="5F5A368B" w:rsidR="008B678A" w:rsidRPr="00C006EA" w:rsidRDefault="008B678A" w:rsidP="00C006EA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Перевод Н.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Галь</w:t>
      </w:r>
    </w:p>
    <w:p w14:paraId="25DB03C5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E2C61E0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В то утро мы с женой расстались совсем как обычно. Не допив вторую чашку чаю, она проводила меня до двери. Тут она смахнула с моего лацкана невидимую пушинку (истинно женский способ показать, что ты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ее собственность). Я попросил не забывать о моей простуде. Никакой простуды у меня не было. Засим последовал прощальный поцелуй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пресный семейный поцелуй, отдающий ее любимым мылом. Нет, тут нечего опасаться неожиданностей, ни единая крупица разнообразия не сдобрит привычный обряд. Весьма искусно, что достигается долгой преступной практикой, она перекосила в моем галстуке отлично вколотую булавку, и, закрывая наконец за собой дверь, я услышал, как она шлепает домашними туфлями в столовую допивать остывший чай.</w:t>
      </w:r>
    </w:p>
    <w:p w14:paraId="67B3A8E3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Когда я вышел из дому, ничего такого я не предвидел и не предчувствовал. Приступ застиг меня врасплох.</w:t>
      </w:r>
    </w:p>
    <w:p w14:paraId="7262F67C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Перед тем я несколько месяцев чуть ли не сутками напролет усердно трудился над знаменитым судебным делом одной железнодорожной компании и только на днях это дело с блеском выиграл. Собственно говоря, я уже много лет работал почти без отдыха. Добрейший доктор Волни, мой врач и друг, не раз предупреждал меня:</w:t>
      </w:r>
    </w:p>
    <w:p w14:paraId="5996F412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Смотри, Белфорд, если ты не дашь себе хоть небольшую передышку, это кончится крахом. У тебя либо нервы не выдержат, либо мозг. Ты, наверно, читал, в газетах чуть не каждую неделю пишут про случаи амнезии: ушел человек из дому и пропал, бродит где-то и сам не знает, как его зовут, не помнит, кто он был и как жил... а все из-за маленькой кровяной пробки, которая образовалась в мозгу от переутомления или волнения.</w:t>
      </w:r>
    </w:p>
    <w:p w14:paraId="0F1E4EA7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А я всегда думал, что в таких случаях пробку надо искать в мозгах у репортера,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заметил я.</w:t>
      </w:r>
    </w:p>
    <w:p w14:paraId="18BC16AA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Доктор Волни покачал головой.</w:t>
      </w:r>
    </w:p>
    <w:p w14:paraId="02BE41DE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Нет, эта болезнь не выдумана,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он.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Тебе позарез нужен отдых или перемена обстановки. Ведь сейчас ты движешься по замкнутому кругу: суд, контора, дом. А для развлечения читаешь... свод законов. Прислушайся к моему совету, пока не поздно.</w:t>
      </w:r>
    </w:p>
    <w:p w14:paraId="57F18769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По четвергам мы с женой вечером играем в крибедж,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возразил я.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По воскресеньям она читает мне вслух письма своей мамаши, та пишет аккуратно раз в неделю. А что свод законов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не развлечение, это еще вопрос!</w:t>
      </w:r>
    </w:p>
    <w:p w14:paraId="67E4B5F7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В то утро, идя по улице, я раздумывал над словами доктора Волни. Чувствовал я себя ничуть не хуже, чем всегда, а настроен был, пожалуй, даже лучше обычного.</w:t>
      </w:r>
    </w:p>
    <w:p w14:paraId="4C25A803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BAB486A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Когда я проснулся, все тело у меня одеревенело и ныло, ведь не очень-то удобно спать долгие часы в вагоне, да еще сидя. Я откинулся на спинку сиденья и попробовал собраться с мыслями. Думал, думал и наконец сказал себе: «Все-таки должно же у меня быть какое-то имя». Порылся в карманах. Ничего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ни письма, ни визитной карточки, ни документов, ни монограммы. Зато во внутреннем кармане оказалось около трех тысяч долларов в крупных купюрах. «Должен же я кем-то быть»,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повторил я себе и стал размышлять.</w:t>
      </w:r>
    </w:p>
    <w:p w14:paraId="5505F5BB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В вагоне полно народу, и все легко, непринужденно разговаривают между собой, все веселые и отлично настроены,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значит, их связывают какие-то общие интересы. Один пассажир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солидный мужчина, которого облаком окутывал явственный запах корицы и алоэ, дружески мне кивнул, уселся рядом и развернул газету. Порой он отвлекался от чтения, и мы, как всегда бывает в дороге, беседовали о всякой всячине. Оказалось, что я вполне могу поддерживать такой разговор, по крайней мере, память меня ничуть не подводила. Затем мой сосед сказал:</w:t>
      </w:r>
    </w:p>
    <w:p w14:paraId="60B0DE00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Вы, конечно, один из наших. На этот раз Запад посылает отборных делегатов. Я рад, что конгресс соберется в Нью-Йорке, мне еще не приходилось бывать в восточных штатах. Разрешите представиться: Р.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П.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Болдер, фирма «Болдер и Сын» в городе Хикори-Гроув, штат Миссури.</w:t>
      </w:r>
    </w:p>
    <w:p w14:paraId="7C418262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lastRenderedPageBreak/>
        <w:t>Ни к чему такому не готовый, я все же не дрогнул, как и подобает мужчине в трудную минуту.</w:t>
      </w:r>
    </w:p>
    <w:p w14:paraId="7833E861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Необходимо тотчас совершить обряд крещения и действовать одному в трех лицах: младенец, священник и родитель. Мозг работал медленно, однако пришли на выручку чувства. Острый запах лекарств, исходивший от соседа, навел меня на удачную мысль...</w:t>
      </w:r>
    </w:p>
    <w:p w14:paraId="7A66B7F6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Меня зовут Эдвард Пинкхаммер,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 без запинки.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Я провизор, живу в Корнополисе, штат Канзас.</w:t>
      </w:r>
    </w:p>
    <w:p w14:paraId="51AC59C5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Я знал, что вы провизор,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любезно отвечал мой спутник.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Я сразу заметил у вас на указательном пальце правой руки мозоль от пестика, у всех нас натерто это место. Вы, понятно, тоже делегат на наш всеамериканский конгресс.</w:t>
      </w:r>
    </w:p>
    <w:p w14:paraId="5BFCA8B7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А что, все эти люди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провизоры?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удивился я.</w:t>
      </w:r>
    </w:p>
    <w:p w14:paraId="06E15FA2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Конечно. Этот вагон идет прямо с Запада. И все они провизоры старой закалки, не то что нынешние фармацевты, которые только и знают патентованные таблетки да ампулы и не готовят лекарства сами. Нет, мы своими руками процеживаем микстуры и изготовляем пилюли, по весне не гнушаемся торговать огородными семенами, а заодно и сластями и даже обувью. Говорю вам честно, Хампинкер, на этом конгрессе я выскажу кое-что новенькое, людям нужны свежие идеи. Вот, например, вы знаете флаконы с рвотным порошком и сегнетовой солью; в одном случае это виннокислый калий плюс сурьма, в другом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плюс натрий; одно, как вы знаете, яд, другое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совершенно безвредное снадобье. Но наклейки очень легко перепутать. Где почти все провизоры держат эти флаконы? Как можно дальше друг от друга, на разных полках. И напрасно! А я так скажу: держите их рядышком, чтобы в любую минуту сравнить и тем избежать ошибок. Вам понятна моя мысль?</w:t>
      </w:r>
    </w:p>
    <w:p w14:paraId="0F1E7397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Мне кажется, это очень здравое рассуждение,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я.</w:t>
      </w:r>
    </w:p>
    <w:p w14:paraId="1E452201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Вот и хорошо! Значит, когда я преподнесу его конгрессу, вы меня поддержите. Эти мастера кремов да косметики из восточных штатов воображают, что они умней всех, но мы их оставим в дураках с их таблетками-пипетками.</w:t>
      </w:r>
    </w:p>
    <w:p w14:paraId="5D36320A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Рад быть вам полезен,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 воодушевлением отозвался я.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Значит, два флакона с... э-э...</w:t>
      </w:r>
    </w:p>
    <w:p w14:paraId="032A93E3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С винносурьмянонатриевой солью и виннокалиенатриевой солью...</w:t>
      </w:r>
    </w:p>
    <w:p w14:paraId="13780E4F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...должны впредь стоять на полке рядом,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твердо закончил я.</w:t>
      </w:r>
    </w:p>
    <w:p w14:paraId="7FC9B1EF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Теперь еще одно,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продолжал мистер Болдер.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Что вы предпочитаете в качестве среды, когда изготовляете массу для пилюль: магнезию и углекислую соль или глицирозу рэдикс в порошке?</w:t>
      </w:r>
    </w:p>
    <w:p w14:paraId="77BC085F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Я... э-э... магнезию,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я. Все-таки это было легче выговорить.</w:t>
      </w:r>
    </w:p>
    <w:p w14:paraId="039A09BE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Болдер недоверчиво глянул на меня через очки.</w:t>
      </w:r>
    </w:p>
    <w:p w14:paraId="477480C9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А я признаю только глицирозу рэдикс,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он.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Магнезия спекается.</w:t>
      </w:r>
    </w:p>
    <w:p w14:paraId="5B7D72CA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Короткое молчание.</w:t>
      </w:r>
    </w:p>
    <w:p w14:paraId="76A98C11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Ну вот, опять так называемая амнезия,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он, передавая мне газету, и указал пальцем заметку.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Не верю я в эти истории. В девяти случаях из десяти это наверняка притворство. Опостылели человеку служба и семейство, пришла охота поразвлечься. Вот он и удирает из дому, а когда его найдут, прикидывается, будто потерял память: не помнит собственного имени и не узнает жену даже по родимому пятну на левом плече. Потеря памяти! Как бы не так! Почему же они ее не теряют сидя дома?</w:t>
      </w:r>
    </w:p>
    <w:p w14:paraId="616F5C76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Я взял газету и под хлестким заголовком прочитал следующие строки:</w:t>
      </w:r>
    </w:p>
    <w:p w14:paraId="083B177A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«Денвер, 12 июня.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Элвин С.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Белфорд, известный адвокат, три дня назад при загадочных обстоятельствах исчез из дому, и все попытки его разыскать остаются тщетными. Мистер Белфорд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 xml:space="preserve">— человек известный в нашем городе и принадлежит к верхушке нашего общества: он весьма преуспевающий адвокат. Он женат, владелец прекрасного дома и самой большой частной библиотеки во всем штате. В день загадочного исчезновения мистер Белфорд снял со своего текущего счета в банке значительную сумму. С тех пор никто его не видел. Мистер Белфорд всегда был человеком на редкость уравновешенным, к тому же домоседом и, казалось, был вполне доволен своей семейной жизнью и своей деятельностью. Объяснить его странное исчезновение можно разве только тем, что несколько месяцев подряд он слишком напряженно работал над сложной тяжбой Н-ской железнодорожной </w:t>
      </w:r>
      <w:r w:rsidRPr="00C006EA">
        <w:rPr>
          <w:rFonts w:ascii="Verdana" w:hAnsi="Verdana"/>
          <w:color w:val="000000"/>
          <w:sz w:val="20"/>
          <w:lang w:val="ru-RU"/>
        </w:rPr>
        <w:lastRenderedPageBreak/>
        <w:t>компании. Опасаются, что крайнее переутомление повлияло на его рассудок. Принимаются все меры для того, чтобы отыскать пропавшего».</w:t>
      </w:r>
    </w:p>
    <w:p w14:paraId="5E00596B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Вы, кажется, уж чересчур недоверчивы, мистер Болдер,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я, прочитав заметку.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А по-моему, все это вполне правдоподобно. С какой стати человек преуспевающий, уважаемый, счастливый в семейной жизни вдруг возьмет и все бросит? Я знаю, такие провалы памяти действительно бывают, людей заносит неведомо куда, они не помнят ни своего имени, ни прошлого, ни родного дома.</w:t>
      </w:r>
    </w:p>
    <w:p w14:paraId="4E733D41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Чушь и бред!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воскликнул Болдер.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Просто они хотят поразвлечься. Уж очень все стали образованные. Мужчины прослышали про эту самую амнезию и прикрываются ею. Да и женщины туда же. Когда им уже не отвертеться, они глядят вам прямо в глаза и дают самое научное объяснение: «Он меня загипнотизировал!»</w:t>
      </w:r>
    </w:p>
    <w:p w14:paraId="3601C938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Так мистер Болдер позабавил меня своими замечаниями и философией, но это мне ничуть не помогло.</w:t>
      </w:r>
    </w:p>
    <w:p w14:paraId="7D9144AE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Мы прибыли в Нью-Йорк вечером, около десяти. Я взял извозчика, поехал в гостиницу и записал в книге для приезжих свое имя: Эдвард Пинкхаммер. При этом мною овладела чудесная, неистовая, пьянящая легкость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ощущение безграничной свободы, открывшихся новых возможностей. Я словно заново родился. Каковы бы ни были цепи, что прежде сковывали меня по рукам и по ногам, теперь они разбились. Будущее лежало передо мной, точно ровная, гладкая дорога перед ребенком, едва ставшим на ноги, но я вступал на нее вооруженный знаниями и опытом взрослого.</w:t>
      </w:r>
    </w:p>
    <w:p w14:paraId="4904B129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Мне показалось, что портье чересчур долго меня разглядывает. У меня ведь не было никакого багажа.</w:t>
      </w:r>
    </w:p>
    <w:p w14:paraId="540D45BD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Я на конгресс провизоров,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пояснил я.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Мой чемодан где-то задержался.</w:t>
      </w:r>
    </w:p>
    <w:p w14:paraId="1C394751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И я вытащил из кармана пачку денег.</w:t>
      </w:r>
    </w:p>
    <w:p w14:paraId="5C71B83B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Как же, как же,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портье и сверкнул в улыбке золотым зубом.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У нас остановилось много делегатов с Запада.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И звонком подозвал мальчишку-рассыльного.</w:t>
      </w:r>
    </w:p>
    <w:p w14:paraId="11B5860E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Я постарался еще убедительней сыграть свою роль.</w:t>
      </w:r>
    </w:p>
    <w:p w14:paraId="7BE479A9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У нас на Западе сейчас возникло новое течение,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Мы выдвинем на конгрессе предложение хранить флаконы, содержащие виннокислый калий с сурьмой и виннокислый калий с натрием, в непосредственном соседстве, на одной и той же полке.</w:t>
      </w:r>
    </w:p>
    <w:p w14:paraId="071C398A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Проводи джентльмена в триста четырнадцатый,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поспешно приказал портье мальчишке. И меня мигом переправили в номер.</w:t>
      </w:r>
    </w:p>
    <w:p w14:paraId="60D82166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Назавтра я купил чемодан и кое-что из одежды и зажил жизнью Эдварда Пинкхаммера. Ломать голову над загадками моего прошлого я не стал.</w:t>
      </w:r>
    </w:p>
    <w:p w14:paraId="5E861DB8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Огромный город, раскинувшийся на островах, поднес к моим губам пряную, сверкающую чашу. Я с благодарностью припал к ней. Ключи от Манхэттена принадлежат тому, кто их в силах удержать. Становишься либо гостем этого города, либо его жертвой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третьего не дано.</w:t>
      </w:r>
    </w:p>
    <w:p w14:paraId="5A2F099D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Последующие несколько дней блистали всеми цветами радуги. Эдварду Пинкхаммеру, хоть он и появился на свет считанные часы тому назад, выпало редкое счастье прийти в этот пестрый и увлекательный мир человеком вполне сложившимся и ничем не связанным. Я сидел в театрах, в ресторанах на крыше, где тебя, околдованного, словно на сказочном ковре-самолете переносят в неведомые восхитительные края, населенные игривой музыкой, веселыми красотками и забавно-нелепыми, уморительными карикатурами на род людской. Я шел, куда вздумается, и никто мне был не указ, ничто не помеха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 xml:space="preserve">— ни пространство, ни время, ни правила приличия. Я обедал в диковинных кабачках, отведывал диковиннейшие яства под звуки цыганского оркестра, под буйные крики неугомонных художников и скульпторов. Бывал я и там, где ночная жизнь трепещет в электрических лучах, точно на ленте синематографа, где можно увидеть разом все банты и шляпки, все золото и драгоценности, какие есть на свете: там весело встречаются те, кого все это украшает, и те, по чьей милости это возможно, и все вместе представляет собою весьма ободряющее и красочное зрелище. И из всего этого я извлек для себя урок. Я понял, что ключ к свободе вовсе не в Распущенности, но в соблюдении Условности. У врат Обходительности надо платить пошлину, иначе не войдешь в страну Свободы. За всей пышностью и видимым беспорядком, за показным блеском и непринужденностью я разглядел, что все подчинено этому железному закону, хоть </w:t>
      </w:r>
      <w:r w:rsidRPr="00C006EA">
        <w:rPr>
          <w:rFonts w:ascii="Verdana" w:hAnsi="Verdana"/>
          <w:color w:val="000000"/>
          <w:sz w:val="20"/>
          <w:lang w:val="ru-RU"/>
        </w:rPr>
        <w:lastRenderedPageBreak/>
        <w:t>он и не бросается в глаза. А стало быть, повинуйся на Манхэттене этим неписаным законам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и ты свободнейший из свободных. Если же ослушаешься их, будешь узником в оковах.</w:t>
      </w:r>
    </w:p>
    <w:p w14:paraId="5990A9D8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Иногда, смотря по настроению, я ходил обедать в величественные залы с пальмами по углам, где разговаривают вполголоса, где все пропитано аристократизмом и утонченной сдержанностью. А иной раз плавал на пароходиках, битком набитых крикливыми, развязными клерками и продавщицами в поддельных драгоценностях: без стеснения целуясь и флиртуя у всех на глазах, они спешили на побережье, к дешевым грубым развлечениям. И всегда под рукой был Бродвей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сверкающий огнями, роскошный, коварный, изменчивый, желанный Бродвей, который затягивает, как опиум.</w:t>
      </w:r>
    </w:p>
    <w:p w14:paraId="1DD0AD32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Однажды среди дня, когда я вернулся в гостиницу, в коридоре мне загородил дорогу плотный усатый и носатый мужчина. Я хотел пройти мимо, но он с оскорбительной фамильярностью обратился ко мне.</w:t>
      </w:r>
    </w:p>
    <w:p w14:paraId="699115F4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Привет, Белфорд!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закричал он.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Что вы делаете в Нью-Йорке, черт подери? Вот уж не думал, что вас можно оторвать от книг и вытащить из вашей берлоги! И супруга с вами? Или у вас тут свои делишки?</w:t>
      </w:r>
    </w:p>
    <w:p w14:paraId="7E0413B8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Вы обознались, сэр,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холодно возразил я, высвобождая руку, которую он крепко стиснул.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Меня зовут Пинкхаммер. Извините, я спешу.</w:t>
      </w:r>
    </w:p>
    <w:p w14:paraId="7D757120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Он посторонился, и на лице его выразилось изумление. Я пошел к портье за ключом и слышал, как усатый подозвал рассыльного и сказал что-то насчет телеграфного бланка.</w:t>
      </w:r>
    </w:p>
    <w:p w14:paraId="1D81DF6C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Приготовьте мой счет,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 портье.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И пусть уложат и через полчаса снесут вниз мои вещи. Я не желаю оставаться там, где ко мне пристают какие-то темные личности.</w:t>
      </w:r>
    </w:p>
    <w:p w14:paraId="1A650362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В тот же день я перебрался в другую гостиницу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спокойную, старомодную, в начале Пятой авеню.</w:t>
      </w:r>
    </w:p>
    <w:p w14:paraId="303F9594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 xml:space="preserve">Чуть в стороне от Бродвея есть ресторан, где можно поесть почти </w:t>
      </w:r>
      <w:r w:rsidRPr="00C006EA">
        <w:rPr>
          <w:rFonts w:ascii="Verdana" w:hAnsi="Verdana"/>
          <w:color w:val="000000"/>
          <w:sz w:val="20"/>
        </w:rPr>
        <w:t>al</w:t>
      </w:r>
      <w:r w:rsidRPr="00C006EA">
        <w:rPr>
          <w:rFonts w:ascii="Verdana" w:hAnsi="Verdana"/>
          <w:color w:val="000000"/>
          <w:sz w:val="20"/>
          <w:lang w:val="ru-RU"/>
        </w:rPr>
        <w:t xml:space="preserve"> </w:t>
      </w:r>
      <w:r w:rsidRPr="00C006EA">
        <w:rPr>
          <w:rFonts w:ascii="Verdana" w:hAnsi="Verdana"/>
          <w:color w:val="000000"/>
          <w:sz w:val="20"/>
        </w:rPr>
        <w:t>fresco</w:t>
      </w:r>
      <w:r w:rsidRPr="00C006EA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C006EA">
        <w:rPr>
          <w:rFonts w:ascii="Verdana" w:hAnsi="Verdana"/>
          <w:color w:val="000000"/>
          <w:sz w:val="20"/>
          <w:lang w:val="ru-RU"/>
        </w:rPr>
        <w:t>, отгородясь от внешнего мира стеною тропических растений. Кругом роскошь и тишина, обслуживают превосходно, и потому здесь очень приятно позавтракать или перекусить. Однажды я пришел сюда и уже направлялся к свободному столику среди папоротников, как вдруг меня придержали за рукав.</w:t>
      </w:r>
    </w:p>
    <w:p w14:paraId="125A137A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Мистер Белфорд!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воскликнул удивительно милый голосок.</w:t>
      </w:r>
    </w:p>
    <w:p w14:paraId="24A9F874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Я обернулся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передо мною в одиночестве сидела дама лет тридцати с необыкновенно красивыми глазами и смотрела на меня так, будто я ее давний и нежно любимый друг.</w:t>
      </w:r>
    </w:p>
    <w:p w14:paraId="27AD3868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Вы чуть было не прошли мимо,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 упреком сказала она.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И не вздумайте уверять, что вы меня не узнали. Почему бы нам хоть раз в пятнадцать лет не пожать друг другу руки?</w:t>
      </w:r>
    </w:p>
    <w:p w14:paraId="3B59C573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 xml:space="preserve">Я тотчас пожал ей руку. Потом сел напротив нее. Движением бровей подозвал маячившего поблизости официанта. Дама лениво ковыряла ложечкой апельсиновое мороженое. Я заказал </w:t>
      </w:r>
      <w:r w:rsidRPr="00C006EA">
        <w:rPr>
          <w:rFonts w:ascii="Verdana" w:hAnsi="Verdana"/>
          <w:color w:val="000000"/>
          <w:sz w:val="20"/>
        </w:rPr>
        <w:t>creme</w:t>
      </w:r>
      <w:r w:rsidRPr="00C006EA">
        <w:rPr>
          <w:rFonts w:ascii="Verdana" w:hAnsi="Verdana"/>
          <w:color w:val="000000"/>
          <w:sz w:val="20"/>
          <w:lang w:val="ru-RU"/>
        </w:rPr>
        <w:t xml:space="preserve"> </w:t>
      </w:r>
      <w:r w:rsidRPr="00C006EA">
        <w:rPr>
          <w:rFonts w:ascii="Verdana" w:hAnsi="Verdana"/>
          <w:color w:val="000000"/>
          <w:sz w:val="20"/>
        </w:rPr>
        <w:t>de</w:t>
      </w:r>
      <w:r w:rsidRPr="00C006EA">
        <w:rPr>
          <w:rFonts w:ascii="Verdana" w:hAnsi="Verdana"/>
          <w:color w:val="000000"/>
          <w:sz w:val="20"/>
          <w:lang w:val="ru-RU"/>
        </w:rPr>
        <w:t xml:space="preserve"> </w:t>
      </w:r>
      <w:r w:rsidRPr="00C006EA">
        <w:rPr>
          <w:rFonts w:ascii="Verdana" w:hAnsi="Verdana"/>
          <w:color w:val="000000"/>
          <w:sz w:val="20"/>
        </w:rPr>
        <w:t>menthe</w:t>
      </w:r>
      <w:r w:rsidRPr="00C006EA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C006EA">
        <w:rPr>
          <w:rFonts w:ascii="Verdana" w:hAnsi="Verdana"/>
          <w:color w:val="000000"/>
          <w:sz w:val="20"/>
          <w:lang w:val="ru-RU"/>
        </w:rPr>
        <w:t>. Ее волосы были цвета красноватой бронзы. Но смотреть на них не удавалось, потому что невозможно было оторваться от ее глаз. И все же ни на миг не оставляло ощущение, что перед тобой бронзовеют эти волосы,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так все время ощущаешь закат, когда в сумерки смотришь в глубь леса.</w:t>
      </w:r>
    </w:p>
    <w:p w14:paraId="7DF8942E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Вы уверены, что вы меня знаете?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4459ACE2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Нет,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 улыбкой ответила она.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 этом я никогда не была уверена.</w:t>
      </w:r>
    </w:p>
    <w:p w14:paraId="3F4A43D3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А что бы вы подумали,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 тревогой спросил я,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если вам сказать, что меня зовут Эдвард Пинкхаммер и я приехал из Корнополиса, штат Канзас?</w:t>
      </w:r>
    </w:p>
    <w:p w14:paraId="1F18DACF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Что бы я подумала?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повторила она, и глаза ее весело блеснули.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Ну, конечно, подумала бы, что вы не привезли с собой в Нью-Йорк миссис Белфорд. И это очень жаль. Я с удовольствием повидала бы Мэриан.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Она слегка понизила голос.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Вы все такой же, Элвин.</w:t>
      </w:r>
    </w:p>
    <w:p w14:paraId="178EF2EB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Прекрасные глаза испытующе впивались в мое лицо, ловили мой взгляд.</w:t>
      </w:r>
    </w:p>
    <w:p w14:paraId="6209F24B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Впрочем, нет, вы изменились,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поправилась она, и в ее голосе зазвучали мягкие ликующие нотки.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Теперь я вижу. Вы не забыли. Вы не забывали ни на год, ни на день, ни на час. Я ведь вам говорила, что не забудете.</w:t>
      </w:r>
    </w:p>
    <w:p w14:paraId="32A107AE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Я смятенно ткнул соломинкой в ликер.</w:t>
      </w:r>
    </w:p>
    <w:p w14:paraId="66B06F48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Ради бога простите меня,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я, поеживаясь под ее пристальным взглядом.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Но в том-то и дело. Я забыл. Я все забыл.</w:t>
      </w:r>
    </w:p>
    <w:p w14:paraId="19AA0B87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Она отмахнулась от моих слов. И очаровательно засмеялась над чем-то, что заметила в моем лице.</w:t>
      </w:r>
    </w:p>
    <w:p w14:paraId="2B8902E0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До меня иногда доходили слухи о вас,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продолжала она.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Вы теперь такой видный адвокат где-то там на Западе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 Денвере, кажется? Или в Лос-Анджелесе? Должно быть, Мэриан очень вами гордится. Вы, наверно, знаете, я вышла замуж через полгода после вашей женитьбы. Об этом писали в газетах. Одних цветов было на две тысячи долларов.</w:t>
      </w:r>
    </w:p>
    <w:p w14:paraId="42401421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Как она раньше сказала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пятнадцать лет? Да, пятнадцать лет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это очень много.</w:t>
      </w:r>
    </w:p>
    <w:p w14:paraId="2F511E24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Не слишком ли поздно принести вам мои поздравления?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несколько робея, спросил я.</w:t>
      </w:r>
    </w:p>
    <w:p w14:paraId="55FE10FC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Нет, если вы на это отважитесь,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ответила она с такой великолепной смелостью, что я умолк и принялся смущенно чертить ногтем по скатерти.</w:t>
      </w:r>
    </w:p>
    <w:p w14:paraId="0EDE7F72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Скажите мне только одно,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попросила она и порывисто наклонилась ко мне.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Я уже много лет хочу это знать... разумеется, просто из женского любопытства: решились ли вы после того вечера хоть раз коснуться белой розы, или понюхать ее... или только посмотреть на белую розу, влажную от росы и дождя?</w:t>
      </w:r>
    </w:p>
    <w:p w14:paraId="08CC0179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Я отхлебнул из своего бокала.</w:t>
      </w:r>
    </w:p>
    <w:p w14:paraId="15613642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Стоит ли повторять, что я не могу ничего такого припомнить,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 со вздохом.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Память моя никуда не годится. И надо ли говорить, как я об этом сожалею.</w:t>
      </w:r>
    </w:p>
    <w:p w14:paraId="4D6B3766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Дама облокотилась на стол, и взор ее снова пренебрег моими словами и каким-то своим таинственным путем проник мне прямо в душу. Она мягко рассмеялась, и как-то странно прозвучал ее смех: то был счастливый смех, да, и еще в нем слышалось довольство... но и печаль. Я попытался отвести глаза.</w:t>
      </w:r>
    </w:p>
    <w:p w14:paraId="25393174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Вы лжете, Элвин Белфорд,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 упоением шепнула она.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Да-да, я знаю: вы лжете.</w:t>
      </w:r>
    </w:p>
    <w:p w14:paraId="1E2AEA1D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Я тупо глядел в папоротники.</w:t>
      </w:r>
    </w:p>
    <w:p w14:paraId="6F640C23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Меня зовут Эдвард Пинкхаммер,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Я приехал сюда с делегатами всеамериканского конгресса провизоров. У нас на Западе сейчас возникло новое течение: мы предлагаем ставить флаконы с винносурьмянонатриевой солью и с виннокалиенатриевой солью иначе, чем ставили до сих пор, но вам это, наверно, неинтересно.</w:t>
      </w:r>
    </w:p>
    <w:p w14:paraId="6C327DFE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У входа в ресторан остановилась сверкающая коляска. Дама поднялась. Я взял ее протянутую руку и поклонился.</w:t>
      </w:r>
    </w:p>
    <w:p w14:paraId="68186D09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Мне очень, очень жаль, что память мне изменила,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Я мог бы все вам объяснить, но, боюсь, вы не поймете. Вы не соглашаетесь на Пинкхаммера, а я, право, не могу постичь эти... эти розы и все такое.</w:t>
      </w:r>
    </w:p>
    <w:p w14:paraId="0C1BE48A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Прощайте, мистер Белфорд,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ответила она все с той же грустно-счастливой улыбкой и села в коляску.</w:t>
      </w:r>
    </w:p>
    <w:p w14:paraId="251B35AF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В тот вечер я пошел в театр. Когда я вернулся в гостиницу, около меня, как по волшебству, возник какой-то скромный с виду человек в темном костюме,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он полировал себе ногти шелковым носовым платком и, казалось, был всецело поглощен этим занятием.</w:t>
      </w:r>
    </w:p>
    <w:p w14:paraId="1FE75337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Мистер Пинкхаммер,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небрежно начал он, отдавая все внимание своему указательному пальцу,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не могли бы вы уделить мне несколько минут? Может быть, пройдем в ту комнату и поговорим?</w:t>
      </w:r>
    </w:p>
    <w:p w14:paraId="08703A41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Извольте,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ответил я.</w:t>
      </w:r>
    </w:p>
    <w:p w14:paraId="547777D9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 xml:space="preserve">Он провел меня в маленькую отдельную гостиную. Там дожидалась какая-то пара. Дама, наверно, была бы очень хороша собой, если бы лицо ее не омрачали мучительная тревога и усталость. Изящная фигура, а черты лица, цвет волос и глаз как раз в моем вкусе. На ней был дорожный костюм; в необыкновенном волнении она впилась в меня взглядом и прижала к груди дрожащую руку. Казалось, она готова кинуться ко мне, но стоявший рядом мужчина властным движением руки </w:t>
      </w:r>
      <w:r w:rsidRPr="00C006EA">
        <w:rPr>
          <w:rFonts w:ascii="Verdana" w:hAnsi="Verdana"/>
          <w:color w:val="000000"/>
          <w:sz w:val="20"/>
          <w:lang w:val="ru-RU"/>
        </w:rPr>
        <w:lastRenderedPageBreak/>
        <w:t>остановил ее. Потом он направился ко мне. Ему было лет сорок, на висках седина, лицо мужественное, серьезное.</w:t>
      </w:r>
    </w:p>
    <w:p w14:paraId="063DAE6E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Белфорд, дружище,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сердечно сказал он,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я так рад снова тебя видеть! Конечно, мы не сомневались, что ты жив и здоров. Я же тебя предупреждал, что ты слишком переутомляешься. Теперь ты поедешь с нами и дома сразу придешь в себя.</w:t>
      </w:r>
    </w:p>
    <w:p w14:paraId="07596956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Я насмешливо улыбнулся.</w:t>
      </w:r>
    </w:p>
    <w:p w14:paraId="0C2AC4A3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Меня уже так часто обзывали Белфордом, что я, кажется, привык и перестал возмущаться. Но в конце концов это может и надоесть. Не угодно ли вам постараться понять, что меня зовут Эдвард Пинкхаммер и что я вас вижу первый раз в жизни?</w:t>
      </w:r>
    </w:p>
    <w:p w14:paraId="5FC66420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Он не успел ответить: у женщины вырвался жалобный крик, почти рыдание. Она вскочила, и он напрасно пытался ее удержать.</w:t>
      </w:r>
    </w:p>
    <w:p w14:paraId="58FC0155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Элвин!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всхлипнула она, бросилась ко мне и крепко меня обняла.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Элвин!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снова крикнула она.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Не разбивай мне сердце! Я твоя жена, назови меня хоть раз по имени! Лучше бы ты умер, чем стал таким!</w:t>
      </w:r>
    </w:p>
    <w:p w14:paraId="56CBEE52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Я почтительно, но твердо отвел ее руки.</w:t>
      </w:r>
    </w:p>
    <w:p w14:paraId="6882B4D3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Сударыня,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 строго,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извините меня, но вы слишком опрометчиво принимаете на веру случайное сходство. Очень жаль,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продолжал я и засмеялся, так меня позабавила эта мысль,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что нас с этим Белфордом нельзя держать рядышком на одной полке, как винносурьмянонатриевую соль с виннокалиенатриевой, тогда было бы легче отличить одного от другого. Если вам не понятно это иносказание, последите за работой всеамериканского конгресса провизоров.</w:t>
      </w:r>
    </w:p>
    <w:p w14:paraId="795FF836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Дама повернулась к своему спутнику и схватила его за руку.</w:t>
      </w:r>
    </w:p>
    <w:p w14:paraId="71C22F98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Что же это такое, доктор Волни?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простонала она.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Ох, да что же это?</w:t>
      </w:r>
    </w:p>
    <w:p w14:paraId="41A8BD59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Доктор повел ее к двери.</w:t>
      </w:r>
    </w:p>
    <w:p w14:paraId="0174E52A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Пойдите пока в свою комнату,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он ей.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Я останусь и поговорю с ним. Его рассудок? Нет, не думаю... разве что задет какой-то небольшой участок мозга. Да, конечно, выздоровеет. Идите к себе и оставьте нас одних.</w:t>
      </w:r>
    </w:p>
    <w:p w14:paraId="7C8829F6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Дама вышла. Человек в темном костюме тоже вышел, по-прежнему с задумчивым видом полируя ногти Кажется, он остался в вестибюле.</w:t>
      </w:r>
    </w:p>
    <w:p w14:paraId="0EBEBAEE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Я хотел бы с вами поговорить, мистер Пинкхаммер, если разрешите,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тот, кто остался.</w:t>
      </w:r>
    </w:p>
    <w:p w14:paraId="46160584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Пожалуйста, если вам так хочется,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ответил я.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Но уж извините, я устроюсь поудобней: я устал.</w:t>
      </w:r>
    </w:p>
    <w:p w14:paraId="55DE769D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И я растянулся на кушетке у окна и закурил сигару. Он пододвинул стул поближе и уселся.</w:t>
      </w:r>
    </w:p>
    <w:p w14:paraId="527940D2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Давайте без лишних слов,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начал он миролюбиво.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Вас зовут вовсе не Пинкхаммер.</w:t>
      </w:r>
    </w:p>
    <w:p w14:paraId="10B8A5B0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Я это знаю не хуже вас,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невозмутимо сказал я.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Но ведь нужно же человеку хоть какое-то имя. Могу вас заверить, что я совсем не в восторге от имени Пинкхаммер. Но когда надо вмиг себя как-то окрестить красивые имена почему-то не придумываются. Хотя... вдруг бы мне пришло в голову назваться Шерингхаузеном или Скроггинсом! По-моему, Пинкхаммер не так уж плохо.</w:t>
      </w:r>
    </w:p>
    <w:p w14:paraId="16B90BE9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Вас зовут Элвин Белфорд,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очень спокойно продолжал доктор.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Вы один из лучших адвокатов в Денвере. Вы страдаете приступом амнезии и на время забыли, кто вы такой. Причиной было переутомление и, возможно, слишком однообразная жизнь и недостаток удовольствий. Дама, которая только что вышла отсюда,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ваша жена.</w:t>
      </w:r>
    </w:p>
    <w:p w14:paraId="540A9B3F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Я бы сказал, красивая женщина,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заметил я, немного поразмыслив.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Особенно мне понравился каштановый оттенок ее волос.</w:t>
      </w:r>
    </w:p>
    <w:p w14:paraId="35F2A32B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Такой женой можно гордиться. С тех пор как вы исчезли, почти две недели она, можно сказать, не смыкала глаз. О том, что вы в Нью-Йорке, мы узнали из телеграммы Айсидора Ньюмена, это наш знакомый коммивояжер из Денвера. Он сообщил, что встретил вас в гостинице и вы его не узнали.</w:t>
      </w:r>
    </w:p>
    <w:p w14:paraId="386A75F3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Да, кажется, был такой случай,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Он назвал меня Белфордом, если не ошибаюсь. Но не пора ли вам представиться?</w:t>
      </w:r>
    </w:p>
    <w:p w14:paraId="673BB022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Меня зовут Роберт Волни, доктор Волни. Я был вашим близким другом целых двадцать лет и пятнадцать из них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 xml:space="preserve">— вашим врачом. Мы с миссис Белфорд приехали </w:t>
      </w:r>
      <w:r w:rsidRPr="00C006EA">
        <w:rPr>
          <w:rFonts w:ascii="Verdana" w:hAnsi="Verdana"/>
          <w:color w:val="000000"/>
          <w:sz w:val="20"/>
          <w:lang w:val="ru-RU"/>
        </w:rPr>
        <w:lastRenderedPageBreak/>
        <w:t>сюда искать вас, как только получили телеграмму. Постарайся, Элвин, дружище... постарайся все вспомнить!</w:t>
      </w:r>
    </w:p>
    <w:p w14:paraId="77E105C7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Что толку стараться?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возразил я и нахмурился.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Вы говорите, что вы врач. Тогда скажите: амнезия излечима? Когда человек теряет память, как она к нему возвращается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постепенно или сразу?</w:t>
      </w:r>
    </w:p>
    <w:p w14:paraId="0EA7A60C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Иногда постепенно и не до конца, а иногда так же внезапно, как пропала.</w:t>
      </w:r>
    </w:p>
    <w:p w14:paraId="5099CC7C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Возьметесь ли вы меня лечить, доктор Волни?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37469EBE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Старый друг,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ответил он,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я сделаю все, что только в моих силах и во власти науки, чтобы тебя излечить!</w:t>
      </w:r>
    </w:p>
    <w:p w14:paraId="2B44B5DE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Отлично,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я.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Считайте, что я ваш больной. Но раз так, не забудьте о врачебной тайне.</w:t>
      </w:r>
    </w:p>
    <w:p w14:paraId="0601CD22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Ну, разумеется!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отвечал доктор Волни.</w:t>
      </w:r>
    </w:p>
    <w:p w14:paraId="0E274FC5" w14:textId="77777777" w:rsidR="008B678A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Я встал с кушетки. На стол посреди комнаты кто-то поставил вазу белых роз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большой букет белых роз, душистых, недавно сбрызнутых водой. Я выбросил их из окна как можно дальше и снова опустился на кушетку.</w:t>
      </w:r>
    </w:p>
    <w:p w14:paraId="56708B89" w14:textId="152BF7CF" w:rsidR="00026056" w:rsidRPr="00C006EA" w:rsidRDefault="008B678A" w:rsidP="00C006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006EA">
        <w:rPr>
          <w:rFonts w:ascii="Verdana" w:hAnsi="Verdana"/>
          <w:color w:val="000000"/>
          <w:sz w:val="20"/>
          <w:lang w:val="ru-RU"/>
        </w:rPr>
        <w:t>—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Ну, вот что, Бобби,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сказал я,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лучше уж я вылечусь сразу. Я и сам устал от всего этого. А теперь поди приведи Мэриан. Но если б ты знал,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прибавил я со вздохом и ткнул его пальцем в бок,</w:t>
      </w:r>
      <w:r w:rsidRPr="00C006EA">
        <w:rPr>
          <w:rFonts w:ascii="Verdana" w:hAnsi="Verdana"/>
          <w:color w:val="000000"/>
          <w:sz w:val="20"/>
        </w:rPr>
        <w:t> </w:t>
      </w:r>
      <w:r w:rsidRPr="00C006EA">
        <w:rPr>
          <w:rFonts w:ascii="Verdana" w:hAnsi="Verdana"/>
          <w:color w:val="000000"/>
          <w:sz w:val="20"/>
          <w:lang w:val="ru-RU"/>
        </w:rPr>
        <w:t>— если б ты знал, дружище, как это было восхитительно!</w:t>
      </w:r>
    </w:p>
    <w:sectPr w:rsidR="00026056" w:rsidRPr="00C006EA" w:rsidSect="00C006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8E4DB" w14:textId="77777777" w:rsidR="002F247E" w:rsidRDefault="002F247E" w:rsidP="008B678A">
      <w:pPr>
        <w:spacing w:after="0" w:line="240" w:lineRule="auto"/>
      </w:pPr>
      <w:r>
        <w:separator/>
      </w:r>
    </w:p>
  </w:endnote>
  <w:endnote w:type="continuationSeparator" w:id="0">
    <w:p w14:paraId="0ED15DDC" w14:textId="77777777" w:rsidR="002F247E" w:rsidRDefault="002F247E" w:rsidP="008B6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C95B" w14:textId="77777777" w:rsidR="00C006EA" w:rsidRDefault="00C006EA" w:rsidP="006015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642F3EB" w14:textId="77777777" w:rsidR="00C006EA" w:rsidRDefault="00C006EA" w:rsidP="00C006E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6163A" w14:textId="653AAD3B" w:rsidR="00C006EA" w:rsidRPr="00C006EA" w:rsidRDefault="00C006EA" w:rsidP="00C006E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006E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006EA">
      <w:rPr>
        <w:rStyle w:val="PageNumber"/>
        <w:rFonts w:ascii="Arial" w:hAnsi="Arial" w:cs="Arial"/>
        <w:color w:val="999999"/>
        <w:sz w:val="20"/>
      </w:rPr>
      <w:t>http</w:t>
    </w:r>
    <w:r w:rsidRPr="00C006E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C006EA">
      <w:rPr>
        <w:rStyle w:val="PageNumber"/>
        <w:rFonts w:ascii="Arial" w:hAnsi="Arial" w:cs="Arial"/>
        <w:color w:val="999999"/>
        <w:sz w:val="20"/>
      </w:rPr>
      <w:t>artefact</w:t>
    </w:r>
    <w:r w:rsidRPr="00C006E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006EA">
      <w:rPr>
        <w:rStyle w:val="PageNumber"/>
        <w:rFonts w:ascii="Arial" w:hAnsi="Arial" w:cs="Arial"/>
        <w:color w:val="999999"/>
        <w:sz w:val="20"/>
      </w:rPr>
      <w:t>lib</w:t>
    </w:r>
    <w:r w:rsidRPr="00C006E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006EA">
      <w:rPr>
        <w:rStyle w:val="PageNumber"/>
        <w:rFonts w:ascii="Arial" w:hAnsi="Arial" w:cs="Arial"/>
        <w:color w:val="999999"/>
        <w:sz w:val="20"/>
      </w:rPr>
      <w:t>ru</w:t>
    </w:r>
    <w:r w:rsidRPr="00C006E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24ED8" w14:textId="77777777" w:rsidR="00C006EA" w:rsidRDefault="00C006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896D6" w14:textId="77777777" w:rsidR="002F247E" w:rsidRDefault="002F247E" w:rsidP="008B678A">
      <w:pPr>
        <w:spacing w:after="0" w:line="240" w:lineRule="auto"/>
      </w:pPr>
      <w:r>
        <w:separator/>
      </w:r>
    </w:p>
  </w:footnote>
  <w:footnote w:type="continuationSeparator" w:id="0">
    <w:p w14:paraId="3AAA12C3" w14:textId="77777777" w:rsidR="002F247E" w:rsidRDefault="002F247E" w:rsidP="008B678A">
      <w:pPr>
        <w:spacing w:after="0" w:line="240" w:lineRule="auto"/>
      </w:pPr>
      <w:r>
        <w:continuationSeparator/>
      </w:r>
    </w:p>
  </w:footnote>
  <w:footnote w:id="1">
    <w:p w14:paraId="52CE7F5D" w14:textId="77777777" w:rsidR="008B678A" w:rsidRDefault="008B678A" w:rsidP="00C006EA">
      <w:pPr>
        <w:pStyle w:val="FootNote"/>
        <w:spacing w:after="60"/>
        <w:ind w:firstLine="0"/>
      </w:pPr>
      <w:r w:rsidRPr="00C006EA">
        <w:rPr>
          <w:vertAlign w:val="superscript"/>
        </w:rPr>
        <w:footnoteRef/>
      </w:r>
      <w:r>
        <w:t xml:space="preserve"> </w:t>
      </w:r>
      <w:r w:rsidRPr="00C006EA">
        <w:rPr>
          <w:rFonts w:ascii="Calibri" w:hAnsi="Calibri" w:cs="Calibri"/>
        </w:rPr>
        <w:t>На открытом воздухе (</w:t>
      </w:r>
      <w:r w:rsidRPr="00C006EA">
        <w:rPr>
          <w:rFonts w:ascii="Calibri" w:hAnsi="Calibri" w:cs="Calibri"/>
          <w:i/>
          <w:iCs/>
        </w:rPr>
        <w:t>итал.</w:t>
      </w:r>
      <w:r w:rsidRPr="00C006EA">
        <w:rPr>
          <w:rFonts w:ascii="Calibri" w:hAnsi="Calibri" w:cs="Calibri"/>
        </w:rPr>
        <w:t>).</w:t>
      </w:r>
    </w:p>
  </w:footnote>
  <w:footnote w:id="2">
    <w:p w14:paraId="56F8F158" w14:textId="77777777" w:rsidR="008B678A" w:rsidRDefault="008B678A" w:rsidP="00C006EA">
      <w:pPr>
        <w:pStyle w:val="FootNote"/>
        <w:spacing w:after="60"/>
        <w:ind w:firstLine="0"/>
      </w:pPr>
      <w:r w:rsidRPr="00C006EA">
        <w:rPr>
          <w:vertAlign w:val="superscript"/>
        </w:rPr>
        <w:footnoteRef/>
      </w:r>
      <w:r>
        <w:t xml:space="preserve"> </w:t>
      </w:r>
      <w:r w:rsidRPr="00C006EA">
        <w:rPr>
          <w:rFonts w:ascii="Calibri" w:hAnsi="Calibri" w:cs="Calibri"/>
        </w:rPr>
        <w:t>Мятный ликёр (</w:t>
      </w:r>
      <w:r w:rsidRPr="00C006EA">
        <w:rPr>
          <w:rFonts w:ascii="Calibri" w:hAnsi="Calibri" w:cs="Calibri"/>
          <w:i/>
          <w:iCs/>
        </w:rPr>
        <w:t>франц.</w:t>
      </w:r>
      <w:r w:rsidRPr="00C006EA">
        <w:rPr>
          <w:rFonts w:ascii="Calibri" w:hAnsi="Calibri" w:cs="Calibri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C1ED" w14:textId="77777777" w:rsidR="00C006EA" w:rsidRDefault="00C006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8197" w14:textId="762CB536" w:rsidR="00C006EA" w:rsidRPr="00C006EA" w:rsidRDefault="00C006EA" w:rsidP="00C006EA">
    <w:pPr>
      <w:pStyle w:val="Header"/>
      <w:rPr>
        <w:rFonts w:ascii="Arial" w:hAnsi="Arial" w:cs="Arial"/>
        <w:color w:val="999999"/>
        <w:sz w:val="20"/>
        <w:lang w:val="ru-RU"/>
      </w:rPr>
    </w:pPr>
    <w:r w:rsidRPr="00C006EA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782D" w14:textId="77777777" w:rsidR="00C006EA" w:rsidRDefault="00C006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6056"/>
    <w:rsid w:val="00034616"/>
    <w:rsid w:val="0006063C"/>
    <w:rsid w:val="0015074B"/>
    <w:rsid w:val="0029639D"/>
    <w:rsid w:val="002F247E"/>
    <w:rsid w:val="00313B7A"/>
    <w:rsid w:val="00326F90"/>
    <w:rsid w:val="00825C54"/>
    <w:rsid w:val="008B678A"/>
    <w:rsid w:val="00AA1D8D"/>
    <w:rsid w:val="00B47730"/>
    <w:rsid w:val="00C006EA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6419FDA"/>
  <w14:defaultImageDpi w14:val="300"/>
  <w15:docId w15:val="{DF2A430A-DB97-4F7B-93C8-A5F8DCB5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8B678A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00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3694</Words>
  <Characters>19804</Characters>
  <Application>Microsoft Office Word</Application>
  <DocSecurity>0</DocSecurity>
  <Lines>373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23359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Блуждания без памяти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2025-05-09T21:07:00Z</dcterms:modified>
  <cp:category/>
</cp:coreProperties>
</file>