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73C08" w14:textId="77777777" w:rsidR="00004EA3" w:rsidRPr="00DF65C5" w:rsidRDefault="00004EA3" w:rsidP="00DF65C5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DF65C5">
        <w:rPr>
          <w:rFonts w:ascii="Verdana" w:hAnsi="Verdana"/>
          <w:color w:val="000000"/>
          <w:sz w:val="32"/>
          <w:lang w:val="ru-RU"/>
        </w:rPr>
        <w:t>Сила привычки</w:t>
      </w:r>
    </w:p>
    <w:p w14:paraId="5BB6F1D8" w14:textId="44438FB5" w:rsidR="00004EA3" w:rsidRPr="00DF65C5" w:rsidRDefault="00212C8C" w:rsidP="00DF65C5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DF65C5">
        <w:rPr>
          <w:rFonts w:ascii="Verdana" w:hAnsi="Verdana"/>
          <w:color w:val="000000"/>
          <w:sz w:val="24"/>
          <w:lang w:val="ru-RU"/>
        </w:rPr>
        <w:t>О. Генри</w:t>
      </w:r>
    </w:p>
    <w:p w14:paraId="7087D292" w14:textId="77777777" w:rsidR="00DF65C5" w:rsidRPr="00DF65C5" w:rsidRDefault="00DF65C5" w:rsidP="00DF65C5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DF65C5">
        <w:rPr>
          <w:rFonts w:ascii="Verdana" w:hAnsi="Verdana"/>
          <w:color w:val="000000"/>
          <w:sz w:val="20"/>
          <w:lang w:val="ru-RU"/>
        </w:rPr>
        <w:t>Перевод Н.</w:t>
      </w:r>
      <w:r w:rsidRPr="00DF65C5">
        <w:rPr>
          <w:rFonts w:ascii="Verdana" w:hAnsi="Verdana"/>
          <w:color w:val="000000"/>
          <w:sz w:val="20"/>
        </w:rPr>
        <w:t> </w:t>
      </w:r>
      <w:r w:rsidRPr="00DF65C5">
        <w:rPr>
          <w:rFonts w:ascii="Verdana" w:hAnsi="Verdana"/>
          <w:color w:val="000000"/>
          <w:sz w:val="20"/>
          <w:lang w:val="ru-RU"/>
        </w:rPr>
        <w:t>Дарузес</w:t>
      </w:r>
    </w:p>
    <w:p w14:paraId="6FD2BAE2" w14:textId="77777777" w:rsidR="00DF65C5" w:rsidRDefault="00DF65C5" w:rsidP="00DF65C5">
      <w:pPr>
        <w:pStyle w:val="Epigraph"/>
        <w:widowControl/>
        <w:suppressAutoHyphens/>
        <w:ind w:left="0" w:firstLine="283"/>
        <w:rPr>
          <w:rFonts w:ascii="Verdana" w:hAnsi="Verdana"/>
          <w:color w:val="000000"/>
          <w:sz w:val="20"/>
        </w:rPr>
      </w:pPr>
    </w:p>
    <w:p w14:paraId="1468DDBD" w14:textId="59CEDBCA" w:rsidR="00004EA3" w:rsidRPr="00DF65C5" w:rsidRDefault="00004EA3" w:rsidP="00DF65C5">
      <w:pPr>
        <w:pStyle w:val="Epigraph"/>
        <w:widowControl/>
        <w:suppressAutoHyphens/>
        <w:ind w:left="0" w:firstLine="283"/>
        <w:rPr>
          <w:rFonts w:ascii="Verdana" w:hAnsi="Verdana"/>
          <w:color w:val="000000"/>
          <w:sz w:val="20"/>
        </w:rPr>
      </w:pPr>
      <w:r w:rsidRPr="00DF65C5">
        <w:rPr>
          <w:rFonts w:ascii="Verdana" w:hAnsi="Verdana"/>
          <w:color w:val="000000"/>
          <w:sz w:val="20"/>
        </w:rPr>
        <w:t>Привычка</w:t>
      </w:r>
      <w:r w:rsidRPr="00DF65C5">
        <w:rPr>
          <w:rFonts w:ascii="Verdana" w:hAnsi="Verdana"/>
          <w:color w:val="000000"/>
          <w:sz w:val="20"/>
          <w:lang w:val="en-US"/>
        </w:rPr>
        <w:t> </w:t>
      </w:r>
      <w:r w:rsidRPr="00DF65C5">
        <w:rPr>
          <w:rFonts w:ascii="Verdana" w:hAnsi="Verdana"/>
          <w:color w:val="000000"/>
          <w:sz w:val="20"/>
        </w:rPr>
        <w:t>— склонность или способность, приобретённая частым повторением.</w:t>
      </w:r>
    </w:p>
    <w:p w14:paraId="1DA9F03F" w14:textId="77777777" w:rsidR="00004EA3" w:rsidRPr="00DF65C5" w:rsidRDefault="00004EA3" w:rsidP="00DF65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B726F7D" w14:textId="77777777" w:rsidR="00004EA3" w:rsidRPr="00DF65C5" w:rsidRDefault="00004EA3" w:rsidP="00DF65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65C5">
        <w:rPr>
          <w:rFonts w:ascii="Verdana" w:hAnsi="Verdana"/>
          <w:color w:val="000000"/>
          <w:sz w:val="20"/>
          <w:lang w:val="ru-RU"/>
        </w:rPr>
        <w:t>Нападкам критики подвергались все источники вдохновения, кроме одного. К этому единственному источнику мы и обращаемся в поисках высокопоучительной темы. Когда мы обращались к классикам, зоилы с радостью изобличали нас в плагиате. Когда мы пытались изобразить действительность, они упрекали нас в подражании Генри Джорджу, Джорджу Вашингтону, Вашингтону Ирвингу и Ирвингу Бачеллеру. Мы писали о Востоке и Западе, а они обвиняли нас в увлечении Джесси Джеймсом и Генри Джеймсом. Мы писали кровью сердца, а они бормотали что-то насчет больной печени. Мы брали текст от Матфея или</w:t>
      </w:r>
      <w:r w:rsidRPr="00DF65C5">
        <w:rPr>
          <w:rFonts w:ascii="Verdana" w:hAnsi="Verdana"/>
          <w:color w:val="000000"/>
          <w:sz w:val="20"/>
        </w:rPr>
        <w:t> </w:t>
      </w:r>
      <w:r w:rsidRPr="00DF65C5">
        <w:rPr>
          <w:rFonts w:ascii="Verdana" w:hAnsi="Verdana"/>
          <w:color w:val="000000"/>
          <w:sz w:val="20"/>
          <w:lang w:val="ru-RU"/>
        </w:rPr>
        <w:t>— гм!</w:t>
      </w:r>
      <w:r w:rsidRPr="00DF65C5">
        <w:rPr>
          <w:rFonts w:ascii="Verdana" w:hAnsi="Verdana"/>
          <w:color w:val="000000"/>
          <w:sz w:val="20"/>
        </w:rPr>
        <w:t> </w:t>
      </w:r>
      <w:r w:rsidRPr="00DF65C5">
        <w:rPr>
          <w:rFonts w:ascii="Verdana" w:hAnsi="Verdana"/>
          <w:color w:val="000000"/>
          <w:sz w:val="20"/>
          <w:lang w:val="ru-RU"/>
        </w:rPr>
        <w:t>— из Второзакония, но проповедники были против того, чтобы мы вдохновлялись Священным Писанием. Так что, прижатые к стене, мы обращаемся за темой к испытанному, проверенному, поучительному, неопровержимому источнику</w:t>
      </w:r>
      <w:r w:rsidRPr="00DF65C5">
        <w:rPr>
          <w:rFonts w:ascii="Verdana" w:hAnsi="Verdana"/>
          <w:color w:val="000000"/>
          <w:sz w:val="20"/>
        </w:rPr>
        <w:t> </w:t>
      </w:r>
      <w:r w:rsidRPr="00DF65C5">
        <w:rPr>
          <w:rFonts w:ascii="Verdana" w:hAnsi="Verdana"/>
          <w:color w:val="000000"/>
          <w:sz w:val="20"/>
          <w:lang w:val="ru-RU"/>
        </w:rPr>
        <w:t>— полному толковому словарю.</w:t>
      </w:r>
    </w:p>
    <w:p w14:paraId="102BD6A5" w14:textId="77777777" w:rsidR="00004EA3" w:rsidRPr="00DF65C5" w:rsidRDefault="00004EA3" w:rsidP="00DF65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65C5">
        <w:rPr>
          <w:rFonts w:ascii="Verdana" w:hAnsi="Verdana"/>
          <w:color w:val="000000"/>
          <w:sz w:val="20"/>
          <w:lang w:val="ru-RU"/>
        </w:rPr>
        <w:t>Мисс Мэррием была кассиршей у Гинкла, Гинкл</w:t>
      </w:r>
      <w:r w:rsidRPr="00DF65C5">
        <w:rPr>
          <w:rFonts w:ascii="Verdana" w:hAnsi="Verdana"/>
          <w:color w:val="000000"/>
          <w:sz w:val="20"/>
        </w:rPr>
        <w:t> </w:t>
      </w:r>
      <w:r w:rsidRPr="00DF65C5">
        <w:rPr>
          <w:rFonts w:ascii="Verdana" w:hAnsi="Verdana"/>
          <w:color w:val="000000"/>
          <w:sz w:val="20"/>
          <w:lang w:val="ru-RU"/>
        </w:rPr>
        <w:t>— это один из больших ресторанов в деловом квартале, или, как пишут в газетах, в «финансовом районе». Каждый день с десяти до двух ресторан бывает полон; туда сходятся проголодавшиеся клиенты</w:t>
      </w:r>
      <w:r w:rsidRPr="00DF65C5">
        <w:rPr>
          <w:rFonts w:ascii="Verdana" w:hAnsi="Verdana"/>
          <w:color w:val="000000"/>
          <w:sz w:val="20"/>
        </w:rPr>
        <w:t> </w:t>
      </w:r>
      <w:r w:rsidRPr="00DF65C5">
        <w:rPr>
          <w:rFonts w:ascii="Verdana" w:hAnsi="Verdana"/>
          <w:color w:val="000000"/>
          <w:sz w:val="20"/>
          <w:lang w:val="ru-RU"/>
        </w:rPr>
        <w:t>— рассыльные, стенографистки, маклеры, акционеры, прожектеры, изобретатели, выправляющие патент, и просто люди при деньгах.</w:t>
      </w:r>
    </w:p>
    <w:p w14:paraId="7CD62F4F" w14:textId="77777777" w:rsidR="00004EA3" w:rsidRPr="00DF65C5" w:rsidRDefault="00004EA3" w:rsidP="00DF65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65C5">
        <w:rPr>
          <w:rFonts w:ascii="Verdana" w:hAnsi="Verdana"/>
          <w:color w:val="000000"/>
          <w:sz w:val="20"/>
          <w:lang w:val="ru-RU"/>
        </w:rPr>
        <w:t>Должность кассирши у Гинкла далеко не синекура. Гинкл кормит завтраком</w:t>
      </w:r>
      <w:r w:rsidRPr="00DF65C5">
        <w:rPr>
          <w:rFonts w:ascii="Verdana" w:hAnsi="Verdana"/>
          <w:color w:val="000000"/>
          <w:sz w:val="20"/>
        </w:rPr>
        <w:t> </w:t>
      </w:r>
      <w:r w:rsidRPr="00DF65C5">
        <w:rPr>
          <w:rFonts w:ascii="Verdana" w:hAnsi="Verdana"/>
          <w:color w:val="000000"/>
          <w:sz w:val="20"/>
          <w:lang w:val="ru-RU"/>
        </w:rPr>
        <w:t>— блинчиками, кофе с гренками и яичницей</w:t>
      </w:r>
      <w:r w:rsidRPr="00DF65C5">
        <w:rPr>
          <w:rFonts w:ascii="Verdana" w:hAnsi="Verdana"/>
          <w:color w:val="000000"/>
          <w:sz w:val="20"/>
        </w:rPr>
        <w:t> </w:t>
      </w:r>
      <w:r w:rsidRPr="00DF65C5">
        <w:rPr>
          <w:rFonts w:ascii="Verdana" w:hAnsi="Verdana"/>
          <w:color w:val="000000"/>
          <w:sz w:val="20"/>
          <w:lang w:val="ru-RU"/>
        </w:rPr>
        <w:t>— много народа; а ленчем (хорошее слово, ничуть не хуже, чем «обед»)</w:t>
      </w:r>
      <w:r w:rsidRPr="00DF65C5">
        <w:rPr>
          <w:rFonts w:ascii="Verdana" w:hAnsi="Verdana"/>
          <w:color w:val="000000"/>
          <w:sz w:val="20"/>
        </w:rPr>
        <w:t> </w:t>
      </w:r>
      <w:r w:rsidRPr="00DF65C5">
        <w:rPr>
          <w:rFonts w:ascii="Verdana" w:hAnsi="Verdana"/>
          <w:color w:val="000000"/>
          <w:sz w:val="20"/>
          <w:lang w:val="ru-RU"/>
        </w:rPr>
        <w:t>— еще того больше. Можно сказать, что к завтраку у Гинкла собирается целая армия, а к ленчу</w:t>
      </w:r>
      <w:r w:rsidRPr="00DF65C5">
        <w:rPr>
          <w:rFonts w:ascii="Verdana" w:hAnsi="Verdana"/>
          <w:color w:val="000000"/>
          <w:sz w:val="20"/>
        </w:rPr>
        <w:t> </w:t>
      </w:r>
      <w:r w:rsidRPr="00DF65C5">
        <w:rPr>
          <w:rFonts w:ascii="Verdana" w:hAnsi="Verdana"/>
          <w:color w:val="000000"/>
          <w:sz w:val="20"/>
          <w:lang w:val="ru-RU"/>
        </w:rPr>
        <w:t>— несметное войско.</w:t>
      </w:r>
    </w:p>
    <w:p w14:paraId="3FE1F2D1" w14:textId="77777777" w:rsidR="00004EA3" w:rsidRPr="00DF65C5" w:rsidRDefault="00004EA3" w:rsidP="00DF65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65C5">
        <w:rPr>
          <w:rFonts w:ascii="Verdana" w:hAnsi="Verdana"/>
          <w:color w:val="000000"/>
          <w:sz w:val="20"/>
          <w:lang w:val="ru-RU"/>
        </w:rPr>
        <w:t>Мисс Мэррием сидела на табурете за конторкой, огороженной с трех сторон крепкой, высокой решеткой из медной проволоки. Клиент просовывал в полукруглое окошечко чек и деньги, и сердце его трепетало. Ибо мисс Мэррием была прелестна и деловита. Она могла вычесть сорок пять центов из двух долларов и отклонить предложение руки и сердца, прежде чем вы...</w:t>
      </w:r>
      <w:r w:rsidRPr="00DF65C5">
        <w:rPr>
          <w:rFonts w:ascii="Verdana" w:hAnsi="Verdana"/>
          <w:color w:val="000000"/>
          <w:sz w:val="20"/>
        </w:rPr>
        <w:t> </w:t>
      </w:r>
      <w:r w:rsidRPr="00DF65C5">
        <w:rPr>
          <w:rFonts w:ascii="Verdana" w:hAnsi="Verdana"/>
          <w:color w:val="000000"/>
          <w:sz w:val="20"/>
          <w:lang w:val="ru-RU"/>
        </w:rPr>
        <w:t>— Следующий!.. Упустили случай</w:t>
      </w:r>
      <w:r w:rsidRPr="00DF65C5">
        <w:rPr>
          <w:rFonts w:ascii="Verdana" w:hAnsi="Verdana"/>
          <w:color w:val="000000"/>
          <w:sz w:val="20"/>
        </w:rPr>
        <w:t> </w:t>
      </w:r>
      <w:r w:rsidRPr="00DF65C5">
        <w:rPr>
          <w:rFonts w:ascii="Verdana" w:hAnsi="Verdana"/>
          <w:color w:val="000000"/>
          <w:sz w:val="20"/>
          <w:lang w:val="ru-RU"/>
        </w:rPr>
        <w:t>— не толкайтесь, пожалуйста!</w:t>
      </w:r>
      <w:r w:rsidRPr="00DF65C5">
        <w:rPr>
          <w:rFonts w:ascii="Verdana" w:hAnsi="Verdana"/>
          <w:color w:val="000000"/>
          <w:sz w:val="20"/>
        </w:rPr>
        <w:t> </w:t>
      </w:r>
      <w:r w:rsidRPr="00DF65C5">
        <w:rPr>
          <w:rFonts w:ascii="Verdana" w:hAnsi="Verdana"/>
          <w:color w:val="000000"/>
          <w:sz w:val="20"/>
          <w:lang w:val="ru-RU"/>
        </w:rPr>
        <w:t>— Она умела, не теряя головы и не торопясь, делать все разом: получить с вас деньги, правильно отсчитать сдачу, покорить ваше сердце, указать на вазочку с зубочистками и оценить вас с точностью до одного цента гораздо вернее, чем кассовый аппарат новейшей марки, и на все это у нее уходило меньше времени, чем нужно на то, чтобы поперчить яйцо из перечницы, какие подаются у Гинкла.</w:t>
      </w:r>
    </w:p>
    <w:p w14:paraId="5A2D2559" w14:textId="77777777" w:rsidR="00004EA3" w:rsidRPr="00DF65C5" w:rsidRDefault="00004EA3" w:rsidP="00DF65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65C5">
        <w:rPr>
          <w:rFonts w:ascii="Verdana" w:hAnsi="Verdana"/>
          <w:color w:val="000000"/>
          <w:sz w:val="20"/>
          <w:lang w:val="ru-RU"/>
        </w:rPr>
        <w:t>Давно известна поэтическая строка про «страшный свет, что озаряет трон»</w:t>
      </w:r>
      <w:r w:rsidRPr="00DF65C5">
        <w:rPr>
          <w:rFonts w:ascii="Verdana" w:hAnsi="Verdana"/>
          <w:color w:val="000000"/>
          <w:sz w:val="20"/>
          <w:vertAlign w:val="superscript"/>
        </w:rPr>
        <w:footnoteReference w:id="1"/>
      </w:r>
      <w:r w:rsidRPr="00DF65C5">
        <w:rPr>
          <w:rFonts w:ascii="Verdana" w:hAnsi="Verdana"/>
          <w:color w:val="000000"/>
          <w:sz w:val="20"/>
          <w:lang w:val="ru-RU"/>
        </w:rPr>
        <w:t>. Клетку молоденькой кассирши тоже озаряет страшное дело какой свет. За вульгарность выражения отвечает автор цитаты, а не я.</w:t>
      </w:r>
    </w:p>
    <w:p w14:paraId="10FEB6FA" w14:textId="77777777" w:rsidR="00004EA3" w:rsidRPr="00DF65C5" w:rsidRDefault="00004EA3" w:rsidP="00DF65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65C5">
        <w:rPr>
          <w:rFonts w:ascii="Verdana" w:hAnsi="Verdana"/>
          <w:color w:val="000000"/>
          <w:sz w:val="20"/>
          <w:lang w:val="ru-RU"/>
        </w:rPr>
        <w:t>Все посетители мужского пола, от мальчишек-рассыльных до биржевых зайцев, были влюблены в мисс Мэррием. Платя по счету, они ухаживали за ней, пуская в ход все уловки, известные в ремесле Купидона. Сквозь проволочную сетку сыпались улыбки, комплименты, нежные клятвы, приглашения на обед, вздохи, томные взгляды и веселые шуточки, которые бойко парировала бойкая мисс Мэррием.</w:t>
      </w:r>
    </w:p>
    <w:p w14:paraId="16BE6106" w14:textId="77777777" w:rsidR="00004EA3" w:rsidRPr="00DF65C5" w:rsidRDefault="00004EA3" w:rsidP="00DF65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65C5">
        <w:rPr>
          <w:rFonts w:ascii="Verdana" w:hAnsi="Verdana"/>
          <w:color w:val="000000"/>
          <w:sz w:val="20"/>
          <w:lang w:val="ru-RU"/>
        </w:rPr>
        <w:t>Нет позиции выгоднее, чем позиция молоденькой кассирши. Она восседает на своем табурете, как королева коммерции и комплиментов, принцесса прейскуранта, графиня графинов и Диана долларов. Вы получаете от нее улыбку и десять центов сдачи канадской монетой и уходите не жалуясь. Вы пересчитываете каждое слово, которое она бросила вам мимоходом, как скряга пересчитывает свои сокровища, и, не считая, кладете в карман сдачу с пяти долларов. Быть может, из-за медной решетки мисс Мэррием кажется особенно неприступной и очаровательной,</w:t>
      </w:r>
      <w:r w:rsidRPr="00DF65C5">
        <w:rPr>
          <w:rFonts w:ascii="Verdana" w:hAnsi="Verdana"/>
          <w:color w:val="000000"/>
          <w:sz w:val="20"/>
        </w:rPr>
        <w:t> </w:t>
      </w:r>
      <w:r w:rsidRPr="00DF65C5">
        <w:rPr>
          <w:rFonts w:ascii="Verdana" w:hAnsi="Verdana"/>
          <w:color w:val="000000"/>
          <w:sz w:val="20"/>
          <w:lang w:val="ru-RU"/>
        </w:rPr>
        <w:t>— как бы там ни было, она ангел в английской блузке,</w:t>
      </w:r>
      <w:r w:rsidRPr="00DF65C5">
        <w:rPr>
          <w:rFonts w:ascii="Verdana" w:hAnsi="Verdana"/>
          <w:color w:val="000000"/>
          <w:sz w:val="20"/>
        </w:rPr>
        <w:t> </w:t>
      </w:r>
      <w:r w:rsidRPr="00DF65C5">
        <w:rPr>
          <w:rFonts w:ascii="Verdana" w:hAnsi="Verdana"/>
          <w:color w:val="000000"/>
          <w:sz w:val="20"/>
          <w:lang w:val="ru-RU"/>
        </w:rPr>
        <w:t>— непорочный, нарядный, наманикюренный, обольстительный, ясноглазый и проворный</w:t>
      </w:r>
      <w:r w:rsidRPr="00DF65C5">
        <w:rPr>
          <w:rFonts w:ascii="Verdana" w:hAnsi="Verdana"/>
          <w:color w:val="000000"/>
          <w:sz w:val="20"/>
        </w:rPr>
        <w:t> </w:t>
      </w:r>
      <w:r w:rsidRPr="00DF65C5">
        <w:rPr>
          <w:rFonts w:ascii="Verdana" w:hAnsi="Verdana"/>
          <w:color w:val="000000"/>
          <w:sz w:val="20"/>
          <w:lang w:val="ru-RU"/>
        </w:rPr>
        <w:t>— Психея, Цирцея и Ате в одном лице, лишающая вас и денежных знаков, и душевного покоя.</w:t>
      </w:r>
    </w:p>
    <w:p w14:paraId="209CF29B" w14:textId="77777777" w:rsidR="00004EA3" w:rsidRPr="00DF65C5" w:rsidRDefault="00004EA3" w:rsidP="00DF65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65C5">
        <w:rPr>
          <w:rFonts w:ascii="Verdana" w:hAnsi="Verdana"/>
          <w:color w:val="000000"/>
          <w:sz w:val="20"/>
          <w:lang w:val="ru-RU"/>
        </w:rPr>
        <w:lastRenderedPageBreak/>
        <w:t>Рассчитываясь с кассиршей, молодые люди, преломляющие хлеб у Гинкла, никогда не упускали случая перекинуться с ней словечком и сказать комплимент. Многие из них шли дальше этого и выдавали ей векселя в виде театральных билетов и шоколада. Солидные люди прямо заговаривали о браке и флердоранже, но весь аромат этих цветов пропадал, как только они намекали на квартиру в Гарлеме. Один маклер, прогоревший на медных акциях, гораздо чаще делал предложение мисс Мэррием, чем обедал.</w:t>
      </w:r>
    </w:p>
    <w:p w14:paraId="4013EC77" w14:textId="77777777" w:rsidR="00004EA3" w:rsidRPr="00DF65C5" w:rsidRDefault="00004EA3" w:rsidP="00DF65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65C5">
        <w:rPr>
          <w:rFonts w:ascii="Verdana" w:hAnsi="Verdana"/>
          <w:color w:val="000000"/>
          <w:sz w:val="20"/>
          <w:lang w:val="ru-RU"/>
        </w:rPr>
        <w:t>В часы наплыва посетителей речь мисс Мэррием, непрерывно получавшей деньги, звучала приблизительно так:</w:t>
      </w:r>
    </w:p>
    <w:p w14:paraId="576367FF" w14:textId="77777777" w:rsidR="00004EA3" w:rsidRPr="00DF65C5" w:rsidRDefault="00004EA3" w:rsidP="00DF65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65C5">
        <w:rPr>
          <w:rFonts w:ascii="Verdana" w:hAnsi="Verdana"/>
          <w:color w:val="000000"/>
          <w:sz w:val="20"/>
          <w:lang w:val="ru-RU"/>
        </w:rPr>
        <w:t>—</w:t>
      </w:r>
      <w:r w:rsidRPr="00DF65C5">
        <w:rPr>
          <w:rFonts w:ascii="Verdana" w:hAnsi="Verdana"/>
          <w:color w:val="000000"/>
          <w:sz w:val="20"/>
        </w:rPr>
        <w:t> </w:t>
      </w:r>
      <w:r w:rsidRPr="00DF65C5">
        <w:rPr>
          <w:rFonts w:ascii="Verdana" w:hAnsi="Verdana"/>
          <w:color w:val="000000"/>
          <w:sz w:val="20"/>
          <w:lang w:val="ru-RU"/>
        </w:rPr>
        <w:t>Доброе утро, мистер Хескинс,</w:t>
      </w:r>
      <w:r w:rsidRPr="00DF65C5">
        <w:rPr>
          <w:rFonts w:ascii="Verdana" w:hAnsi="Verdana"/>
          <w:color w:val="000000"/>
          <w:sz w:val="20"/>
        </w:rPr>
        <w:t> </w:t>
      </w:r>
      <w:r w:rsidRPr="00DF65C5">
        <w:rPr>
          <w:rFonts w:ascii="Verdana" w:hAnsi="Verdana"/>
          <w:color w:val="000000"/>
          <w:sz w:val="20"/>
          <w:lang w:val="ru-RU"/>
        </w:rPr>
        <w:t>— да, сэр, благодарю вас, я не крашусь,</w:t>
      </w:r>
      <w:r w:rsidRPr="00DF65C5">
        <w:rPr>
          <w:rFonts w:ascii="Verdana" w:hAnsi="Verdana"/>
          <w:color w:val="000000"/>
          <w:sz w:val="20"/>
        </w:rPr>
        <w:t> </w:t>
      </w:r>
      <w:r w:rsidRPr="00DF65C5">
        <w:rPr>
          <w:rFonts w:ascii="Verdana" w:hAnsi="Verdana"/>
          <w:color w:val="000000"/>
          <w:sz w:val="20"/>
          <w:lang w:val="ru-RU"/>
        </w:rPr>
        <w:t>— вы себе слишком много позволяете... Здравствуй, Джонни, десять, пятнадцать, двадцать, теперь беги скорей, а то снимут буквы с шапки... Извините, пожалуйста, сосчитайте еще раз.</w:t>
      </w:r>
      <w:r w:rsidRPr="00DF65C5">
        <w:rPr>
          <w:rFonts w:ascii="Verdana" w:hAnsi="Verdana"/>
          <w:color w:val="000000"/>
          <w:sz w:val="20"/>
        </w:rPr>
        <w:t> </w:t>
      </w:r>
      <w:r w:rsidRPr="00DF65C5">
        <w:rPr>
          <w:rFonts w:ascii="Verdana" w:hAnsi="Verdana"/>
          <w:color w:val="000000"/>
          <w:sz w:val="20"/>
          <w:lang w:val="ru-RU"/>
        </w:rPr>
        <w:t>— Не стоит благодарности... В оперетку? Нет, спасибо,</w:t>
      </w:r>
      <w:r w:rsidRPr="00DF65C5">
        <w:rPr>
          <w:rFonts w:ascii="Verdana" w:hAnsi="Verdana"/>
          <w:color w:val="000000"/>
          <w:sz w:val="20"/>
        </w:rPr>
        <w:t> </w:t>
      </w:r>
      <w:r w:rsidRPr="00DF65C5">
        <w:rPr>
          <w:rFonts w:ascii="Verdana" w:hAnsi="Verdana"/>
          <w:color w:val="000000"/>
          <w:sz w:val="20"/>
          <w:lang w:val="ru-RU"/>
        </w:rPr>
        <w:t>— в среду я смотрела Картер в «Гедде Габлер», мы были с мистером Симпсеном. Простите, я думала, это четверть доллара... Двадцать пять и семьдесят пять будет доллар</w:t>
      </w:r>
      <w:r w:rsidRPr="00DF65C5">
        <w:rPr>
          <w:rFonts w:ascii="Verdana" w:hAnsi="Verdana"/>
          <w:color w:val="000000"/>
          <w:sz w:val="20"/>
        </w:rPr>
        <w:t> </w:t>
      </w:r>
      <w:r w:rsidRPr="00DF65C5">
        <w:rPr>
          <w:rFonts w:ascii="Verdana" w:hAnsi="Verdana"/>
          <w:color w:val="000000"/>
          <w:sz w:val="20"/>
          <w:lang w:val="ru-RU"/>
        </w:rPr>
        <w:t>— никак не отвыкнете от свинины с капустой? Я вижу, Билли... Не забывайтесь, пожалуйста,</w:t>
      </w:r>
      <w:r w:rsidRPr="00DF65C5">
        <w:rPr>
          <w:rFonts w:ascii="Verdana" w:hAnsi="Verdana"/>
          <w:color w:val="000000"/>
          <w:sz w:val="20"/>
        </w:rPr>
        <w:t> </w:t>
      </w:r>
      <w:r w:rsidRPr="00DF65C5">
        <w:rPr>
          <w:rFonts w:ascii="Verdana" w:hAnsi="Verdana"/>
          <w:color w:val="000000"/>
          <w:sz w:val="20"/>
          <w:lang w:val="ru-RU"/>
        </w:rPr>
        <w:t>— сейчас получите все, что вам следует... Ах, какие глупости! Мистер Бассет, вы всегда шутите</w:t>
      </w:r>
      <w:r w:rsidRPr="00DF65C5">
        <w:rPr>
          <w:rFonts w:ascii="Verdana" w:hAnsi="Verdana"/>
          <w:color w:val="000000"/>
          <w:sz w:val="20"/>
        </w:rPr>
        <w:t> </w:t>
      </w:r>
      <w:r w:rsidRPr="00DF65C5">
        <w:rPr>
          <w:rFonts w:ascii="Verdana" w:hAnsi="Verdana"/>
          <w:color w:val="000000"/>
          <w:sz w:val="20"/>
          <w:lang w:val="ru-RU"/>
        </w:rPr>
        <w:t>— нет? Ну что ж, может, я когда-нибудь и выйду за вас замуж</w:t>
      </w:r>
      <w:r w:rsidRPr="00DF65C5">
        <w:rPr>
          <w:rFonts w:ascii="Verdana" w:hAnsi="Verdana"/>
          <w:color w:val="000000"/>
          <w:sz w:val="20"/>
        </w:rPr>
        <w:t> </w:t>
      </w:r>
      <w:r w:rsidRPr="00DF65C5">
        <w:rPr>
          <w:rFonts w:ascii="Verdana" w:hAnsi="Verdana"/>
          <w:color w:val="000000"/>
          <w:sz w:val="20"/>
          <w:lang w:val="ru-RU"/>
        </w:rPr>
        <w:t>— три, четыре да шестьдесят пять</w:t>
      </w:r>
      <w:r w:rsidRPr="00DF65C5">
        <w:rPr>
          <w:rFonts w:ascii="Verdana" w:hAnsi="Verdana"/>
          <w:color w:val="000000"/>
          <w:sz w:val="20"/>
        </w:rPr>
        <w:t> </w:t>
      </w:r>
      <w:r w:rsidRPr="00DF65C5">
        <w:rPr>
          <w:rFonts w:ascii="Verdana" w:hAnsi="Verdana"/>
          <w:color w:val="000000"/>
          <w:sz w:val="20"/>
          <w:lang w:val="ru-RU"/>
        </w:rPr>
        <w:t>— это будет пять... Будьте любезны оставить ваши замечания при себе... Десять центов? Извините, на чеке у вас семьдесят</w:t>
      </w:r>
      <w:r w:rsidRPr="00DF65C5">
        <w:rPr>
          <w:rFonts w:ascii="Verdana" w:hAnsi="Verdana"/>
          <w:color w:val="000000"/>
          <w:sz w:val="20"/>
        </w:rPr>
        <w:t> </w:t>
      </w:r>
      <w:r w:rsidRPr="00DF65C5">
        <w:rPr>
          <w:rFonts w:ascii="Verdana" w:hAnsi="Verdana"/>
          <w:color w:val="000000"/>
          <w:sz w:val="20"/>
          <w:lang w:val="ru-RU"/>
        </w:rPr>
        <w:t>— а может быть, это единица вместо семерки?... Ах, вам нравится моя прическа, мистер Сондерс? Некоторым больше нравится шиньон, но, говорят, к тонким чертам больше идет «Клео де Мерод»... да десять пятьдесят... Проходите, приятель, не задерживайтесь, тут вам не балаган на Кони-Айленд... Что? Конечно, у Мэси, правда хорошо сидит? Вовсе не холодно, легкие ткани в этом сезоне самые модные, только их и носят. Что такое? Вы уже третий раз ее подсовываете, да будет вам, эта фальшивая монета</w:t>
      </w:r>
      <w:r w:rsidRPr="00DF65C5">
        <w:rPr>
          <w:rFonts w:ascii="Verdana" w:hAnsi="Verdana"/>
          <w:color w:val="000000"/>
          <w:sz w:val="20"/>
        </w:rPr>
        <w:t> </w:t>
      </w:r>
      <w:r w:rsidRPr="00DF65C5">
        <w:rPr>
          <w:rFonts w:ascii="Verdana" w:hAnsi="Verdana"/>
          <w:color w:val="000000"/>
          <w:sz w:val="20"/>
          <w:lang w:val="ru-RU"/>
        </w:rPr>
        <w:t>— моя старая знакомая... Шестьдесят пять? Должно быть, получили прибавку, мистер Уилсон?... Я вас видела на Шестой авеню во вторник вечером, мистер де Форест,</w:t>
      </w:r>
      <w:r w:rsidRPr="00DF65C5">
        <w:rPr>
          <w:rFonts w:ascii="Verdana" w:hAnsi="Verdana"/>
          <w:color w:val="000000"/>
          <w:sz w:val="20"/>
        </w:rPr>
        <w:t> </w:t>
      </w:r>
      <w:r w:rsidRPr="00DF65C5">
        <w:rPr>
          <w:rFonts w:ascii="Verdana" w:hAnsi="Verdana"/>
          <w:color w:val="000000"/>
          <w:sz w:val="20"/>
          <w:lang w:val="ru-RU"/>
        </w:rPr>
        <w:t>— шикарная штучка? Ну еще бы! Кто такая?... Почему не годится? Потому, что это не деньги. Что? Колумбийский доллар? Ну, у нас тут не Южная Америка... Да, я больше люблю шоколад смесь... В пятницу? Очень жаль, по пятницам я беру уроки джиу-джитсу</w:t>
      </w:r>
      <w:r w:rsidRPr="00DF65C5">
        <w:rPr>
          <w:rFonts w:ascii="Verdana" w:hAnsi="Verdana"/>
          <w:color w:val="000000"/>
          <w:sz w:val="20"/>
        </w:rPr>
        <w:t> </w:t>
      </w:r>
      <w:r w:rsidRPr="00DF65C5">
        <w:rPr>
          <w:rFonts w:ascii="Verdana" w:hAnsi="Verdana"/>
          <w:color w:val="000000"/>
          <w:sz w:val="20"/>
          <w:lang w:val="ru-RU"/>
        </w:rPr>
        <w:t>— тогда в четверг... Спасибо, я это шестнадцатый раз сегодня слышу</w:t>
      </w:r>
      <w:r w:rsidRPr="00DF65C5">
        <w:rPr>
          <w:rFonts w:ascii="Verdana" w:hAnsi="Verdana"/>
          <w:color w:val="000000"/>
          <w:sz w:val="20"/>
        </w:rPr>
        <w:t> </w:t>
      </w:r>
      <w:r w:rsidRPr="00DF65C5">
        <w:rPr>
          <w:rFonts w:ascii="Verdana" w:hAnsi="Verdana"/>
          <w:color w:val="000000"/>
          <w:sz w:val="20"/>
          <w:lang w:val="ru-RU"/>
        </w:rPr>
        <w:t>— должно быть, я таки недурна... Бросьте, пожалуйста, за кого вы меня принимаете? Неужели, мистер Вестбрук, вы в самом деле так думаете? Вот фантазия!.. Восемьдесят и двадцать будет доллар</w:t>
      </w:r>
      <w:r w:rsidRPr="00DF65C5">
        <w:rPr>
          <w:rFonts w:ascii="Verdana" w:hAnsi="Verdana"/>
          <w:color w:val="000000"/>
          <w:sz w:val="20"/>
        </w:rPr>
        <w:t> </w:t>
      </w:r>
      <w:r w:rsidRPr="00DF65C5">
        <w:rPr>
          <w:rFonts w:ascii="Verdana" w:hAnsi="Verdana"/>
          <w:color w:val="000000"/>
          <w:sz w:val="20"/>
          <w:lang w:val="ru-RU"/>
        </w:rPr>
        <w:t>— благодарю вас, я не катаюсь на автомобилях с мужчинами</w:t>
      </w:r>
      <w:r w:rsidRPr="00DF65C5">
        <w:rPr>
          <w:rFonts w:ascii="Verdana" w:hAnsi="Verdana"/>
          <w:color w:val="000000"/>
          <w:sz w:val="20"/>
        </w:rPr>
        <w:t> </w:t>
      </w:r>
      <w:r w:rsidRPr="00DF65C5">
        <w:rPr>
          <w:rFonts w:ascii="Verdana" w:hAnsi="Verdana"/>
          <w:color w:val="000000"/>
          <w:sz w:val="20"/>
          <w:lang w:val="ru-RU"/>
        </w:rPr>
        <w:t>— ах, ваша тетя</w:t>
      </w:r>
      <w:r w:rsidRPr="00DF65C5">
        <w:rPr>
          <w:rFonts w:ascii="Verdana" w:hAnsi="Verdana"/>
          <w:color w:val="000000"/>
          <w:sz w:val="20"/>
        </w:rPr>
        <w:t> </w:t>
      </w:r>
      <w:r w:rsidRPr="00DF65C5">
        <w:rPr>
          <w:rFonts w:ascii="Verdana" w:hAnsi="Verdana"/>
          <w:color w:val="000000"/>
          <w:sz w:val="20"/>
          <w:lang w:val="ru-RU"/>
        </w:rPr>
        <w:t>— ну, это дело другое, может быть... Пожалуйста, без дерзостей</w:t>
      </w:r>
      <w:r w:rsidRPr="00DF65C5">
        <w:rPr>
          <w:rFonts w:ascii="Verdana" w:hAnsi="Verdana"/>
          <w:color w:val="000000"/>
          <w:sz w:val="20"/>
        </w:rPr>
        <w:t> </w:t>
      </w:r>
      <w:r w:rsidRPr="00DF65C5">
        <w:rPr>
          <w:rFonts w:ascii="Verdana" w:hAnsi="Verdana"/>
          <w:color w:val="000000"/>
          <w:sz w:val="20"/>
          <w:lang w:val="ru-RU"/>
        </w:rPr>
        <w:t>— ваш чек был на пятнадцать центов</w:t>
      </w:r>
      <w:r w:rsidRPr="00DF65C5">
        <w:rPr>
          <w:rFonts w:ascii="Verdana" w:hAnsi="Verdana"/>
          <w:color w:val="000000"/>
          <w:sz w:val="20"/>
        </w:rPr>
        <w:t> </w:t>
      </w:r>
      <w:r w:rsidRPr="00DF65C5">
        <w:rPr>
          <w:rFonts w:ascii="Verdana" w:hAnsi="Verdana"/>
          <w:color w:val="000000"/>
          <w:sz w:val="20"/>
          <w:lang w:val="ru-RU"/>
        </w:rPr>
        <w:t>— будьте любезны, отойдите в сторону, не мешайте... Здравствуйте, Бен,</w:t>
      </w:r>
      <w:r w:rsidRPr="00DF65C5">
        <w:rPr>
          <w:rFonts w:ascii="Verdana" w:hAnsi="Verdana"/>
          <w:color w:val="000000"/>
          <w:sz w:val="20"/>
        </w:rPr>
        <w:t> </w:t>
      </w:r>
      <w:r w:rsidRPr="00DF65C5">
        <w:rPr>
          <w:rFonts w:ascii="Verdana" w:hAnsi="Verdana"/>
          <w:color w:val="000000"/>
          <w:sz w:val="20"/>
          <w:lang w:val="ru-RU"/>
        </w:rPr>
        <w:t>— придете в четверг?</w:t>
      </w:r>
      <w:r w:rsidRPr="00DF65C5">
        <w:rPr>
          <w:rFonts w:ascii="Verdana" w:hAnsi="Verdana"/>
          <w:color w:val="000000"/>
          <w:sz w:val="20"/>
        </w:rPr>
        <w:t> </w:t>
      </w:r>
      <w:r w:rsidRPr="00DF65C5">
        <w:rPr>
          <w:rFonts w:ascii="Verdana" w:hAnsi="Verdana"/>
          <w:color w:val="000000"/>
          <w:sz w:val="20"/>
          <w:lang w:val="ru-RU"/>
        </w:rPr>
        <w:t>— один знакомый хотел принести коробку шоколада... сорок да шестьдесят будет доллар, да один</w:t>
      </w:r>
      <w:r w:rsidRPr="00DF65C5">
        <w:rPr>
          <w:rFonts w:ascii="Verdana" w:hAnsi="Verdana"/>
          <w:color w:val="000000"/>
          <w:sz w:val="20"/>
        </w:rPr>
        <w:t> </w:t>
      </w:r>
      <w:r w:rsidRPr="00DF65C5">
        <w:rPr>
          <w:rFonts w:ascii="Verdana" w:hAnsi="Verdana"/>
          <w:color w:val="000000"/>
          <w:sz w:val="20"/>
          <w:lang w:val="ru-RU"/>
        </w:rPr>
        <w:t>— будет два...</w:t>
      </w:r>
    </w:p>
    <w:p w14:paraId="1B998884" w14:textId="77777777" w:rsidR="00004EA3" w:rsidRPr="00DF65C5" w:rsidRDefault="00004EA3" w:rsidP="00DF65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65C5">
        <w:rPr>
          <w:rFonts w:ascii="Verdana" w:hAnsi="Verdana"/>
          <w:color w:val="000000"/>
          <w:sz w:val="20"/>
          <w:lang w:val="ru-RU"/>
        </w:rPr>
        <w:t>Как-то в середине дня головокружительная богиня Фортуна, которую зовут еще Головокружение, сразила богатого и эксцентричного старика банкира в то время, как он проходил мимо ресторана Гинкла к трамвайной остановке. Богатый чудак-банкир, который ездит на трамвае,</w:t>
      </w:r>
      <w:r w:rsidRPr="00DF65C5">
        <w:rPr>
          <w:rFonts w:ascii="Verdana" w:hAnsi="Verdana"/>
          <w:color w:val="000000"/>
          <w:sz w:val="20"/>
        </w:rPr>
        <w:t> </w:t>
      </w:r>
      <w:r w:rsidRPr="00DF65C5">
        <w:rPr>
          <w:rFonts w:ascii="Verdana" w:hAnsi="Verdana"/>
          <w:color w:val="000000"/>
          <w:sz w:val="20"/>
          <w:lang w:val="ru-RU"/>
        </w:rPr>
        <w:t>— это... Не задерживайтесь, пожалуйста, вы тут не один.</w:t>
      </w:r>
    </w:p>
    <w:p w14:paraId="6C16F27D" w14:textId="77777777" w:rsidR="00004EA3" w:rsidRPr="00DF65C5" w:rsidRDefault="00004EA3" w:rsidP="00DF65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65C5">
        <w:rPr>
          <w:rFonts w:ascii="Verdana" w:hAnsi="Verdana"/>
          <w:color w:val="000000"/>
          <w:sz w:val="20"/>
          <w:lang w:val="ru-RU"/>
        </w:rPr>
        <w:t>Самаритянин и фарисей, прохожий и полисмен, подоспевшие первыми, подняли банкира Мак-Рэмси и внесли его в ресторан Гинкла. Когда престарелый, но несокрушимый банкир открыл глаза, ему представилось прекрасное видение: склонившись над ним с нежной, сострадательной улыбкой, оно омывало бульоном его лоб и растирало ему руки чем-то замороженным из холодильника. Мистер Мак-Рэмси вздохнул, потеряв при этом пуговицу от жилета, с глубокой благодарностью посмотрел на свою прекрасную спасительницу и пришел в сознание.</w:t>
      </w:r>
    </w:p>
    <w:p w14:paraId="47618AA3" w14:textId="77777777" w:rsidR="00004EA3" w:rsidRPr="00DF65C5" w:rsidRDefault="00004EA3" w:rsidP="00DF65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65C5">
        <w:rPr>
          <w:rFonts w:ascii="Verdana" w:hAnsi="Verdana"/>
          <w:color w:val="000000"/>
          <w:sz w:val="20"/>
          <w:lang w:val="ru-RU"/>
        </w:rPr>
        <w:t>Отсылаем к «Библиотеке романов» всех тех, кто предвкушает любовное приключение! У банкира Мак-Рэмси была почтенная старушка-жена, и к мисс Мэррием он питал чисто отеческие чувства. Он поговорил с ней около получаса не без пользы,</w:t>
      </w:r>
      <w:r w:rsidRPr="00DF65C5">
        <w:rPr>
          <w:rFonts w:ascii="Verdana" w:hAnsi="Verdana"/>
          <w:color w:val="000000"/>
          <w:sz w:val="20"/>
        </w:rPr>
        <w:t> </w:t>
      </w:r>
      <w:r w:rsidRPr="00DF65C5">
        <w:rPr>
          <w:rFonts w:ascii="Verdana" w:hAnsi="Verdana"/>
          <w:color w:val="000000"/>
          <w:sz w:val="20"/>
          <w:lang w:val="ru-RU"/>
        </w:rPr>
        <w:t>— правда, другого рода пользы, чем та, которую он получал от деловых разговоров в своем кабинете. На следующий день он привез к ней миссис Мак-Рэмси. Старики были одиноки</w:t>
      </w:r>
      <w:r w:rsidRPr="00DF65C5">
        <w:rPr>
          <w:rFonts w:ascii="Verdana" w:hAnsi="Verdana"/>
          <w:color w:val="000000"/>
          <w:sz w:val="20"/>
        </w:rPr>
        <w:t> </w:t>
      </w:r>
      <w:r w:rsidRPr="00DF65C5">
        <w:rPr>
          <w:rFonts w:ascii="Verdana" w:hAnsi="Verdana"/>
          <w:color w:val="000000"/>
          <w:sz w:val="20"/>
          <w:lang w:val="ru-RU"/>
        </w:rPr>
        <w:t>— их единственная замужняя дочь жила в Бруклине.</w:t>
      </w:r>
    </w:p>
    <w:p w14:paraId="04107858" w14:textId="77777777" w:rsidR="00004EA3" w:rsidRPr="00DF65C5" w:rsidRDefault="00004EA3" w:rsidP="00DF65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65C5">
        <w:rPr>
          <w:rFonts w:ascii="Verdana" w:hAnsi="Verdana"/>
          <w:color w:val="000000"/>
          <w:sz w:val="20"/>
          <w:lang w:val="ru-RU"/>
        </w:rPr>
        <w:lastRenderedPageBreak/>
        <w:t>Короче говоря, прекрасная кассирша покорила сердца добродушных стариков. Они частенько заезжали к Гинклу и приглашали мисс Мэррием к себе, в старомодный, но роскошный особняк на одной из Семидесятых улиц. Неотразимая прелесть мисс Мэррием, ее милая искренность и сердечность взяли их приступом. Они сотни раз повторяли, что мисс Мэррием очень напоминает ушедшую от них дочь. Бруклинская матрона, урожденная Мак-Рэмси, фигурой напоминала Будду, а лицом</w:t>
      </w:r>
      <w:r w:rsidRPr="00DF65C5">
        <w:rPr>
          <w:rFonts w:ascii="Verdana" w:hAnsi="Verdana"/>
          <w:color w:val="000000"/>
          <w:sz w:val="20"/>
        </w:rPr>
        <w:t> </w:t>
      </w:r>
      <w:r w:rsidRPr="00DF65C5">
        <w:rPr>
          <w:rFonts w:ascii="Verdana" w:hAnsi="Verdana"/>
          <w:color w:val="000000"/>
          <w:sz w:val="20"/>
          <w:lang w:val="ru-RU"/>
        </w:rPr>
        <w:t>— идеал уличного фотографа. Мисс Мэррием была сочетанием улыбок, ямочек, розовых лепестков, атласа, жемчугов и плакатов, рекламирующих средства для ращения волос. Но довольно о родительском тщеславии.</w:t>
      </w:r>
    </w:p>
    <w:p w14:paraId="06E57561" w14:textId="77777777" w:rsidR="00004EA3" w:rsidRPr="00DF65C5" w:rsidRDefault="00004EA3" w:rsidP="00DF65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65C5">
        <w:rPr>
          <w:rFonts w:ascii="Verdana" w:hAnsi="Verdana"/>
          <w:color w:val="000000"/>
          <w:sz w:val="20"/>
          <w:lang w:val="ru-RU"/>
        </w:rPr>
        <w:t>Через месяц после того, как достойные супруги познакомились с мисс Мэррием, она стояла перед Гинклом, сообщая ему, что отказывается от места.</w:t>
      </w:r>
    </w:p>
    <w:p w14:paraId="2BD4C090" w14:textId="77777777" w:rsidR="00004EA3" w:rsidRPr="00DF65C5" w:rsidRDefault="00004EA3" w:rsidP="00DF65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65C5">
        <w:rPr>
          <w:rFonts w:ascii="Verdana" w:hAnsi="Verdana"/>
          <w:color w:val="000000"/>
          <w:sz w:val="20"/>
          <w:lang w:val="ru-RU"/>
        </w:rPr>
        <w:t>—</w:t>
      </w:r>
      <w:r w:rsidRPr="00DF65C5">
        <w:rPr>
          <w:rFonts w:ascii="Verdana" w:hAnsi="Verdana"/>
          <w:color w:val="000000"/>
          <w:sz w:val="20"/>
        </w:rPr>
        <w:t> </w:t>
      </w:r>
      <w:r w:rsidRPr="00DF65C5">
        <w:rPr>
          <w:rFonts w:ascii="Verdana" w:hAnsi="Verdana"/>
          <w:color w:val="000000"/>
          <w:sz w:val="20"/>
          <w:lang w:val="ru-RU"/>
        </w:rPr>
        <w:t>Они хотят удочерить меня,</w:t>
      </w:r>
      <w:r w:rsidRPr="00DF65C5">
        <w:rPr>
          <w:rFonts w:ascii="Verdana" w:hAnsi="Verdana"/>
          <w:color w:val="000000"/>
          <w:sz w:val="20"/>
        </w:rPr>
        <w:t> </w:t>
      </w:r>
      <w:r w:rsidRPr="00DF65C5">
        <w:rPr>
          <w:rFonts w:ascii="Verdana" w:hAnsi="Verdana"/>
          <w:color w:val="000000"/>
          <w:sz w:val="20"/>
          <w:lang w:val="ru-RU"/>
        </w:rPr>
        <w:t>— говорила она безутешному ресторатору.</w:t>
      </w:r>
      <w:r w:rsidRPr="00DF65C5">
        <w:rPr>
          <w:rFonts w:ascii="Verdana" w:hAnsi="Verdana"/>
          <w:color w:val="000000"/>
          <w:sz w:val="20"/>
        </w:rPr>
        <w:t> </w:t>
      </w:r>
      <w:r w:rsidRPr="00DF65C5">
        <w:rPr>
          <w:rFonts w:ascii="Verdana" w:hAnsi="Verdana"/>
          <w:color w:val="000000"/>
          <w:sz w:val="20"/>
          <w:lang w:val="ru-RU"/>
        </w:rPr>
        <w:t>— Они, конечно, чудаки, но такие милые. А какой у них шикарный дом! Нет, мистер Гинкл, даже и говорить не стоит</w:t>
      </w:r>
      <w:r w:rsidRPr="00DF65C5">
        <w:rPr>
          <w:rFonts w:ascii="Verdana" w:hAnsi="Verdana"/>
          <w:color w:val="000000"/>
          <w:sz w:val="20"/>
        </w:rPr>
        <w:t> </w:t>
      </w:r>
      <w:r w:rsidRPr="00DF65C5">
        <w:rPr>
          <w:rFonts w:ascii="Verdana" w:hAnsi="Verdana"/>
          <w:color w:val="000000"/>
          <w:sz w:val="20"/>
          <w:lang w:val="ru-RU"/>
        </w:rPr>
        <w:t>— у меня теперь другое меню: надену автомобильные очки и буду раскатывать на машине, а не то выйду замуж за герцога. А все-таки как-то жаль вылетать из старой клетки. Я столько времени просидела за кассой, что мне даже как-то чудно браться за что-нибудь другое. Ужасно буду скучать без толкотни и шуток у кассы, когда все стоят в очереди и платят за гречневые блинчики. Но не упускать же такой случай. А старики страшно добрые. Вы мне должны девять шестьдесят два с половиной за неделю. Так и быть, мистер Гинкл, скиньте полцента, коли жалко.</w:t>
      </w:r>
    </w:p>
    <w:p w14:paraId="1BEC223E" w14:textId="77777777" w:rsidR="00004EA3" w:rsidRPr="00DF65C5" w:rsidRDefault="00004EA3" w:rsidP="00DF65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65C5">
        <w:rPr>
          <w:rFonts w:ascii="Verdana" w:hAnsi="Verdana"/>
          <w:color w:val="000000"/>
          <w:sz w:val="20"/>
          <w:lang w:val="ru-RU"/>
        </w:rPr>
        <w:t>Сказано</w:t>
      </w:r>
      <w:r w:rsidRPr="00DF65C5">
        <w:rPr>
          <w:rFonts w:ascii="Verdana" w:hAnsi="Verdana"/>
          <w:color w:val="000000"/>
          <w:sz w:val="20"/>
        </w:rPr>
        <w:t> </w:t>
      </w:r>
      <w:r w:rsidRPr="00DF65C5">
        <w:rPr>
          <w:rFonts w:ascii="Verdana" w:hAnsi="Verdana"/>
          <w:color w:val="000000"/>
          <w:sz w:val="20"/>
          <w:lang w:val="ru-RU"/>
        </w:rPr>
        <w:t>— сделано. Мисс Мэррием стала мисс Розой Мак-Рэмси. Она с достоинством совершила этот переход. Красота поверхностна, однако нервы лежат под кожей очень близко к поверхности. Нервы... но не потрудитесь ли вы перечесть еще раз цитату, с которой начинается рассказ?</w:t>
      </w:r>
    </w:p>
    <w:p w14:paraId="4CEA5467" w14:textId="77777777" w:rsidR="00004EA3" w:rsidRPr="00DF65C5" w:rsidRDefault="00004EA3" w:rsidP="00DF65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65C5">
        <w:rPr>
          <w:rFonts w:ascii="Verdana" w:hAnsi="Verdana"/>
          <w:color w:val="000000"/>
          <w:sz w:val="20"/>
          <w:lang w:val="ru-RU"/>
        </w:rPr>
        <w:t>Супруги Мак-Рэмси не жалели средств на воспитание приемной дочки. Их денежки загребали модистки, портнихи, учителя танцев и прочих предметов. Мисс... гм... Мак-Рэмси оказалась любящей, благодарной натурой и добросовестно старалась забыть Гинкла. Надо отдать честь гибкости американских девушек</w:t>
      </w:r>
      <w:r w:rsidRPr="00DF65C5">
        <w:rPr>
          <w:rFonts w:ascii="Verdana" w:hAnsi="Verdana"/>
          <w:color w:val="000000"/>
          <w:sz w:val="20"/>
        </w:rPr>
        <w:t> </w:t>
      </w:r>
      <w:r w:rsidRPr="00DF65C5">
        <w:rPr>
          <w:rFonts w:ascii="Verdana" w:hAnsi="Verdana"/>
          <w:color w:val="000000"/>
          <w:sz w:val="20"/>
          <w:lang w:val="ru-RU"/>
        </w:rPr>
        <w:t>— ресторан Гинкла довольно скоро изгладился из ее памяти и из ее речи.</w:t>
      </w:r>
    </w:p>
    <w:p w14:paraId="54B4CFE1" w14:textId="77777777" w:rsidR="00004EA3" w:rsidRPr="00DF65C5" w:rsidRDefault="00004EA3" w:rsidP="00DF65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65C5">
        <w:rPr>
          <w:rFonts w:ascii="Verdana" w:hAnsi="Verdana"/>
          <w:color w:val="000000"/>
          <w:sz w:val="20"/>
          <w:lang w:val="ru-RU"/>
        </w:rPr>
        <w:t>Не все помнят прибытие графа Хайтсберн в Америку на одну из Семидесятых улиц. Это был среднего качества граф, без больших долгов, и его приезд не вызвал особого оживления. Но вы, конечно, помните благотворительный базар, устроенный «Дочерьми милосердия» в отеле «Уолдорф Астория». Вы сами были там и даже написали своей Фанни записку на бумаге со штампом отеля, чтобы показать ей... ах, вы не писали? Да, да, это было, конечно, как раз в тот вечер, когда у вас захворал ребенок.</w:t>
      </w:r>
    </w:p>
    <w:p w14:paraId="3797CA1F" w14:textId="77777777" w:rsidR="00004EA3" w:rsidRPr="00DF65C5" w:rsidRDefault="00004EA3" w:rsidP="00DF65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65C5">
        <w:rPr>
          <w:rFonts w:ascii="Verdana" w:hAnsi="Verdana"/>
          <w:color w:val="000000"/>
          <w:sz w:val="20"/>
          <w:lang w:val="ru-RU"/>
        </w:rPr>
        <w:t>На благотворительном базаре семейство Мак-Рэмси играло выдающуюся роль. Мисс Мэррием... гм... Мак-Рэмси блистала красотой. Граф Хайтсберн выказывал ей усиленное внимание с тех самых пор, как заехал в наши края поглядеть на Америку. Предполагалось, что в этот вечер их роман придет к благоприятной развязке. Граф, пожалуй, ничем не хуже герцога. Даже лучше. Ранг у него ниже, зато долгов меньше.</w:t>
      </w:r>
    </w:p>
    <w:p w14:paraId="5531E9DE" w14:textId="77777777" w:rsidR="00004EA3" w:rsidRPr="00DF65C5" w:rsidRDefault="00004EA3" w:rsidP="00DF65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65C5">
        <w:rPr>
          <w:rFonts w:ascii="Verdana" w:hAnsi="Verdana"/>
          <w:color w:val="000000"/>
          <w:sz w:val="20"/>
          <w:lang w:val="ru-RU"/>
        </w:rPr>
        <w:t>Нашу бывшую кассиршу посадили в киоск. Предполагалось, что она будет продавать аристократам и плутократам ничего не стоящие предметы по неслыханной цене. Прибыль с базара должна была пойти на рождественский обед для детей бедняков... Скажите, кстати, вы не задумывались над тем, откуда они берут остальные триста шестьдесят четыре обеда?</w:t>
      </w:r>
    </w:p>
    <w:p w14:paraId="76E5C4FC" w14:textId="77777777" w:rsidR="00004EA3" w:rsidRPr="00DF65C5" w:rsidRDefault="00004EA3" w:rsidP="00DF65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65C5">
        <w:rPr>
          <w:rFonts w:ascii="Verdana" w:hAnsi="Verdana"/>
          <w:color w:val="000000"/>
          <w:sz w:val="20"/>
          <w:lang w:val="ru-RU"/>
        </w:rPr>
        <w:t>Мисс Мак-Рэмси, прелестная, взволнованная, очаровательная, сияющая, порхала за прилавком. Бутафорская медная сетка с маленьким полукруглым окошечком отгораживала ее от публики.</w:t>
      </w:r>
    </w:p>
    <w:p w14:paraId="67C2E17E" w14:textId="77777777" w:rsidR="00004EA3" w:rsidRPr="00DF65C5" w:rsidRDefault="00004EA3" w:rsidP="00DF65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65C5">
        <w:rPr>
          <w:rFonts w:ascii="Verdana" w:hAnsi="Verdana"/>
          <w:color w:val="000000"/>
          <w:sz w:val="20"/>
          <w:lang w:val="ru-RU"/>
        </w:rPr>
        <w:t>Появился граф, изящный, самоуверенный, элегантный, влюбленный</w:t>
      </w:r>
      <w:r w:rsidRPr="00DF65C5">
        <w:rPr>
          <w:rFonts w:ascii="Verdana" w:hAnsi="Verdana"/>
          <w:color w:val="000000"/>
          <w:sz w:val="20"/>
        </w:rPr>
        <w:t> </w:t>
      </w:r>
      <w:r w:rsidRPr="00DF65C5">
        <w:rPr>
          <w:rFonts w:ascii="Verdana" w:hAnsi="Verdana"/>
          <w:color w:val="000000"/>
          <w:sz w:val="20"/>
          <w:lang w:val="ru-RU"/>
        </w:rPr>
        <w:t>— сильно влюбленный,</w:t>
      </w:r>
      <w:r w:rsidRPr="00DF65C5">
        <w:rPr>
          <w:rFonts w:ascii="Verdana" w:hAnsi="Verdana"/>
          <w:color w:val="000000"/>
          <w:sz w:val="20"/>
        </w:rPr>
        <w:t> </w:t>
      </w:r>
      <w:r w:rsidRPr="00DF65C5">
        <w:rPr>
          <w:rFonts w:ascii="Verdana" w:hAnsi="Verdana"/>
          <w:color w:val="000000"/>
          <w:sz w:val="20"/>
          <w:lang w:val="ru-RU"/>
        </w:rPr>
        <w:t>— и подошел к окошечку.</w:t>
      </w:r>
    </w:p>
    <w:p w14:paraId="3A5198FB" w14:textId="77777777" w:rsidR="00004EA3" w:rsidRPr="00DF65C5" w:rsidRDefault="00004EA3" w:rsidP="00DF65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65C5">
        <w:rPr>
          <w:rFonts w:ascii="Verdana" w:hAnsi="Verdana"/>
          <w:color w:val="000000"/>
          <w:sz w:val="20"/>
          <w:lang w:val="ru-RU"/>
        </w:rPr>
        <w:t>—</w:t>
      </w:r>
      <w:r w:rsidRPr="00DF65C5">
        <w:rPr>
          <w:rFonts w:ascii="Verdana" w:hAnsi="Verdana"/>
          <w:color w:val="000000"/>
          <w:sz w:val="20"/>
        </w:rPr>
        <w:t> </w:t>
      </w:r>
      <w:r w:rsidRPr="00DF65C5">
        <w:rPr>
          <w:rFonts w:ascii="Verdana" w:hAnsi="Verdana"/>
          <w:color w:val="000000"/>
          <w:sz w:val="20"/>
          <w:lang w:val="ru-RU"/>
        </w:rPr>
        <w:t>Вы очаговательны, догогая, клянусь честью, очаговательны,</w:t>
      </w:r>
      <w:r w:rsidRPr="00DF65C5">
        <w:rPr>
          <w:rFonts w:ascii="Verdana" w:hAnsi="Verdana"/>
          <w:color w:val="000000"/>
          <w:sz w:val="20"/>
        </w:rPr>
        <w:t> </w:t>
      </w:r>
      <w:r w:rsidRPr="00DF65C5">
        <w:rPr>
          <w:rFonts w:ascii="Verdana" w:hAnsi="Verdana"/>
          <w:color w:val="000000"/>
          <w:sz w:val="20"/>
          <w:lang w:val="ru-RU"/>
        </w:rPr>
        <w:t>— сказал он обольстительным голосом.</w:t>
      </w:r>
    </w:p>
    <w:p w14:paraId="6766B8D6" w14:textId="77777777" w:rsidR="00004EA3" w:rsidRPr="00DF65C5" w:rsidRDefault="00004EA3" w:rsidP="00DF65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65C5">
        <w:rPr>
          <w:rFonts w:ascii="Verdana" w:hAnsi="Verdana"/>
          <w:color w:val="000000"/>
          <w:sz w:val="20"/>
          <w:lang w:val="ru-RU"/>
        </w:rPr>
        <w:t>Мисс Мак-Рэмси стремительно обернулась.</w:t>
      </w:r>
    </w:p>
    <w:p w14:paraId="6ACDD9E8" w14:textId="77777777" w:rsidR="00004EA3" w:rsidRPr="00DF65C5" w:rsidRDefault="00004EA3" w:rsidP="00DF65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65C5">
        <w:rPr>
          <w:rFonts w:ascii="Verdana" w:hAnsi="Verdana"/>
          <w:color w:val="000000"/>
          <w:sz w:val="20"/>
          <w:lang w:val="ru-RU"/>
        </w:rPr>
        <w:t>—</w:t>
      </w:r>
      <w:r w:rsidRPr="00DF65C5">
        <w:rPr>
          <w:rFonts w:ascii="Verdana" w:hAnsi="Verdana"/>
          <w:color w:val="000000"/>
          <w:sz w:val="20"/>
        </w:rPr>
        <w:t> </w:t>
      </w:r>
      <w:r w:rsidRPr="00DF65C5">
        <w:rPr>
          <w:rFonts w:ascii="Verdana" w:hAnsi="Verdana"/>
          <w:color w:val="000000"/>
          <w:sz w:val="20"/>
          <w:lang w:val="ru-RU"/>
        </w:rPr>
        <w:t>Бросьте эти ваши штучки,</w:t>
      </w:r>
      <w:r w:rsidRPr="00DF65C5">
        <w:rPr>
          <w:rFonts w:ascii="Verdana" w:hAnsi="Verdana"/>
          <w:color w:val="000000"/>
          <w:sz w:val="20"/>
        </w:rPr>
        <w:t> </w:t>
      </w:r>
      <w:r w:rsidRPr="00DF65C5">
        <w:rPr>
          <w:rFonts w:ascii="Verdana" w:hAnsi="Verdana"/>
          <w:color w:val="000000"/>
          <w:sz w:val="20"/>
          <w:lang w:val="ru-RU"/>
        </w:rPr>
        <w:t>— быстро и хладнокровно отпарировала она.</w:t>
      </w:r>
      <w:r w:rsidRPr="00DF65C5">
        <w:rPr>
          <w:rFonts w:ascii="Verdana" w:hAnsi="Verdana"/>
          <w:color w:val="000000"/>
          <w:sz w:val="20"/>
        </w:rPr>
        <w:t> </w:t>
      </w:r>
      <w:r w:rsidRPr="00DF65C5">
        <w:rPr>
          <w:rFonts w:ascii="Verdana" w:hAnsi="Verdana"/>
          <w:color w:val="000000"/>
          <w:sz w:val="20"/>
          <w:lang w:val="ru-RU"/>
        </w:rPr>
        <w:t>— За кого вы меня принимаете? Ваш чек, пожалуйста. О господи!</w:t>
      </w:r>
    </w:p>
    <w:p w14:paraId="762D9642" w14:textId="77777777" w:rsidR="00004EA3" w:rsidRPr="00DF65C5" w:rsidRDefault="00004EA3" w:rsidP="00DF65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65C5">
        <w:rPr>
          <w:rFonts w:ascii="Verdana" w:hAnsi="Verdana"/>
          <w:color w:val="000000"/>
          <w:sz w:val="20"/>
          <w:lang w:val="ru-RU"/>
        </w:rPr>
        <w:lastRenderedPageBreak/>
        <w:t>Распорядители, заметив, что у одного из киосков происходит что-то необычное, сбежались туда. Граф Хайтсберн стоял рядом с киоском, пощипывая светлые бакенбарды, вставшие дыбом от изумления.</w:t>
      </w:r>
    </w:p>
    <w:p w14:paraId="7BA1A7FA" w14:textId="4DEA6147" w:rsidR="00860941" w:rsidRPr="00DF65C5" w:rsidRDefault="00004EA3" w:rsidP="00DF65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F65C5">
        <w:rPr>
          <w:rFonts w:ascii="Verdana" w:hAnsi="Verdana"/>
          <w:color w:val="000000"/>
          <w:sz w:val="20"/>
          <w:lang w:val="ru-RU"/>
        </w:rPr>
        <w:t>—</w:t>
      </w:r>
      <w:r w:rsidRPr="00DF65C5">
        <w:rPr>
          <w:rFonts w:ascii="Verdana" w:hAnsi="Verdana"/>
          <w:color w:val="000000"/>
          <w:sz w:val="20"/>
        </w:rPr>
        <w:t> </w:t>
      </w:r>
      <w:r w:rsidRPr="00DF65C5">
        <w:rPr>
          <w:rFonts w:ascii="Verdana" w:hAnsi="Verdana"/>
          <w:color w:val="000000"/>
          <w:sz w:val="20"/>
          <w:lang w:val="ru-RU"/>
        </w:rPr>
        <w:t>Мисс Мак-Рэмси упала в обморок,</w:t>
      </w:r>
      <w:r w:rsidRPr="00DF65C5">
        <w:rPr>
          <w:rFonts w:ascii="Verdana" w:hAnsi="Verdana"/>
          <w:color w:val="000000"/>
          <w:sz w:val="20"/>
        </w:rPr>
        <w:t> </w:t>
      </w:r>
      <w:r w:rsidRPr="00DF65C5">
        <w:rPr>
          <w:rFonts w:ascii="Verdana" w:hAnsi="Verdana"/>
          <w:color w:val="000000"/>
          <w:sz w:val="20"/>
          <w:lang w:val="ru-RU"/>
        </w:rPr>
        <w:t>— объяснил кто-то.</w:t>
      </w:r>
    </w:p>
    <w:sectPr w:rsidR="00860941" w:rsidRPr="00DF65C5" w:rsidSect="00DF65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F5301" w14:textId="77777777" w:rsidR="00CA6B62" w:rsidRDefault="00CA6B62" w:rsidP="00004EA3">
      <w:pPr>
        <w:spacing w:after="0" w:line="240" w:lineRule="auto"/>
      </w:pPr>
      <w:r>
        <w:separator/>
      </w:r>
    </w:p>
  </w:endnote>
  <w:endnote w:type="continuationSeparator" w:id="0">
    <w:p w14:paraId="219BEFEA" w14:textId="77777777" w:rsidR="00CA6B62" w:rsidRDefault="00CA6B62" w:rsidP="00004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01A88" w14:textId="77777777" w:rsidR="00DF65C5" w:rsidRDefault="00DF65C5" w:rsidP="001B4B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C9D9310" w14:textId="77777777" w:rsidR="00DF65C5" w:rsidRDefault="00DF65C5" w:rsidP="00DF65C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E8910" w14:textId="037C97D8" w:rsidR="00DF65C5" w:rsidRPr="00DF65C5" w:rsidRDefault="00DF65C5" w:rsidP="00DF65C5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DF65C5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DF65C5">
      <w:rPr>
        <w:rStyle w:val="PageNumber"/>
        <w:rFonts w:ascii="Arial" w:hAnsi="Arial" w:cs="Arial"/>
        <w:color w:val="999999"/>
        <w:sz w:val="20"/>
      </w:rPr>
      <w:t>http</w:t>
    </w:r>
    <w:r w:rsidRPr="00DF65C5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DF65C5">
      <w:rPr>
        <w:rStyle w:val="PageNumber"/>
        <w:rFonts w:ascii="Arial" w:hAnsi="Arial" w:cs="Arial"/>
        <w:color w:val="999999"/>
        <w:sz w:val="20"/>
      </w:rPr>
      <w:t>artefact</w:t>
    </w:r>
    <w:r w:rsidRPr="00DF65C5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DF65C5">
      <w:rPr>
        <w:rStyle w:val="PageNumber"/>
        <w:rFonts w:ascii="Arial" w:hAnsi="Arial" w:cs="Arial"/>
        <w:color w:val="999999"/>
        <w:sz w:val="20"/>
      </w:rPr>
      <w:t>lib</w:t>
    </w:r>
    <w:r w:rsidRPr="00DF65C5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DF65C5">
      <w:rPr>
        <w:rStyle w:val="PageNumber"/>
        <w:rFonts w:ascii="Arial" w:hAnsi="Arial" w:cs="Arial"/>
        <w:color w:val="999999"/>
        <w:sz w:val="20"/>
      </w:rPr>
      <w:t>ru</w:t>
    </w:r>
    <w:r w:rsidRPr="00DF65C5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DB4E8" w14:textId="77777777" w:rsidR="00DF65C5" w:rsidRDefault="00DF65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A100C" w14:textId="77777777" w:rsidR="00CA6B62" w:rsidRDefault="00CA6B62" w:rsidP="00004EA3">
      <w:pPr>
        <w:spacing w:after="0" w:line="240" w:lineRule="auto"/>
      </w:pPr>
      <w:r>
        <w:separator/>
      </w:r>
    </w:p>
  </w:footnote>
  <w:footnote w:type="continuationSeparator" w:id="0">
    <w:p w14:paraId="13F3352A" w14:textId="77777777" w:rsidR="00CA6B62" w:rsidRDefault="00CA6B62" w:rsidP="00004EA3">
      <w:pPr>
        <w:spacing w:after="0" w:line="240" w:lineRule="auto"/>
      </w:pPr>
      <w:r>
        <w:continuationSeparator/>
      </w:r>
    </w:p>
  </w:footnote>
  <w:footnote w:id="1">
    <w:p w14:paraId="33A2D203" w14:textId="77777777" w:rsidR="00004EA3" w:rsidRDefault="00004EA3" w:rsidP="00004EA3">
      <w:pPr>
        <w:pStyle w:val="FootNote"/>
        <w:spacing w:after="60"/>
        <w:ind w:firstLine="0"/>
      </w:pPr>
      <w:r w:rsidRPr="001B5A3E">
        <w:rPr>
          <w:vertAlign w:val="superscript"/>
        </w:rPr>
        <w:footnoteRef/>
      </w:r>
      <w:r>
        <w:t xml:space="preserve"> </w:t>
      </w:r>
      <w:r w:rsidRPr="001B5A3E">
        <w:rPr>
          <w:rFonts w:ascii="Calibri" w:hAnsi="Calibri" w:cs="Calibri"/>
        </w:rPr>
        <w:t>Из «Королевских идиллий» Теннисона.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CC976" w14:textId="77777777" w:rsidR="00DF65C5" w:rsidRDefault="00DF65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64DA9" w14:textId="736574CD" w:rsidR="00DF65C5" w:rsidRPr="00DF65C5" w:rsidRDefault="00DF65C5" w:rsidP="00DF65C5">
    <w:pPr>
      <w:pStyle w:val="Header"/>
      <w:rPr>
        <w:rFonts w:ascii="Arial" w:hAnsi="Arial" w:cs="Arial"/>
        <w:color w:val="999999"/>
        <w:sz w:val="20"/>
        <w:lang w:val="ru-RU"/>
      </w:rPr>
    </w:pPr>
    <w:r w:rsidRPr="00DF65C5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898F6" w14:textId="77777777" w:rsidR="00DF65C5" w:rsidRDefault="00DF65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04EA3"/>
    <w:rsid w:val="00034616"/>
    <w:rsid w:val="0006063C"/>
    <w:rsid w:val="0015074B"/>
    <w:rsid w:val="00212C8C"/>
    <w:rsid w:val="0029639D"/>
    <w:rsid w:val="00326F90"/>
    <w:rsid w:val="00527F5D"/>
    <w:rsid w:val="00860941"/>
    <w:rsid w:val="00AA1D8D"/>
    <w:rsid w:val="00B47730"/>
    <w:rsid w:val="00CA6B62"/>
    <w:rsid w:val="00CB0664"/>
    <w:rsid w:val="00DF65C5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ED3A006"/>
  <w14:defaultImageDpi w14:val="300"/>
  <w15:docId w15:val="{DF2A430A-DB97-4F7B-93C8-A5F8DCB55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Epigraph">
    <w:name w:val="Epigraph"/>
    <w:uiPriority w:val="99"/>
    <w:rsid w:val="00004EA3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eastAsia="Times New Roman" w:hAnsi="Times New Roman" w:cs="Times New Roman"/>
      <w:i/>
      <w:iCs/>
      <w:lang w:val="ru-RU"/>
    </w:rPr>
  </w:style>
  <w:style w:type="paragraph" w:customStyle="1" w:styleId="FootNote">
    <w:name w:val="FootNote"/>
    <w:next w:val="Normal"/>
    <w:uiPriority w:val="99"/>
    <w:rsid w:val="00004EA3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DF65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1768</Words>
  <Characters>10364</Characters>
  <Application>Microsoft Office Word</Application>
  <DocSecurity>0</DocSecurity>
  <Lines>178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12095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Сила привычки</dc:title>
  <dc:subject/>
  <dc:creator>О. Генри</dc:creator>
  <cp:keywords/>
  <dc:description/>
  <cp:lastModifiedBy>Andrey Piskunov</cp:lastModifiedBy>
  <cp:revision>6</cp:revision>
  <dcterms:created xsi:type="dcterms:W3CDTF">2013-12-23T23:15:00Z</dcterms:created>
  <dcterms:modified xsi:type="dcterms:W3CDTF">2025-05-09T21:10:00Z</dcterms:modified>
  <cp:category/>
</cp:coreProperties>
</file>