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FC41D" w14:textId="77777777" w:rsidR="0016427B" w:rsidRPr="002C015C" w:rsidRDefault="0016427B" w:rsidP="002C015C">
      <w:pPr>
        <w:pStyle w:val="Heading2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2C015C">
        <w:rPr>
          <w:rFonts w:ascii="Verdana" w:hAnsi="Verdana"/>
          <w:color w:val="000000"/>
          <w:sz w:val="32"/>
          <w:lang w:val="ru-RU"/>
        </w:rPr>
        <w:t>Дороги судьбы</w:t>
      </w:r>
    </w:p>
    <w:p w14:paraId="15335AFD" w14:textId="19753769" w:rsidR="0016427B" w:rsidRPr="002C015C" w:rsidRDefault="00EC06CC" w:rsidP="002C015C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2C015C">
        <w:rPr>
          <w:rFonts w:ascii="Verdana" w:hAnsi="Verdana"/>
          <w:color w:val="000000"/>
          <w:sz w:val="24"/>
          <w:lang w:val="ru-RU"/>
        </w:rPr>
        <w:t>О. Генри</w:t>
      </w:r>
    </w:p>
    <w:p w14:paraId="09CA669E" w14:textId="77777777" w:rsidR="002C015C" w:rsidRPr="002C015C" w:rsidRDefault="002C015C" w:rsidP="002C015C">
      <w:pPr>
        <w:suppressAutoHyphens/>
        <w:spacing w:after="0" w:line="240" w:lineRule="auto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Перевод М.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Урнова</w:t>
      </w:r>
    </w:p>
    <w:p w14:paraId="0A495A37" w14:textId="77777777" w:rsidR="002C015C" w:rsidRDefault="002C015C" w:rsidP="002C015C">
      <w:pPr>
        <w:pStyle w:val="Epigraph"/>
        <w:widowControl/>
        <w:suppressAutoHyphens/>
        <w:ind w:left="0" w:firstLine="283"/>
        <w:rPr>
          <w:rFonts w:ascii="Verdana" w:hAnsi="Verdana"/>
          <w:color w:val="000000"/>
          <w:sz w:val="20"/>
        </w:rPr>
      </w:pPr>
    </w:p>
    <w:p w14:paraId="6E365634" w14:textId="05A44720" w:rsidR="0016427B" w:rsidRPr="002C015C" w:rsidRDefault="0016427B" w:rsidP="002C015C">
      <w:pPr>
        <w:pStyle w:val="Epigraph"/>
        <w:widowControl/>
        <w:suppressAutoHyphens/>
        <w:ind w:left="3544" w:firstLine="0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Передо мной лежат дороги,</w:t>
      </w:r>
    </w:p>
    <w:p w14:paraId="3595EEDE" w14:textId="77777777" w:rsidR="0016427B" w:rsidRPr="002C015C" w:rsidRDefault="0016427B" w:rsidP="002C015C">
      <w:pPr>
        <w:pStyle w:val="Epigraph"/>
        <w:widowControl/>
        <w:suppressAutoHyphens/>
        <w:ind w:left="3544" w:firstLine="0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Куда пойду?</w:t>
      </w:r>
    </w:p>
    <w:p w14:paraId="53F99CBB" w14:textId="77777777" w:rsidR="0016427B" w:rsidRPr="002C015C" w:rsidRDefault="0016427B" w:rsidP="002C015C">
      <w:pPr>
        <w:pStyle w:val="Epigraph"/>
        <w:widowControl/>
        <w:suppressAutoHyphens/>
        <w:ind w:left="3544" w:firstLine="0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Верное сердце, любовь как звезда,</w:t>
      </w:r>
      <w:r w:rsidRPr="002C015C">
        <w:rPr>
          <w:rFonts w:ascii="Verdana" w:hAnsi="Verdana"/>
          <w:color w:val="000000"/>
          <w:sz w:val="20"/>
          <w:lang w:val="en-US"/>
        </w:rPr>
        <w:t> </w:t>
      </w:r>
      <w:r w:rsidRPr="002C015C">
        <w:rPr>
          <w:rFonts w:ascii="Verdana" w:hAnsi="Verdana"/>
          <w:color w:val="000000"/>
          <w:sz w:val="20"/>
        </w:rPr>
        <w:t>—</w:t>
      </w:r>
    </w:p>
    <w:p w14:paraId="29FE82DC" w14:textId="77777777" w:rsidR="0016427B" w:rsidRPr="002C015C" w:rsidRDefault="0016427B" w:rsidP="002C015C">
      <w:pPr>
        <w:pStyle w:val="Epigraph"/>
        <w:widowControl/>
        <w:suppressAutoHyphens/>
        <w:ind w:left="3544" w:firstLine="0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Они мне помогут везде и всегда</w:t>
      </w:r>
    </w:p>
    <w:p w14:paraId="23EEEBFE" w14:textId="77777777" w:rsidR="0016427B" w:rsidRPr="002C015C" w:rsidRDefault="0016427B" w:rsidP="002C015C">
      <w:pPr>
        <w:pStyle w:val="Epigraph"/>
        <w:widowControl/>
        <w:suppressAutoHyphens/>
        <w:ind w:left="3544" w:firstLine="0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В бою обрести и как песню сложить</w:t>
      </w:r>
    </w:p>
    <w:p w14:paraId="1FE04059" w14:textId="77777777" w:rsidR="0016427B" w:rsidRPr="002C015C" w:rsidRDefault="0016427B" w:rsidP="002C015C">
      <w:pPr>
        <w:pStyle w:val="Epigraph"/>
        <w:widowControl/>
        <w:suppressAutoHyphens/>
        <w:spacing w:after="60"/>
        <w:ind w:left="3544" w:firstLine="0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Мою судьбу.</w:t>
      </w:r>
    </w:p>
    <w:p w14:paraId="79115E56" w14:textId="77777777" w:rsidR="0016427B" w:rsidRPr="002C015C" w:rsidRDefault="0016427B" w:rsidP="002C015C">
      <w:pPr>
        <w:pStyle w:val="EpigraphAuthor"/>
        <w:widowControl/>
        <w:suppressAutoHyphens/>
        <w:ind w:left="3544" w:firstLine="0"/>
        <w:rPr>
          <w:rFonts w:ascii="Verdana" w:hAnsi="Verdana"/>
          <w:b w:val="0"/>
          <w:color w:val="000000"/>
          <w:sz w:val="20"/>
        </w:rPr>
      </w:pPr>
      <w:r w:rsidRPr="002C015C">
        <w:rPr>
          <w:rFonts w:ascii="Verdana" w:hAnsi="Verdana"/>
          <w:b w:val="0"/>
          <w:color w:val="000000"/>
          <w:sz w:val="20"/>
        </w:rPr>
        <w:t>Из неопубликованных стихотворений Давида Миньо</w:t>
      </w:r>
    </w:p>
    <w:p w14:paraId="46783C3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AA5CC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Песня смолкла. Слова были Давида, мелодия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народная. Завсегдатаи кабачка дружно аплодировали, так как молодой поэт к тому же платил за вино. Только нотариус, господин Папино, прослушав стихи, покачал слегка головой,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он был человек образованный и пил за свой счет.</w:t>
      </w:r>
    </w:p>
    <w:p w14:paraId="5BB6EA0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вышел на улицу, и ночной деревенский воздух освежил его голову, затуманенную винными парами. Тогда он вспомнил утреннюю ссору с Ивонной и свое решение покинуть ночью родной дом и отправиться в большой мир искать признания и славы.</w:t>
      </w:r>
    </w:p>
    <w:p w14:paraId="133C17C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«Когда мои стихи будут у всех, на устах,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взволнованно говорил он себе,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она еще вспомнит жестокие слова, которые сказала мне сегодня».</w:t>
      </w:r>
    </w:p>
    <w:p w14:paraId="0369315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Кроме гуляк в кабачке, все жители деревни уже спали. Давид прокрался в свою комнатушку в пристройке к отцовскому дому и связал в узел свои скудные пожитки. Перекинув узел на палке через плечо, он вышел на дорогу, уводившую из Вернуа.</w:t>
      </w:r>
    </w:p>
    <w:p w14:paraId="7595CC3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 миновал отцовское стадо, сбившееся на ночь в загоне, стадо овец, которых он пас ежедневно,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они разбредались по сторонам, когда он писал стихи на клочках бумаги. Он увидел свет, еще горевший в окне у Ивонны, и тотчас его охватили сомнения. Этот свет, не означает ли он, что она не здесь не понимает его. Вперед по этой дороге, навстречу своему будущему, своей судьбе.</w:t>
      </w:r>
    </w:p>
    <w:p w14:paraId="0EC8210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Три лье через туманную, залитую лунным светом равнину тянулась дорога, прямая, как борозда, проведенная плугом пахаря. В деревне считали, что дорога ведет, по крайней мере, в Париж; шагая по ней, молодой поэт не раз шептал про себя это слово. Никогда еще Давид не уходил так далеко от Вернуа.</w:t>
      </w:r>
    </w:p>
    <w:p w14:paraId="2EA7516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3EB7433" w14:textId="77777777" w:rsidR="0016427B" w:rsidRPr="002C015C" w:rsidRDefault="0016427B" w:rsidP="002C015C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Дорога налево</w:t>
      </w:r>
    </w:p>
    <w:p w14:paraId="5AD5ABC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2CF18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i/>
          <w:iCs/>
          <w:color w:val="000000"/>
          <w:sz w:val="20"/>
          <w:lang w:val="ru-RU"/>
        </w:rPr>
        <w:t>Итак, три лье тянулась дорога и вдруг озадачила его. Поперек ее пролегла другая дорога, широкая и торная. Давид постоял немного в раздумье и повернул налево.</w:t>
      </w:r>
    </w:p>
    <w:p w14:paraId="213A8CE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E3C50F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 пыли этой большой дороги отпечатались следы колес недавно проехавшего экипажа. Спустя полчаса показался и сам экипаж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громадная карета, завязшая в ручье у подножия крутого холма. Кучер и форейторы кричали на лошадей и дергали за поводья. На краю дороги стоял громадный мужчина, одетый в черное, и стройная женщина, закутанная в длинный, легкий плащ.</w:t>
      </w:r>
    </w:p>
    <w:p w14:paraId="4AFBAFE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видел, что слугам не хватает сноровки. Недолго думая, он взял на себя роль распорядителя. Он велел форейторам замолчать и налечь на колеса. Понукать животных привычным для них голосом стал один кучер; сам Давид уперся могучим плечом в задок кареты, и от дружного толчка она выкатилась на твердую почву. Форейторы забрались на свои места.</w:t>
      </w:r>
    </w:p>
    <w:p w14:paraId="34993C3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С минуту Давид стоял в нерешительности. Мужчина в черном махнул рукой. «Вы сядете в карету»,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он: голос был мощный, под стать всей фигуре, но смягченный светским воспитанием. В нем сказывалась привычка повелевать. Непродолжительные сомнения Давида были прерваны повторным приказанием. Давид встал на подножку. Он смутно различил в темноте фигуру женщины на заднем сиденье. Он хотел было сесть напротив, но мощный голос снова подчинил его своей воле. «Вы сядете рядом с дамой!»</w:t>
      </w:r>
    </w:p>
    <w:p w14:paraId="75A8D6E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lastRenderedPageBreak/>
        <w:t>Мужчина в черном тяжело опустился на переднее сиденье. Карета тронулась в гору. Дама сидела молча, забившись в угол. Давид не мог определить, стара она или молода, но тонкий, нежный аромат, исходивший от ее одежды, пленил воображение поэта, и он проникся уверенностью, что за покровом тайны скрываются прелестные черты. Подобное происшествие часто рисовалось ему в мечтах. Но ключа к этой тайне у него еще не было,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после того как он сел в карету, его спутники не проронили ни слова.</w:t>
      </w:r>
    </w:p>
    <w:p w14:paraId="69489D6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Через час Давид увидал в окно, что они едут по улице какого-то города. Вскоре экипаж остановился перед запертым и погруженным в темноту домом; форейтор спрыгнул на землю и принялся неистово колотить в дверь. Решетчатое окно наверху широко распахнулось, и высунулась голова в ночном колпаке.</w:t>
      </w:r>
    </w:p>
    <w:p w14:paraId="21CC4C3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Что вы беспокоите честных людей в этакую пору? Дом закрыт. Порядочные путники не бродят по ночам. Перестаньте стучать и проваливайте.</w:t>
      </w:r>
    </w:p>
    <w:p w14:paraId="3594D03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Открывай!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заорал форейтор.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Открой монсеньору маркизу де Бопертюи.</w:t>
      </w:r>
    </w:p>
    <w:p w14:paraId="2904BFF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Ах!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раздалось наверху.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Десять тысяч извинений, монсеньор. Кто ж мог подумать... час такой поздний... Открою сию минуту, и весь дом будет к услугам монсеньора.</w:t>
      </w:r>
    </w:p>
    <w:p w14:paraId="36448B5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Звякнула цепь, проскрипел засов, и дверь распахнулась настежь. На пороге, дрожа от холода и страха, появился хозяин «Серебряной фляги», полуодетый, со свечой в руке.</w:t>
      </w:r>
    </w:p>
    <w:p w14:paraId="7EA18B8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вслед за маркизом вышел из кареты. «Помогите даме»,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приказали ему. Поэт повиновался. Помогая незнакомке сойти на землю, он почувствовал, как дрожит ее маленькая ручка. «Идите в дом»,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послышался новый приказ.</w:t>
      </w:r>
    </w:p>
    <w:p w14:paraId="167373F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Они вошли в длинный обеденный зал таверны. Во всю длину его тянулся большой дубовый стол. Мужчина уселся на стул на ближнем конце стола. Дама словно в изнеможении опустилась на другой, у стены. Давид стоял и раздумывал, как бы ему распроститься и продолжать свой путь.</w:t>
      </w:r>
    </w:p>
    <w:p w14:paraId="6635B41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Монсеньор,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проговорил хозяин таверны, кланяясь до земли,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е-если бы я з-знал, что б-бу-уду удостоен т-такой чести, все б-было бы готово к вашему приезду. О-осмелюсь п-предложить вина и х-холодную дичь, а если п-пожелаете...</w:t>
      </w:r>
    </w:p>
    <w:p w14:paraId="354B720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Свечей!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маркиз, характерным жестом растопырив пальцы пухлой холеной руки.</w:t>
      </w:r>
    </w:p>
    <w:p w14:paraId="2A62914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С-сию минуту, монсеньор.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Хозяин таверны принес с полдюжины свечей, зажег их и поставил на стол.</w:t>
      </w:r>
    </w:p>
    <w:p w14:paraId="226BE14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 соблаговолит ли месье отпробовать бургундского, у меня есть бочонок...</w:t>
      </w:r>
    </w:p>
    <w:p w14:paraId="1FAE392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Свечей!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месье, растопыривая пальцы.</w:t>
      </w:r>
    </w:p>
    <w:p w14:paraId="79D2AD1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Слушаюсь... бегу... лечу, монсеньор.</w:t>
      </w:r>
    </w:p>
    <w:p w14:paraId="2247EA4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Еще дюжина зажженных свечей заблестела в зале. Туловище маркиза глыбой вздымалось над стулом. Он был с ног до головы одет в черное, если не считать белоснежных манжет и жабо. Даже эфес и ножны его шпаги были черные. Вид у него был высокомерный. Кончики вздернутых усов почти касались его глаз, смотревших с презрительной усмешкой.</w:t>
      </w:r>
    </w:p>
    <w:p w14:paraId="3BF2ACC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Дама сидела неподвижно, и теперь Давид видел, что она молода и красива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трогательной, чарующей красотой.</w:t>
      </w:r>
    </w:p>
    <w:p w14:paraId="67DB677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Громовый голос заставил его отвести взгляд от ее прелестного и грустного лица.</w:t>
      </w:r>
    </w:p>
    <w:p w14:paraId="671C64B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Твое имя и занятие?</w:t>
      </w:r>
    </w:p>
    <w:p w14:paraId="4751AF2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Давид Миньо. Я поэт.</w:t>
      </w:r>
    </w:p>
    <w:p w14:paraId="23BA4F9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Усы маркиза потянулись к глазам.</w:t>
      </w:r>
    </w:p>
    <w:p w14:paraId="3D8CA34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Чем же ты живешь?</w:t>
      </w:r>
    </w:p>
    <w:p w14:paraId="575FEC6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еще и пастух; я пас у отца овец,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ответил Давид, высоко подняв голову, но щеки у него покрылись румянцем.</w:t>
      </w:r>
    </w:p>
    <w:p w14:paraId="15FDD61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Так слушай ты, пастух и поэт, какое счастье выпало тебе на долю. Эта дама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 xml:space="preserve">— моя племянница, мадемуазель Люси де Варенн. Она принадлежит к знатному роду, и в ее личном распоряжении находятся десять тысяч франков годового дохода. О ее красоте суди сам. Если всех этих ее достоинств, вместе взятых, достаточно, чтобы пленить твое пастушье сердце, скажи слово, и она станет твоей женой. Не перебивай меня. Сегодня вечером я отвез ее в замок виконта де Вильмора, которому была обещана ее рука. Гости были в сборе; священник ждал, готовый обвенчать ее с человеком, равным ей по положению и состоянию. И вдруг у самого алтаря эта </w:t>
      </w:r>
      <w:r w:rsidRPr="002C015C">
        <w:rPr>
          <w:rFonts w:ascii="Verdana" w:hAnsi="Verdana"/>
          <w:color w:val="000000"/>
          <w:sz w:val="20"/>
          <w:lang w:val="ru-RU"/>
        </w:rPr>
        <w:lastRenderedPageBreak/>
        <w:t>девица, на вид столь скромная и послушная, накинулась на меня, как пантера, обвинила меня в жестокости и злодействах и в присутствии изумленного священника нарушила слово, которое я дал за нее. Я тут же поклялся десятью тысячами дьяволов, что она выйдет замуж за первого, кто попадется на пути,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будь то принц, угольщик или вор. Ты, пастух, оказался первым. Мадемуазель должна обвенчаться сегодня же. Не с тобой, так с другим. Даю тебе десять минут на размышление. Не трать лишних слов и не досаждай мне вопросами. Десять минут, пастух, и они уже бегут.</w:t>
      </w:r>
    </w:p>
    <w:p w14:paraId="460ABE3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Маркиз громко забарабанил по столу белыми пальцами. Лицо его превратилось в маску сосредоточенного ожидания. Своим видом он напоминал огромный дом, в котором наглухо закрыты все окна и двери. Давид хотел было что-то сказать, но при взгляде на вельможу слова застряли у него в горле. Он подошел к даме и отвесил ей поклон.</w:t>
      </w:r>
    </w:p>
    <w:p w14:paraId="253034F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Мадемуазель,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он и удивился, как легко текут его слова: ведь казалось бы, такое изящество и красота должны были смутить его.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Вы слышали: я назвал себя пастухом. Но в мечтах я иногда видел себя поэтом. Если быть поэтом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значит любить красоту и поклоняться ей, то мечты мои обретают крылья. Чем я могу служить вам, мадемуазель?</w:t>
      </w:r>
    </w:p>
    <w:p w14:paraId="456D0B00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Девушка подняла на него горящие, скорбные глаза. Его открытое и вдохновенное лицо, ставшее строгим в эту решающую минуту, его сильная и стройная фигура и несомненное сочувствие во взгляде голубых глаз, а возможно, и долго томившая ее тоска по ласковому, участливому слову взволновали ее до слез.</w:t>
      </w:r>
    </w:p>
    <w:p w14:paraId="034BD0F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Сударь,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тихо проговорила она,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вы кажетесь мне искренним и добрым. Это мой дядя, брат моего отца и мой единственный родственник. Он любил мою мать и ненавидит меня, потому что я на нее похожа. Он превратил мою жизнь в сплошную пытку. Я страшусь одного его взгляда и никогда раньше не решалась ослушаться его. Но сегодня он хотел выдать меня за человека втрое старше меня. Не осуждайте меня, сударь, за те неприятности, которые я навлекла на вас. Вы, конечно, откажетесь совершить безумный поступок, к которому он вас склоняет. Во всяком случае, позвольте поблагодарить вас за ваши великодушные слова. Со мной давно никто так не говорил.</w:t>
      </w:r>
    </w:p>
    <w:p w14:paraId="0E9CAF5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 глазах поэта появилось нечто большее, чем великодушие. Видно, он был истинным поэтом, потому что Ивонна оказалась забыта: нежная красота пленила его своей свежестью и изяществом. Тонкий аромат, исходивший от нее, будил в нем еще не испытанные чувства. Он нежно посмотрел на нее, и она вся расцвела под его ласковым взглядом.</w:t>
      </w:r>
    </w:p>
    <w:p w14:paraId="2C001A2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За десять минут,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Давид,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могу добиться того, чего с радостью добивался бы многие годы. Сказать, что я жалею вас, мадемуазель, значило бы сказать неправду,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нет, я люблю вас. Рассчитывать на взаимность я еще не вправе, но дайте мне вырвать вас из рук этого злодея, и, как знать, со временем любовь может прийти. Я думаю, что у меня есть будущее. Не вечно я буду пастухом. А пока я стану любить вас всем сердцем и сделаю все, чтобы ваша жизнь не была столь печальной. Решитесь вы доверить мне свою судьбу, мадемуазель?</w:t>
      </w:r>
    </w:p>
    <w:p w14:paraId="1AF8A18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О, вы жертвуете собой из жалости!</w:t>
      </w:r>
    </w:p>
    <w:p w14:paraId="4F58F9C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люблю вас. Время истекает, мадемуазель.</w:t>
      </w:r>
    </w:p>
    <w:p w14:paraId="2373234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Вы раскаетесь и возненавидите меня.</w:t>
      </w:r>
    </w:p>
    <w:p w14:paraId="131E434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буду жить ради вашего счастья и чтобы стать достойным вас.</w:t>
      </w:r>
    </w:p>
    <w:p w14:paraId="0B07A96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Ее изящная ручка скользнула из-под плаща и очутилась в его руке.</w:t>
      </w:r>
    </w:p>
    <w:p w14:paraId="3FFA872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Вручаю вам свою судьбу,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прошептала она,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и, быть может... любовь придет скорей, чем вы думаете. Скажите ему. Когда я вырвусь из-под власти его взгляда, я, может быть, сумею забыть все это.</w:t>
      </w:r>
    </w:p>
    <w:p w14:paraId="091F6F2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подошел к маркизу. Черная фигура пошевелилась, и насмешливые глаза взглянули на большие стенные часы.</w:t>
      </w:r>
    </w:p>
    <w:p w14:paraId="15F82DC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Осталось две минуты. Пастуху понадобилось восемь минут, чтобы решиться на брак с красавицей и богачкой! Ну что же, пастух, согласен ты стать мужем этой девицы?</w:t>
      </w:r>
    </w:p>
    <w:p w14:paraId="6D00A90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Мадемуазель,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отвечал Давид, гордо выпрямившись,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оказала мне честь, согласившись стать моей женой.</w:t>
      </w:r>
    </w:p>
    <w:p w14:paraId="4D61F9F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Отлично сказано!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гаркнул маркиз.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У вас, господин пастух, есть задатки вельможи. В конце концов, мадемуазель могла вытянуть и худший жребий. Ну а теперь покончим с этим делом поскорей,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как только позволит церковь и дьявол!</w:t>
      </w:r>
    </w:p>
    <w:p w14:paraId="42BF530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 громко стукнул по столу эфесом шпаги. Вошел, дрожа всем телом, хозяин таверны; он притащил еще свечей, в надежде, что угадал каприз сеньера.</w:t>
      </w:r>
    </w:p>
    <w:p w14:paraId="40E0BBE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Священника!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маркиз.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живо! Понял? Чтоб через десять минут священник был тут, не то...</w:t>
      </w:r>
    </w:p>
    <w:p w14:paraId="0896A6D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Хозяин таверны бросил свечи и убежал.</w:t>
      </w:r>
    </w:p>
    <w:p w14:paraId="168BC9A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Пришел священник, заспанный и взлохмаченный. Он сочетал Давида Миньо и Люси де Варенн узами брака, сунул в карман золотой, брошенный ему маркизом, и снова исчез во мраке ночи.</w:t>
      </w:r>
    </w:p>
    <w:p w14:paraId="0BC4821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Вина!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приказал маркиз, протянув к хозяину таверны зловеще растопыренные пальцы.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Наполни бокалы!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он, когда вино было подано.</w:t>
      </w:r>
    </w:p>
    <w:p w14:paraId="0CC02F9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 тусклом свете мерцающих свечей маркиз черной глыбой навис над столом, полный злобы и высокомерия, и, казалось, воспоминания о старой любви сочились ядом из его глаз, когда он смотрел на племянницу.</w:t>
      </w:r>
    </w:p>
    <w:p w14:paraId="43EF396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Господин Миньо,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он, поднимая бокал с вином,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прежде чем пить, выслушайте меня. Вы женились на особе, которая исковеркает вашу жизнь. В ее крови проклятое наследие самой черной лжи и гнусных преступлений. Она обрушит на вашу голову позор и несчастье. В ее глазах, в ее нежной коже сидит дьявол, он говорит ее устами, которые не погнушались обольстить простого крестьянина. Вот залог вашей счастливой жизни, господин поэт. Теперь пейте. Наконец-то, мадемуазель, я избавился от вас.</w:t>
      </w:r>
    </w:p>
    <w:p w14:paraId="4B7B0EE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Маркиз выпил. Жалобный крик сорвался с губ девушки, словно ей внезапно нанесли рану. Давид, с бокалом в руке, выступил на три шага вперед и остановился перед маркизом. Сейчас едва ли кто принял бы его за пастуха.</w:t>
      </w:r>
    </w:p>
    <w:p w14:paraId="4AF8450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Только что,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спокойно проговорил он,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вы оказали мне честь, назвав меня «господином». Могу я надеяться, что моя женитьба на мадемуазель приблизила меня к вашему рангу, скажем, не прямо, но косвенно, и дает мне право вести себя с монсеньором, как равный с равным в одном небольшом деле, которое я задумал?</w:t>
      </w:r>
    </w:p>
    <w:p w14:paraId="317D20D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Можешь надеяться, пастух,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презрительно усмехнулся маркиз.</w:t>
      </w:r>
    </w:p>
    <w:p w14:paraId="2860D4C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 таком случае,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Давид, выплеснув вино из бокала прямо в глаза, насмехавшиеся над ним,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быть может, вы соблаговолите драться со мной.</w:t>
      </w:r>
    </w:p>
    <w:p w14:paraId="25CEE05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Вельможа пришел в ярость, и громкое, как рев горна, проклятие разнеслось по залу. Он выхватил из черных ножен шпагу и крикнул не успевшему скрыться хозяину:</w:t>
      </w:r>
    </w:p>
    <w:p w14:paraId="0C81E0A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Подать шпагу этому олуху!</w:t>
      </w:r>
    </w:p>
    <w:p w14:paraId="6D93EEC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 повернулся к даме, засмеялся так, что у нее сжалось сердце, и сказал:</w:t>
      </w:r>
    </w:p>
    <w:p w14:paraId="5F3B79F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Вы доставляете мне слишком много хлопот, сударыня. За одну ночь я должен выдать вас замуж и сделать вдовой.</w:t>
      </w:r>
    </w:p>
    <w:p w14:paraId="07C3E64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не умею фехтовать,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Давид и покраснел, сделав это признание.</w:t>
      </w:r>
    </w:p>
    <w:p w14:paraId="016720C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 умею фехтовать,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передразнил его маркиз.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Что же, мы, как мужичье, будем лупить друг друга дубинами? Эй, Франсуа! Мои пистолеты!</w:t>
      </w:r>
    </w:p>
    <w:p w14:paraId="6C61D92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Форейтор принес из экипажа два больших блестящих пистолета, украшенных серебряной чеканкой. Маркиз швырнул один из них Давиду.</w:t>
      </w:r>
    </w:p>
    <w:p w14:paraId="00D452A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Становись у того конца стола!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крикнул он.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Спустить курок сумеет и пастух. Не всякий удостаивается чести умереть от пули де Бопертюи.</w:t>
      </w:r>
    </w:p>
    <w:p w14:paraId="6C72EF5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Пастух и маркиз стали друг против друга у противоположных концов длинного стола. Хозяин таверны, обомлев от страха, судорожно шевелил пальцами и бормотал:</w:t>
      </w:r>
    </w:p>
    <w:p w14:paraId="105491F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М-монсеньор, ради Христа! Не в моем доме!.. не проливайте крови... вы разорите меня...</w:t>
      </w:r>
    </w:p>
    <w:p w14:paraId="17702F9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Угрожающий взгляд маркиза сковал ему язык.</w:t>
      </w:r>
    </w:p>
    <w:p w14:paraId="45DF31B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Трус!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вскричал маркиз де Бопертюи.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Перестань стучать зубами и подай сигнал, если можешь.</w:t>
      </w:r>
    </w:p>
    <w:p w14:paraId="1E82FC3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Хозяин упал на колени. Он не мог произнести ни слова. Но жестами он, казалось, умолял сохранить мир в его доме и добрую славу его заведению.</w:t>
      </w:r>
    </w:p>
    <w:p w14:paraId="2213AA4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подам сигнал,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отчетливо проговорила дама. Она подошла к Давиду и нежно поцеловала его. Глаза ее сверкали, щеки покрылись румянцем. Она встала у стены, и по ее счету противники начали поднимать пистолеты.</w:t>
      </w:r>
    </w:p>
    <w:p w14:paraId="6778DBE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Un</w:t>
      </w:r>
      <w:r w:rsidRPr="002C015C">
        <w:rPr>
          <w:rFonts w:ascii="Verdana" w:hAnsi="Verdana"/>
          <w:color w:val="000000"/>
          <w:sz w:val="20"/>
          <w:lang w:val="ru-RU"/>
        </w:rPr>
        <w:t xml:space="preserve">... </w:t>
      </w:r>
      <w:r w:rsidRPr="002C015C">
        <w:rPr>
          <w:rFonts w:ascii="Verdana" w:hAnsi="Verdana"/>
          <w:color w:val="000000"/>
          <w:sz w:val="20"/>
        </w:rPr>
        <w:t>deux</w:t>
      </w:r>
      <w:r w:rsidRPr="002C015C">
        <w:rPr>
          <w:rFonts w:ascii="Verdana" w:hAnsi="Verdana"/>
          <w:color w:val="000000"/>
          <w:sz w:val="20"/>
          <w:lang w:val="ru-RU"/>
        </w:rPr>
        <w:t xml:space="preserve">... </w:t>
      </w:r>
      <w:r w:rsidRPr="002C015C">
        <w:rPr>
          <w:rFonts w:ascii="Verdana" w:hAnsi="Verdana"/>
          <w:color w:val="000000"/>
          <w:sz w:val="20"/>
        </w:rPr>
        <w:t>trois</w:t>
      </w:r>
      <w:r w:rsidRPr="002C015C">
        <w:rPr>
          <w:rFonts w:ascii="Verdana" w:hAnsi="Verdana"/>
          <w:color w:val="000000"/>
          <w:sz w:val="20"/>
          <w:lang w:val="ru-RU"/>
        </w:rPr>
        <w:t>!</w:t>
      </w:r>
    </w:p>
    <w:p w14:paraId="229A2DC0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Выстрелы раздались так быстро один за другим, что пламя свечей вздрогнуло только раз. Маркиз стоял, улыбаясь, опершись растопыренными пальцами левой руки о край стола. Давид по-прежнему держался прямо; он медленно повернул голову, ища глазами жену. Потом, как платье падает с вешалки, он рухнул на пол.</w:t>
      </w:r>
    </w:p>
    <w:p w14:paraId="0FD9F4F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Тихо вскрикнув от ужаса и отчаяния, овдовевшая девушка подбежала к Давиду и склонилась над ним. Она увидела его рану, подняла голову, и в ее глазах появилась прежняя скорбь.</w:t>
      </w:r>
    </w:p>
    <w:p w14:paraId="379890B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 самое сердце,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прошептала она.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Его сердце!</w:t>
      </w:r>
    </w:p>
    <w:p w14:paraId="72F55BA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 карету!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загремел мощный голос маркиза.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День не успеет забрезжить, как я отделаюсь от тебя. Сегодня же ночью ты снова обвенчаешься, и муж твой будет жить. С первым встречным, моя милая, кто б он ни был: разбойник или пахарь. А если мы никого не встретим на дороге, ты обвенчаешься с холопом, который откроет нам ворота. В карету!</w:t>
      </w:r>
    </w:p>
    <w:p w14:paraId="49CB04D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Неумолимый маркиз, дама, снова закутанная в плащ, форейтор с пистолетами в руках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все направились к ожидавшей их карете. Удаляющийся стук ее тяжелых колес эхом прокатился по сонной улице. В зале «Серебряной фляги» обезумевший хозяин таверны ломал руки над мертвым телом поэта, а на длинном столе колыхались и плясали огни двадцати четырех свечей.</w:t>
      </w:r>
    </w:p>
    <w:p w14:paraId="0C84A14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2B714A" w14:textId="77777777" w:rsidR="0016427B" w:rsidRPr="002C015C" w:rsidRDefault="0016427B" w:rsidP="002C015C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Дорога направо</w:t>
      </w:r>
    </w:p>
    <w:p w14:paraId="38A5F79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217BE7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i/>
          <w:iCs/>
          <w:color w:val="000000"/>
          <w:sz w:val="20"/>
          <w:lang w:val="ru-RU"/>
        </w:rPr>
        <w:t>Итак, три лье тянулась дорога и вдруг озадачила его. Поперек ее пролегла другая дорога, широкая и торная. Давид постоял немного в раздумье и повернул направо.</w:t>
      </w:r>
    </w:p>
    <w:p w14:paraId="73F36D1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AD079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Куда вела дорога, он не знал, но решил в эту ночь уйти от Вернуа подальше. Пройдя одно лье, он поравнялся с большим замком, где, видимо, только что кончилось какое-то празднество. Все окна были освещены; от больших каменных ворот узором расходились следы, оставленные в пыли экипажами гостей.</w:t>
      </w:r>
    </w:p>
    <w:p w14:paraId="7508E59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Еще три лье остались позади, и Давид утомился. Он вздремнул у края дороги, на ложе из сосновых веток, а потом поднялся и опять зашагал по незнакомому пути.</w:t>
      </w:r>
    </w:p>
    <w:p w14:paraId="715E06A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Так пять дней шел он по большой дороге; спал на мягких постелях, приготовленных ему Природой, или на копнах сена, ел черный хлеб радушных пахарей, пил из ручья или из щедрой пастушьей чашки.</w:t>
      </w:r>
    </w:p>
    <w:p w14:paraId="3F33669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Наконец, он перешел через большой мост и вступил в веселый город, который увенчал терниями и лаврами больше поэтов, чем весь остальной мир. Дыхание его участилось, когда Париж запел ему вполголоса приветственную песнь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песнь перекликающихся голосов, шаркающих ног, стучащих колес.</w:t>
      </w:r>
    </w:p>
    <w:p w14:paraId="31F3111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Высоко под крышей старого дома на улице Конти поселился Давид и, примостившись на табурете, принялся писать стихи. Некогда на этой улице жили важные и знатные горожане, а теперь она давала приют тем, кто всегда плетется по стопам разорения и упадка.</w:t>
      </w:r>
    </w:p>
    <w:p w14:paraId="54E434B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Дома здесь были высокие и еще хранили печать былого величия, хотя во многих из них не осталось ничего, кроме пауков и пыли. По ночам на улице слышался стук клинков и крики гуляк, кочующих из таверны в таверну. Там, где когда-то был чинный порядок, воцарился пьяный и грубый разгул. Но именно здесь Давид нашел себе кров, доступный его тощему кошельку. Свет солнца и свет свечи заставал его за пером и бумагой.</w:t>
      </w:r>
    </w:p>
    <w:p w14:paraId="51C8212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Однажды после полудня он возвращался из фуражирской вылазки с хлебом, творогом и бутылкой дешевого вина. Поднимаясь по мрачной лестнице, он столкнулся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точнее сказать, наткнулся на нее, так как она неподвижно стояла на ступеньке,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 xml:space="preserve">— с молодой женщиной такой красоты, какую не рисовало даже пылкое воображение поэта. Под ее длинным, темным распахнутым плащом виднелось роскошное платье. В глазах отражались малейшие оттенки мысли. Они казались то круглыми и наивными, как у ребенка, то длинными и влекущими, как у цыганки. Приподняв одной рукой подол платья, она приоткрыла маленькую туфельку на </w:t>
      </w:r>
      <w:r w:rsidRPr="002C015C">
        <w:rPr>
          <w:rFonts w:ascii="Verdana" w:hAnsi="Verdana"/>
          <w:color w:val="000000"/>
          <w:sz w:val="20"/>
          <w:lang w:val="ru-RU"/>
        </w:rPr>
        <w:lastRenderedPageBreak/>
        <w:t>высоком каблучке и с развязавшимися лентами. Как она была божественна! Ей не пристало гнуть спину, она была рождена, чтобы ласкать собой глаз и повелевать!</w:t>
      </w:r>
    </w:p>
    <w:p w14:paraId="05ABF37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Быть может, она заметила приближение Давида и ждала его помощи.</w:t>
      </w:r>
    </w:p>
    <w:p w14:paraId="30A7D51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О! Она просит месье извинить ее, она заняла собой всю лестницу! Но эта туфелька... такая противная! Ну что с ней поделаешь! Все время развязывается. О, если бы месье был так любезен!..</w:t>
      </w:r>
    </w:p>
    <w:p w14:paraId="31A71B1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Пальцы поэта дрожали, когда он завязывал непослушные ленты. Он почуял опасность и хотел бежать, но глаза у нее стали длинные и влекущие, как у цыганки, и удержали его. Он прислонился к перилам, сжимая в руках бутылку кислого вина.</w:t>
      </w:r>
    </w:p>
    <w:p w14:paraId="72C80B1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Вы были так добры,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улыбаясь, сказала она.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Месье, вероятно, живет в этом доме?</w:t>
      </w:r>
    </w:p>
    <w:p w14:paraId="7F5F40B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Да, сударыня. Да... в этом доме, сударыня.</w:t>
      </w:r>
    </w:p>
    <w:p w14:paraId="0443470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Вероятно, на третьем этаже?</w:t>
      </w:r>
    </w:p>
    <w:p w14:paraId="2408FCE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Нет, сударыня, выше.</w:t>
      </w:r>
    </w:p>
    <w:p w14:paraId="07DB4BE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Женщина чуть раздраженно пошевелила пальцами.</w:t>
      </w:r>
    </w:p>
    <w:p w14:paraId="02FC1E9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Простите. Это был нескромный вопрос. Надеюсь, месье извинит меня? Совершенно неприлично было спрашивать, где вы живете.</w:t>
      </w:r>
    </w:p>
    <w:p w14:paraId="1D2F0EE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Что вы, сударыня. Я живу...</w:t>
      </w:r>
    </w:p>
    <w:p w14:paraId="315B91A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Нет, нет, нет; не говорите. Теперь я вижу, что допустила ошибку. Но что я могу поделать: меня влечет к себе этот дом и все, что с ним связано. Когда-то он был моим домом. Я часто прихожу сюда, чтобы помечтать о тех счастливых днях. Пусть это будет мне оправданием.</w:t>
      </w:r>
    </w:p>
    <w:p w14:paraId="20EFAD6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Вам нет нужды оправдываться... позвольте мне сказать вам,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запинаясь, проговорил поэт.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живу на самом верху, в маленькой комнате, там, где кончается лестница.</w:t>
      </w:r>
    </w:p>
    <w:p w14:paraId="25DD0EC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Окном на улицу?</w:t>
      </w:r>
    </w:p>
    <w:p w14:paraId="2C8DD75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Нет, сударыня, во двор.</w:t>
      </w:r>
    </w:p>
    <w:p w14:paraId="588C058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Послышалось что-то похожее на вздох облегчения.</w:t>
      </w:r>
    </w:p>
    <w:p w14:paraId="0EBC870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 буду вас больше задерживать, месье,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сказала она, и глаза у нее были круглые и наивные.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Присматривайте получше за моим домом. Увы! Он мой только в воспоминаниях. Прощайте, благодарю вас за вашу любезность.</w:t>
      </w:r>
    </w:p>
    <w:p w14:paraId="7194C47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Она ушла, оставив за собой память о своей улыбке и тонкий запах духов.</w:t>
      </w:r>
    </w:p>
    <w:p w14:paraId="73433BB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поднялся по лестнице как во сне. Сон прошел, но улыбка и запах духов преследовали его и не давали ему покоя. Образ незнакомки вдохновил его на элегии о чарующих глазках, песни о любви с первого взгляда, оды о дивном локоне и сонеты о туфельке на маленькой ножке.</w:t>
      </w:r>
    </w:p>
    <w:p w14:paraId="7557A86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Видно, он был истинным поэтом, потому что Ивонна оказалась забыта. Нежная красота пленила его своей свежестью и изяществом. Тонкий аромат, исходивший от нее, будил в нем еще не испытанные чувства.</w:t>
      </w:r>
    </w:p>
    <w:p w14:paraId="3EE3B90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Однажды вечером трое людей собрались за столом в комнате на третьем этаже того же дома. Три стула, стол и свеча на нем составляли всю обстановку. Один из троих был громадный мужчина, одетый в черное. Вид у него был высокомерный. Кончики его вздернутых усов почти касались глаз, смотревших с презрительной усмешкой. Напротив него сидела дама, молодая и прелестная; ее глаза, которые могли быть то круглыми и наивными, как у ребенка, то длинными и влекущими, как у цыганки, горели теперь честолюбием, как у любого заговорщика. Третий был человек дела, смелый и нетерпеливый вояка, дышащий огнем и сталью. Дама и великан в черном называли его капитаном Деролем.</w:t>
      </w:r>
    </w:p>
    <w:p w14:paraId="413D298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Капитан ударил кулаком по столу и сказал, сдерживая ярость:</w:t>
      </w:r>
    </w:p>
    <w:p w14:paraId="626E71B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Сегодня ночью! Когда он поедет к полуночной мессе. Мне надоели бессмысленные заговоры. Довольно с меня условных знаков, шифров, тайных сборищ и прочей ерунды. Будем честными изменниками. Если Франция должна быть избавлена от него, убьем его открыто, не загоняя в ловушки и западни. Сегодня ночью, вот мое слово. И я подкреплю его делом. Я убью его собственной рукой. Сегодня ночью, когда он поедет к мессе.</w:t>
      </w:r>
    </w:p>
    <w:p w14:paraId="420E2FC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Дама нежно посмотрела на капитана. Женщина, даже став заговорщицей, преклоняется перед безрассудной отвагой. Мужчина в черном подкрутил кончики усов и сказал зычным голосом, смягченным светским воспитанием:</w:t>
      </w:r>
    </w:p>
    <w:p w14:paraId="354B05F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lastRenderedPageBreak/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Дорогой капитан, на этот раз я согласен с вами. Ждать больше нечего. Среди дворцовой стражи достаточно преданных нам людей, можно действовать смело.</w:t>
      </w:r>
    </w:p>
    <w:p w14:paraId="1A316C9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Сегодня ночью,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повторил капитан Дероль, снова ударив кулаком по столу.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Вы слышали, что я сказал, маркиз: я убью его собственной рукой.</w:t>
      </w:r>
    </w:p>
    <w:p w14:paraId="751FA0B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 таком случае,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тихо сказал маркиз,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остается решить один вопрос. Надо известить наших сторонников во дворце и сообщить им условный знак. Самые верные нам люди должны сопровождать королевскую карету. Но кто сейчас сумеет пробраться к южным воротам? Их охраняет Рибу: стоит доставить ему наше письмо, и успех обеспечен.</w:t>
      </w:r>
    </w:p>
    <w:p w14:paraId="5966623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перешлю письмо,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сказала дама.</w:t>
      </w:r>
    </w:p>
    <w:p w14:paraId="47D336B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Вы, графиня?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спросил маркиз, поднимая брови.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Ваша преданность велика, мы это знаем, но...</w:t>
      </w:r>
    </w:p>
    <w:p w14:paraId="0CE7F18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Послушайте!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воскликнула дама, вставая и опираясь рукою о стол.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 мансарде этого дома живет юноша из деревни, бесхитростный, кроткий, как овцы, которых он пас. Несколько раз я встречала его на лестнице. Опасаясь, не живет ли он рядом с комнатой, в которой мы обычно встречаемся, я заговорила с ним. Стоит мне захотеть, и он в моих руках. Он пишет стихи у себя в мансарде и, кажется, мечтает обо мне. Он исполнит любое мое желание. Письмо во дворец доставит он.</w:t>
      </w:r>
    </w:p>
    <w:p w14:paraId="3929FEC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Маркиз встал со стула и поклонился.</w:t>
      </w:r>
    </w:p>
    <w:p w14:paraId="1B208C6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Вы не дали мне закончить фразу, графиня,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проговорил он.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хотел сказать: ваша преданность велика, но ей не сравниться с вашим умом и очарованием.</w:t>
      </w:r>
    </w:p>
    <w:p w14:paraId="4AB769B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 xml:space="preserve">В то время как заговорщики вели эту беседу, Давид отделывал стихи, посвященные его </w:t>
      </w:r>
      <w:r w:rsidRPr="002C015C">
        <w:rPr>
          <w:rFonts w:ascii="Verdana" w:hAnsi="Verdana"/>
          <w:color w:val="000000"/>
          <w:sz w:val="20"/>
        </w:rPr>
        <w:t>amourette</w:t>
      </w:r>
      <w:r w:rsidRPr="002C015C">
        <w:rPr>
          <w:rFonts w:ascii="Verdana" w:hAnsi="Verdana"/>
          <w:color w:val="000000"/>
          <w:sz w:val="20"/>
          <w:lang w:val="ru-RU"/>
        </w:rPr>
        <w:t xml:space="preserve"> </w:t>
      </w:r>
      <w:r w:rsidRPr="002C015C">
        <w:rPr>
          <w:rFonts w:ascii="Verdana" w:hAnsi="Verdana"/>
          <w:color w:val="000000"/>
          <w:sz w:val="20"/>
        </w:rPr>
        <w:t>d</w:t>
      </w:r>
      <w:r w:rsidRPr="002C015C">
        <w:rPr>
          <w:rFonts w:ascii="Verdana" w:hAnsi="Verdana"/>
          <w:color w:val="000000"/>
          <w:sz w:val="20"/>
          <w:lang w:val="ru-RU"/>
        </w:rPr>
        <w:t>'</w:t>
      </w:r>
      <w:r w:rsidRPr="002C015C">
        <w:rPr>
          <w:rFonts w:ascii="Verdana" w:hAnsi="Verdana"/>
          <w:color w:val="000000"/>
          <w:sz w:val="20"/>
        </w:rPr>
        <w:t>escalier</w:t>
      </w:r>
      <w:r w:rsidRPr="002C015C">
        <w:rPr>
          <w:rFonts w:ascii="Verdana" w:hAnsi="Verdana"/>
          <w:color w:val="000000"/>
          <w:sz w:val="20"/>
          <w:vertAlign w:val="superscript"/>
        </w:rPr>
        <w:footnoteReference w:id="1"/>
      </w:r>
      <w:r w:rsidRPr="002C015C">
        <w:rPr>
          <w:rFonts w:ascii="Verdana" w:hAnsi="Verdana"/>
          <w:color w:val="000000"/>
          <w:sz w:val="20"/>
          <w:lang w:val="ru-RU"/>
        </w:rPr>
        <w:t>. Он услыхал робкий стук в дверь, и сердце его сильно забилось. Открыв дверь, он увидел перед собой незнакомку. Она тяжело дышала, будто спасалась от преследования, а глаза у нее были круглые и наивные, как у ребенка.</w:t>
      </w:r>
    </w:p>
    <w:p w14:paraId="7960707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Месье,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прошептала она,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меня постигло несчастье. Вы кажетесь мне добрым и отзывчивым, и мне не к кому больше обратиться за помощью. Ах, как я бежала, на улицах много повес, они пристают, не дают проходу! Месье, моя мать умирает. Мой дядя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капитан королевской стражи. Надо, чтобы кто-нибудь немедленно известил его. Могу я надеяться...</w:t>
      </w:r>
    </w:p>
    <w:p w14:paraId="03C697C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Мадемуазель!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перебил Давид, и глаза его горели желанием оказать ей услугу.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Ваши надежды будут моими крыльями. Скажите, как мне найти его.</w:t>
      </w:r>
    </w:p>
    <w:p w14:paraId="74B8DF4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Дама вложила ему в руку запечатанное письмо.</w:t>
      </w:r>
    </w:p>
    <w:p w14:paraId="735B16B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Ступайте к южным воротам,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помните, к южным,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скажите страже: «Сокол вылетел из гнезда». Вас пропустят, а вы подойдете к южному входу во дворец. Повторите те же слова и отдайте письмо тому человеку, который ответит: «Пусть ударит, когда захочет». Это пароль, месье, доверенный мне моим дядей; в стране неспокойно, заговорщики посягают на жизнь короля, и потому с наступлением ночи без пароля никого не подпускают и близко ко дворцу. Если можете, месье, доставьте ему это письмо, чтобы моя мать смогла увидеть его, прежде чем навеки закроются ее глаза.</w:t>
      </w:r>
    </w:p>
    <w:p w14:paraId="088335A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отнесу письмо!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 жаром сказал Давид.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Но могу ли я допустить, чтобы вы одна возвращались домой в такой поздний час? Я...</w:t>
      </w:r>
    </w:p>
    <w:p w14:paraId="2CAD68E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Нет, нет, спешите! Драгоценна каждая секунда. Когда-нибудь,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продолжала она, и глаза у нее стали длинные и влекущие, как у цыганки,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постараюсь отблагодарить вас за вашу доброту.</w:t>
      </w:r>
    </w:p>
    <w:p w14:paraId="139D888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Поэт спрятал письмо на груди и, перепрыгивая через ступеньки, побежал вниз по лестнице. Когда он исчез, дама вернулась в комнату на третьем этаже.</w:t>
      </w:r>
    </w:p>
    <w:p w14:paraId="1D8CA35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Маркиз вопросительно поднял брови.</w:t>
      </w:r>
    </w:p>
    <w:p w14:paraId="37637F8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Побежал,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ответила она,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он такой же глупый и быстроногий, как его овцы.</w:t>
      </w:r>
    </w:p>
    <w:p w14:paraId="7F200A9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Стол снова вздрогнул от удара кулака капитана Дероля.</w:t>
      </w:r>
    </w:p>
    <w:p w14:paraId="0B4478E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Сто тысяч дьяволов,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крикнул он.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забыл свои пистолеты! Я не могу положиться на чужие!</w:t>
      </w:r>
    </w:p>
    <w:p w14:paraId="5CDE718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Возьмите этот,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маркиз, вытаскивая из-под плаща огромный блестящий пистолет, украшенный серебряной чеканкой.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 xml:space="preserve">— Вернее быть не может. Но будьте </w:t>
      </w:r>
      <w:r w:rsidRPr="002C015C">
        <w:rPr>
          <w:rFonts w:ascii="Verdana" w:hAnsi="Verdana"/>
          <w:color w:val="000000"/>
          <w:sz w:val="20"/>
          <w:lang w:val="ru-RU"/>
        </w:rPr>
        <w:lastRenderedPageBreak/>
        <w:t>осторожны, на нем мой герб, а я на подозрении. Ну, пора. За эту ночь мне надо далеко отъехать от Парижа. С рассветом я должен появиться у себя в замке. Милая графиня, мы готовы следовать за вами.</w:t>
      </w:r>
    </w:p>
    <w:p w14:paraId="5CB5684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Маркиз задул свечу. Дама, закутанная в плащ, и оба господина осторожно сошли вниз и смешались с прохожими на узких тротуарах улицы Конти.</w:t>
      </w:r>
    </w:p>
    <w:p w14:paraId="366E8D1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спешил. У южных ворот королевского парка к его груди приставили острую алебарду, но он отстранил ее словами: «Сокол вылетел из гнезда».</w:t>
      </w:r>
    </w:p>
    <w:p w14:paraId="4A286E2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Проходи, друг,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стражник,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да побыстрее.</w:t>
      </w:r>
    </w:p>
    <w:p w14:paraId="0C166EC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 xml:space="preserve">У южного входа во дворец его чуть было не схватили, но его </w:t>
      </w:r>
      <w:r w:rsidRPr="002C015C">
        <w:rPr>
          <w:rFonts w:ascii="Verdana" w:hAnsi="Verdana"/>
          <w:color w:val="000000"/>
          <w:sz w:val="20"/>
        </w:rPr>
        <w:t>mot</w:t>
      </w:r>
      <w:r w:rsidRPr="002C015C">
        <w:rPr>
          <w:rFonts w:ascii="Verdana" w:hAnsi="Verdana"/>
          <w:color w:val="000000"/>
          <w:sz w:val="20"/>
          <w:lang w:val="ru-RU"/>
        </w:rPr>
        <w:t xml:space="preserve"> </w:t>
      </w:r>
      <w:r w:rsidRPr="002C015C">
        <w:rPr>
          <w:rFonts w:ascii="Verdana" w:hAnsi="Verdana"/>
          <w:color w:val="000000"/>
          <w:sz w:val="20"/>
        </w:rPr>
        <w:t>de</w:t>
      </w:r>
      <w:r w:rsidRPr="002C015C">
        <w:rPr>
          <w:rFonts w:ascii="Verdana" w:hAnsi="Verdana"/>
          <w:color w:val="000000"/>
          <w:sz w:val="20"/>
          <w:lang w:val="ru-RU"/>
        </w:rPr>
        <w:t xml:space="preserve"> </w:t>
      </w:r>
      <w:r w:rsidRPr="002C015C">
        <w:rPr>
          <w:rFonts w:ascii="Verdana" w:hAnsi="Verdana"/>
          <w:color w:val="000000"/>
          <w:sz w:val="20"/>
        </w:rPr>
        <w:t>passe</w:t>
      </w:r>
      <w:r w:rsidRPr="002C015C">
        <w:rPr>
          <w:rFonts w:ascii="Verdana" w:hAnsi="Verdana"/>
          <w:color w:val="000000"/>
          <w:sz w:val="20"/>
          <w:vertAlign w:val="superscript"/>
        </w:rPr>
        <w:footnoteReference w:id="2"/>
      </w:r>
      <w:r w:rsidRPr="002C015C">
        <w:rPr>
          <w:rFonts w:ascii="Verdana" w:hAnsi="Verdana"/>
          <w:color w:val="000000"/>
          <w:sz w:val="20"/>
          <w:lang w:val="ru-RU"/>
        </w:rPr>
        <w:t xml:space="preserve"> снова оказал магическое действие на стражников. Один из них вышел вперед и начал: «Пусть ударит...» Но тут что-то произошло, и стража смешалась. Какой-то человек с пронизывающим взглядом и военной выправкой внезапно протиснулся вперед и выхватил из рук Давида письмо. «Идемте со мной»,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он и провел его в большой зал. Здесь он вскрыл конверт и прочитал письмо. «Капитан Тетро!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позвал он проходившего мимо офицера, одетого в форму мушкетеров.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Арестуйте и заточите в тюрьму стражу южного входа и южных ворот. Замените ее надежными людьми». Давиду он опять сказал: «Идемте со мной».</w:t>
      </w:r>
    </w:p>
    <w:p w14:paraId="53A4093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 провел его через коридор и приемную в обширный кабинет, где в большом кожаном кресле, одетый во все черное, в тяжком раздумье сидел мрачный человек. Обращаясь к этому человеку, он сказал:</w:t>
      </w:r>
    </w:p>
    <w:p w14:paraId="5701EBF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Ваше величество, я говорил вам, что дворец кишит изменниками и шпионами, как погреб крысами. Вы, ваше величество, считали, что это плод моей фантазии. Но вот человек, проникший с их помощью во дворец. Он явился с письмом, которое мне удалось перехватить. Я привел его сюда, чтобы вы, ваше величество, убедились, что мое рвение отнюдь не чрезмерно.</w:t>
      </w:r>
    </w:p>
    <w:p w14:paraId="7FC6B8B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сам допрошу его,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отозвался король, шевельнувшись в своем кресле. Он с трудом поднял отяжелевшие веки и мутным взором посмотрел на Давида.</w:t>
      </w:r>
    </w:p>
    <w:p w14:paraId="05A9886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Поэт преклонил колено.</w:t>
      </w:r>
    </w:p>
    <w:p w14:paraId="53E34A6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Откуда явился ты?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спросил король.</w:t>
      </w:r>
    </w:p>
    <w:p w14:paraId="51AA7A4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Из деревни Вернуа, департамент Ора-и-Луара.</w:t>
      </w:r>
    </w:p>
    <w:p w14:paraId="1422EC3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Что ты делаешь в Париже?</w:t>
      </w:r>
    </w:p>
    <w:p w14:paraId="1ACCA05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Я... хочу стать поэтом, ваше величество.</w:t>
      </w:r>
    </w:p>
    <w:p w14:paraId="373029C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Что ты делал в Вернуа?</w:t>
      </w:r>
    </w:p>
    <w:p w14:paraId="4DC0BBD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Пас отцовских овец.</w:t>
      </w:r>
    </w:p>
    <w:p w14:paraId="75F4336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Король снова пошевелился, и глаза его посветлели.</w:t>
      </w:r>
    </w:p>
    <w:p w14:paraId="3464C4A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О! Среди полей?</w:t>
      </w:r>
    </w:p>
    <w:p w14:paraId="18D8B9B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Да, ваше величество.</w:t>
      </w:r>
    </w:p>
    <w:p w14:paraId="4D58ADA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Ты жил среди полей. Ты уходил на заре из дома, вдыхая утреннюю прохладу, и ложился под кустом на траву. Стадо рассыпалось по склону холма; ты пил ключевую воду, забравшись в тень, ел вкусный черный хлеб и слушал, как в роще свистят черные дрозды. Не так ли, пастух?</w:t>
      </w:r>
    </w:p>
    <w:p w14:paraId="5E0A4D7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Да, ваше величество,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вздыхая, сказал Давид,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как пчелы жужжат, перелетая с цветка на цветок, а на холме поют сборщики винограда.</w:t>
      </w:r>
    </w:p>
    <w:p w14:paraId="4C4A7C6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Да, да,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нетерпеливо перебил король,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поют, разумеется, и сборщики винограда; но черные дрозды! Ты слышал, как они свистят? Часто они пели в роще?</w:t>
      </w:r>
    </w:p>
    <w:p w14:paraId="6092B79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Нигде, ваше величество, они не поют так хорошо, как у нас в Вернуа. Я пытался передать их трели в стихах, которые я написал.</w:t>
      </w:r>
    </w:p>
    <w:p w14:paraId="779AA6B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Ты помнишь эти стихи?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оживился король.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Давно я не слыхал черных дроздов. Передать стихами их песню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это лучше, чем владеть королевством! Вечером ты загонял овец в овчарню и в мире и покое ел свой хлеб. Ты помнишь эти стихи, пастух?</w:t>
      </w:r>
    </w:p>
    <w:p w14:paraId="02FBEDB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Вот они, ваше величество,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 почтительным рвением сказал Давид:</w:t>
      </w:r>
    </w:p>
    <w:p w14:paraId="15DC4B5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434716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Глянь, пастух, твои овечки</w:t>
      </w:r>
    </w:p>
    <w:p w14:paraId="130AF8DA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Резво скачут по лугам;</w:t>
      </w:r>
    </w:p>
    <w:p w14:paraId="26F97F37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Слышишь, ели клонит ветер,</w:t>
      </w:r>
    </w:p>
    <w:p w14:paraId="4C92276A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Пан прижал свирель к губам.</w:t>
      </w:r>
    </w:p>
    <w:p w14:paraId="1DFEDD75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582A413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Слышишь, мы свистим на ветках,</w:t>
      </w:r>
    </w:p>
    <w:p w14:paraId="0FDD4D30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Видишь, к стаду мы летим,</w:t>
      </w:r>
    </w:p>
    <w:p w14:paraId="37E6ED93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Дай нам шерсти, наши гнёзда</w:t>
      </w:r>
    </w:p>
    <w:p w14:paraId="3134F0A7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2C015C">
        <w:rPr>
          <w:rFonts w:ascii="Verdana" w:hAnsi="Verdana"/>
          <w:color w:val="000000"/>
          <w:sz w:val="20"/>
        </w:rPr>
        <w:t>Обогреть...</w:t>
      </w:r>
    </w:p>
    <w:p w14:paraId="5700FEBF" w14:textId="77777777" w:rsidR="0016427B" w:rsidRPr="002C015C" w:rsidRDefault="0016427B" w:rsidP="002C015C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5C39DB8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Ваше величество,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перебил резкий голос,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разрешите мне задать этому рифмоплету несколько вопросов. Время не ждет. Прошу прощения, ваше величество, если я слишком назойлив в моей заботе о вашей безопасности.</w:t>
      </w:r>
    </w:p>
    <w:p w14:paraId="32A874D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Преданность герцога д'Омаль слишком хорошо испытана, чтобы быть назойливой.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Король погрузился в кресло, и глаза его снова помутнели.</w:t>
      </w:r>
    </w:p>
    <w:p w14:paraId="0397DE1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Прежде всего,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герцог,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прочту вам письмо, которое я у него отобрал.</w:t>
      </w:r>
    </w:p>
    <w:p w14:paraId="742FB460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«Сегодня годовщина смерти наследника престола. Если он поедет, по своему обыкновению, к полуночной мессе молиться за упокой души своего сына, сокол ударит на углу улицы Эспланад. Если таково его намерение, поставьте красный фонарь в верхней комнате, в юго-западном углу дворца, чтобы сокол был наготове».</w:t>
      </w:r>
    </w:p>
    <w:p w14:paraId="6527C48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Пастух,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строго сказал герцог,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ты слышал, что здесь написано. Кто вручил тебе это письмо?</w:t>
      </w:r>
    </w:p>
    <w:p w14:paraId="41AB606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Господин герцог,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просто сказал Давид.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вам отвечу. Мне дала его дама. Она сказала, что ее мать больна и надо вызвать ее дядю к постели умирающей. Мне непонятен смысл этого письма, но я готов поклясться, что дама прекрасна и добра.</w:t>
      </w:r>
    </w:p>
    <w:p w14:paraId="669E6F2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Опиши эту женщину,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приказал герцог,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расскажи, как она тебя одурачила.</w:t>
      </w:r>
    </w:p>
    <w:p w14:paraId="671B81F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Описать ее!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Давид, и нежная улыбка осветила его лицо.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Где найти те слова, которые могли бы совершить это чудо! Она... Она соткана из света солнца и мрака ночи. Она стройна, как ольха, и гибка, словно ива. Поглядишь ей в глаза, и они мгновенно меняются: широко открытые, они вдруг сощурятся и смотрят, как солнце сквозь набежавшие облака. Она появляется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все сияет вокруг, она исчезает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ничего нет, только аромат боярышника. Я увидел ее на улице Конти, дом двадцать девять.</w:t>
      </w:r>
    </w:p>
    <w:p w14:paraId="255697A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Это дом, за которым мы следили,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герцог, обращаясь к королю.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Благодаря красноречию этого простака перед нами предстал портрет гнусной графини Кебедо.</w:t>
      </w:r>
    </w:p>
    <w:p w14:paraId="0605E71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Ваше величество и ваша светлость,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взволнованно начал Давид.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Надеюсь, мои жалкие слова ни на кого не навлекут несправедливого гнева. Я смотрел в глаза этой даме. Ручаюсь своей жизнью, она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ангел, что бы ни было в этом письме.</w:t>
      </w:r>
    </w:p>
    <w:p w14:paraId="2B7E76D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Герцог пристально посмотрел на него.</w:t>
      </w:r>
    </w:p>
    <w:p w14:paraId="2DA276D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подвергну тебя испытанию,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он, отчеканивая каждое слово.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Переодетый королем, ты, в его карете, поедешь в полночь к мессе. Согласен ты на это испытание?</w:t>
      </w:r>
    </w:p>
    <w:p w14:paraId="4CB4FFC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улыбнулся.</w:t>
      </w:r>
    </w:p>
    <w:p w14:paraId="56C6271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смотрел ей в глаза,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повторил он.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Мне других доказательств не надо. А вы действуйте по своему усмотрению.</w:t>
      </w:r>
    </w:p>
    <w:p w14:paraId="0AD5E84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В половине двенадцатого герцог д'Омаль собственными руками поставил красный фонарь на окно в юго-западном углу дворца. За десять минут до назначенного часа Давид, опираясь на руку герцога, с ног до головы облаченный в королевскую одежду, прикрыв лицо капюшоном, проследовал из королевских покоев к ожидавшей его карете. Герцог помог ему войти и закрыл дверцу. Карета быстро покатила к собору.</w:t>
      </w:r>
    </w:p>
    <w:p w14:paraId="4B3DE17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 xml:space="preserve">В доме на углу улицы Эспланад засел капитан Тетро с двадцатью молодцами, готовый ринуться на крамольников, как только они появятся. Но, по-видимому, какие-то соображения заставили заговорщиков изменить свой план. Когда королевская карета достигла улицы Кристоф, не доезжая одного квартала до улицы Эспланад, из-за угла выскочил капитан Дероль со своей кучкой цареубийц и напал на экипаж. Стража, охранявшая карету, оправившись от замешательства, оказала яростное сопротивление. Капитан Тетро, заслышав шум схватки, поспешил со своим отрядом на выручку. Но в это время отчаянный Дероль распахнул дверцу королевской кареты, приставил пистолет к груди человека, закутанного в темный </w:t>
      </w:r>
      <w:r w:rsidRPr="002C015C">
        <w:rPr>
          <w:rFonts w:ascii="Verdana" w:hAnsi="Verdana"/>
          <w:color w:val="000000"/>
          <w:sz w:val="20"/>
          <w:lang w:val="ru-RU"/>
        </w:rPr>
        <w:lastRenderedPageBreak/>
        <w:t>плащ, и выстрелил. С прибытием подкреплений улица огласилась криками и лязгом стали; лошади испугались и понесли. На подушках кареты лежало мертвое тело несчастного поэта и мнимого короля, сраженного пулей из пистолета монсеньора маркиза де Бопертюи.</w:t>
      </w:r>
    </w:p>
    <w:p w14:paraId="1FFF3FA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E392CE7" w14:textId="77777777" w:rsidR="0016427B" w:rsidRPr="002C015C" w:rsidRDefault="0016427B" w:rsidP="002C015C">
      <w:pPr>
        <w:pStyle w:val="Heading6"/>
        <w:keepNext w:val="0"/>
        <w:keepLines w:val="0"/>
        <w:suppressAutoHyphens/>
        <w:spacing w:before="0" w:line="240" w:lineRule="auto"/>
        <w:ind w:firstLine="283"/>
        <w:jc w:val="both"/>
        <w:rPr>
          <w:rFonts w:ascii="Verdana" w:hAnsi="Verdana"/>
          <w:b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Главная дорога</w:t>
      </w:r>
    </w:p>
    <w:p w14:paraId="127C67D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9A89FB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i/>
          <w:iCs/>
          <w:color w:val="000000"/>
          <w:sz w:val="20"/>
          <w:lang w:val="ru-RU"/>
        </w:rPr>
        <w:t>Итак, три лье тянулась дорога и вдруг озадачила его. Поперек ее пролегла другая дорога, широкая и торная. Давид постоял немного в раздумье и присел отдохнуть у обочины.</w:t>
      </w:r>
    </w:p>
    <w:p w14:paraId="6503E59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8B3E2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Куда вели эти дороги, он не знал. Любая из них могла открыть перед ним большой мир, полный удач и опасностей. Давид сидел у обочины, и вдруг взгляд его упал на яркую звезду, которую они с Ивонной называли своей. Тогда он вспомнил Ивонну и подумал о том, не поступил ли он опрометчиво. Неужели несколько запальчивых слов заставят его покинуть свой дом и Ивонну? Неужели любовь так хрупка, что ревность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самое истинное доказательство любви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может ее разбить! Сколько раз убеждался он, что утро бесследно уносит легкую вечернюю тоску. Он еще может вернуться, и ни один обитатель сладко спящей деревушки Вернуа ничего не узнает. Сердце его принадлежит Ивонне, здесь он прожил всю жизнь, здесь может он сочинять свои стихи и найти свое счастье.</w:t>
      </w:r>
    </w:p>
    <w:p w14:paraId="35DC1A69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поднялся, и тревожные, сумасбродные мысли, не дававшие ему покоя, развеялись. Твердым шагом пустился он в обратный путь. Когда он добрался до Вернуа, от его жажды скитаний ничего не осталось. Он миновал загон для овец; заслышав шаги позднего прохожего, они шарахнулись и сбились в кучу, и от этого знакомого домашнего звука на сердце у Давида потеплело. Тихонько поднялся он в свою комнатку и улегся в постель, благодарный судьбе за то, что эта ночь не застигла его в горьких странствиях по неведомым дорогам.</w:t>
      </w:r>
    </w:p>
    <w:p w14:paraId="57EE097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Как хорошо понимал он сердце женщины! На следующий вечер Ивонна пришла к колодцу, где собиралась молодежь, чтобы кюре не оставался без дела. Краешком глаза девушка искала Давида, хотя сжатый рот ее выражал непреклонность. Давид перехватил ее взгляд, не испугался сурового рта, сорвал с него слово примирения, а потом, когда они вместе возвращались домой,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поцелуй.</w:t>
      </w:r>
    </w:p>
    <w:p w14:paraId="61EE9DA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Через три месяца они поженились. Отец Давида был отличным хозяином, и дела его шли на славу. Он задал такую свадьбу, что молва о ней разнеслась на три лье в окружности. И жениха и невесту очень любили в деревне. По улице прошла праздничная процессия, на лужайке были устроены танцы, а из города Дрё для увеселения гостей прибыли театр марионеток и фокусник.</w:t>
      </w:r>
    </w:p>
    <w:p w14:paraId="1A22238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Год спустя отец Давида умер. Давид получил в наследство дом и овечье стадо. Самая пригожая и ловкая хозяйка в деревне тоже принадлежала ему. Ух, как сверкали на солнце ведра и медные котлы Ивонны! Взглянешь, проходя мимо, и ослепнешь от блеска. Но не закрывайте глаз, идите смело, один только вид сада Ивонны, с его искусно разделанными веселыми клумбами, сразу возвратит вам зрение. А песни Ивонны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они доносились даже до старого каштана, что раскинулся над кузницей папаши Грюно.</w:t>
      </w:r>
    </w:p>
    <w:p w14:paraId="2ABA879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Но наступил однажды день, когда Давид вытащил лист бумаги из давно не открывавшегося ящика и принялся грызть карандаш. Снова пришла весна и прикоснулась к его сердцу. Видно, он был истинным поэтом, потому что Ивонна оказалась почти совсем забытой. Все существо Давида заполнило колдовское очарование обновленной земли. Аромат лесов и цветущих долин странно тревожил его душу. Прежде он с утра уходил в луга со своим стадом и вечером благополучно пригонял его домой. Теперь же он ложился в тени куста и начинал нанизывать строчки на клочках бумаги. Овцы разбредались, а волки, приметив, что там, где стихи даются трудно, баранина достается легко, выходили из леса и похищали ягнят.</w:t>
      </w:r>
    </w:p>
    <w:p w14:paraId="50F00AD0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Стихов становилось у Давида все больше, а овец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 xml:space="preserve">— все меньше. Цвет лица и характер у Ивонны испортились, речь огрубела. Ведра и котлы ее потускнели, зато глаза засверкали злым блеском. Она объявила поэту, что его безделье губит их стадо и разоряет все хозяйство. Давид нанял мальчика караулить стадо, заперся в маленькой чердачной комнатке и продолжал писать стихи. Мальчик тоже оказался </w:t>
      </w:r>
      <w:r w:rsidRPr="002C015C">
        <w:rPr>
          <w:rFonts w:ascii="Verdana" w:hAnsi="Verdana"/>
          <w:color w:val="000000"/>
          <w:sz w:val="20"/>
          <w:lang w:val="ru-RU"/>
        </w:rPr>
        <w:lastRenderedPageBreak/>
        <w:t>по натуре поэтом, но, не умея выражать свои чувства в стихах, проводил время в мечтательной дремоте. Волки не замедлили обнаружить, что стихи и сон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 существу, одно и то же, и стадо неуклонно и быстро сокращалось. С той же быстротой ухудшался характер Ивонны. Иногда она останавливалась посередине двора и принималась осыпать громкой бранью Давида, сидевшего перед окном на своем чердаке. И крики ее доносились даже до старого каштана, что раскинулся над кузницей папаши Грюно.</w:t>
      </w:r>
    </w:p>
    <w:p w14:paraId="23DBA36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Господин Папино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добрый, мудрый нотариус, вечно совавший свой нос в чужие дела, видел все это. Он пришел к Давиду, подкрепился основательной понюшкой табака и произнес следующее:</w:t>
      </w:r>
    </w:p>
    <w:p w14:paraId="3C1992F2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Друг мой Миньо! В свое время я поставил печать на брачном свидетельстве твоего отца. Мне было бы очень тягостно заверять документ, означающий банкротство его сына. Но именно к этому идет дело. Я говорю с тобой, как старый друг. Выслушай меня. Насколько я могу судить, тебя влечет только поэзия. В Дрё у меня есть друг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господин Бриль. Жорж Бриль. Дом его весь заставлен и завален книгами, среди которых он расчистил себе маленький уголок для жилья. Он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человек ученый, каждый год бывает в Париже, сам написал несколько книг. Он может рассказать, когда были построены катакомбы, и как люди узнали названия звезд, и почему у кулика длинный клюв. Смысл и форма стиха для него так же понятны, как для тебя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блеянье овец. Я дам тебе письмо к нему, и он прочтет твои стихи. И тогда ты узнаешь, стоит ли тебе писать, или лучше посвятить свое время жене и хозяйству.</w:t>
      </w:r>
    </w:p>
    <w:p w14:paraId="3C271B8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Пишите письмо,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отвечал Давид.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Жаль, что вы раньше не заговорили со мной об этом.</w:t>
      </w:r>
    </w:p>
    <w:p w14:paraId="43585DD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На рассвете следующего дня он шел по дороге, ведущей в Дрё, с драгоценным свертком стихов под мышкой. В полдень он отряхнул пыль со своих сапог у дверей дома господина Бриля. Этот ученый муж вскрыл печать на письме господина Папино и сквозь сверкающие очки поглотил его содержание, как солнечные лучи поглощают влагу. Он ввел Давида в свой кабинет и усадил его на островке, среди бурного моря книг.</w:t>
      </w:r>
    </w:p>
    <w:p w14:paraId="3015D43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Господин Бриль был добросовестным человеком. Он и глазом не моргнул, заметив увесистую рукопись в четыре пальца толщиной. Он разгладил пухлый свиток на колене и начал читать. Он не пропускал ничего, вгрызаясь в кипу бумаги, как червь вгрызается в орех в поисках ядра.</w:t>
      </w:r>
    </w:p>
    <w:p w14:paraId="507BB95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Между тем Давид сидел на своем островке, с трепетом озирая бушующие со всех сторон волны литературы. Книжное море ревело в его ушах. Для плавания по этому морю у него не было ни карты, ни компаса. Наверно, половина всех людей в мире пишет книги, решил Давид.</w:t>
      </w:r>
    </w:p>
    <w:p w14:paraId="3581491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Господин Бриль добрался до последней страницы. Он снял очки и протер их носовым платком.</w:t>
      </w:r>
    </w:p>
    <w:p w14:paraId="3BDEE4E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Как чувствует себя мой друг Папино?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осведомился он.</w:t>
      </w:r>
    </w:p>
    <w:p w14:paraId="710160E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Превосходно,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ответил Давид.</w:t>
      </w:r>
    </w:p>
    <w:p w14:paraId="5CEFE4C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Сколько у вас овец, господин Миньо?</w:t>
      </w:r>
    </w:p>
    <w:p w14:paraId="7A284BD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Вчера я насчитал триста девять. Моему стаду не посчастливилось. Раньше в нем было восемьсот пятьдесят овец.</w:t>
      </w:r>
    </w:p>
    <w:p w14:paraId="76F2044A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У вас есть жена и дом, и вы жили в довольстве. Овцы давали вам все, что нужно. Вы уходили с ними в поля, дышали свежим, бодрящим воздухом, и сладок был хлеб, который вы ели. Вам оставалось только глядеть за своим стадом и, отдыхая на лоне природы, слушать, как в соседней роще свистят черные дрозды. Я пока что не отклонился от истины?</w:t>
      </w:r>
    </w:p>
    <w:p w14:paraId="3D9B89E3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Да, так было,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ответил Давид.</w:t>
      </w:r>
    </w:p>
    <w:p w14:paraId="13059ED0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прочел все ваши стихи,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продолжал господин Бриль, блуждая взором по своему книжному морю, словно высматривал парус на горизонте.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Поглядите в окно, господин Миньо, и скажите мне, что вы видите вон на том дереве.</w:t>
      </w:r>
    </w:p>
    <w:p w14:paraId="59AA40C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вижу ворону,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отвечал Давид, посмотрев, куда ему было указано.</w:t>
      </w:r>
    </w:p>
    <w:p w14:paraId="738389AC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Вот птица,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господин Бриль,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 xml:space="preserve">— которая поможет мне исполнить мой долг. Вы знаете эту птицу, господин Миньо, она считается философом среди пернатых. Ворона счастлива, потому что покорна своей доле. Нет птицы более веселой и сытой, чем ворона с ее насмешливым взглядом и походкой вприпрыжку. </w:t>
      </w:r>
      <w:r w:rsidRPr="002C015C">
        <w:rPr>
          <w:rFonts w:ascii="Verdana" w:hAnsi="Verdana"/>
          <w:color w:val="000000"/>
          <w:sz w:val="20"/>
          <w:lang w:val="ru-RU"/>
        </w:rPr>
        <w:lastRenderedPageBreak/>
        <w:t>Поля дают ей все, что она пожелает. Никогда она не горюет о том, что оперение у нее не так красиво, как у иволги. Вы слышали, господин Миньо, каким голосом одарила ее природа? И вы думаете, соловей счастливее?</w:t>
      </w:r>
    </w:p>
    <w:p w14:paraId="18458FF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встал. Ворона хрипло каркнула за окном.</w:t>
      </w:r>
    </w:p>
    <w:p w14:paraId="3FB0893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Благодарю вас, господин Бриль,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медленно произнес он.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Значит, среди всего этого вороньего карканья не прозвучало ни единой соловьиной ноты?</w:t>
      </w:r>
    </w:p>
    <w:p w14:paraId="728DBDD4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бы не пропустил ее,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со вздохом ответил господин Бриль.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Я прочел каждое слово. Наслаждайтесь поэзией, юноша, но не пытайтесь больше писать.</w:t>
      </w:r>
    </w:p>
    <w:p w14:paraId="42B85198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Благодарю вас,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повторил Давид.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Пойду домой, к моим овцам.</w:t>
      </w:r>
    </w:p>
    <w:p w14:paraId="341F1D7E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Если вы согласитесь пообедать со мной,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книжник,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и постараетесь не огорчаться, я подробно изложу вам мою точку зрения.</w:t>
      </w:r>
    </w:p>
    <w:p w14:paraId="28BB4C7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Нет,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Давид,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мне надо быть в поле и каркать на моих овец.</w:t>
      </w:r>
    </w:p>
    <w:p w14:paraId="3471DF2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И со свертком стихов под мышкой он побрел обратно в Вернуа. Придя в деревню, он завернул в лавку Цейглера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армянского еврея, который торговал всякой всячиной, попадавшей ему в руки.</w:t>
      </w:r>
    </w:p>
    <w:p w14:paraId="0F89C3AB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Друг,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Давид,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волки таскают у меня овец из стада. Мне нужно какое-нибудь огнестрельное оружие. Что вы можете предложить мне?</w:t>
      </w:r>
    </w:p>
    <w:p w14:paraId="33241FF5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Несчастливый у меня сегодня день, друг Миньо,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отвечал Цейглер, разводя руками.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Придется, видно, отдать вам за бесценок великолепное оружие. Всего лишь на прошлой неделе я приобрел у бродячего торговца целую повозку разных вещей, которые он купил на распродаже имущества одного знатного вельможи, титула его не знаю. Этот вельможа сослан за участие в заговоре против короля, а замок его и все достояние проданы с молотка по приказу короны. Я получил и кое-что из оружия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превосходнейшие вещицы. Вот пистолет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о, это оружие, достойное принца! Вам он обойдется всего лишь в сорок франков, друг Миньо, и пусть я потеряю на этом деле десять франков. Но, может быть, вам требуется аркебуза...</w:t>
      </w:r>
    </w:p>
    <w:p w14:paraId="0BEAD39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Пистолет мне подойдет,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отвечал Давид, бросая деньги на прилавок.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Он заряжен?</w:t>
      </w:r>
    </w:p>
    <w:p w14:paraId="4AC53787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Я сам заряжу его,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Цейглер,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а если вы добавите еще десять франков, дам вам запас пороха и пуль.</w:t>
      </w:r>
    </w:p>
    <w:p w14:paraId="0AF01BCD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Давид сунул пистолет за пазуху и направился домой. Ивонны не было, в последнее время она часто уходила к соседкам. Но в кухонной печке еще тлел огонь. Давид приоткрыл печную дверцу и кинул сверток со стихами на красные угли. Бумага вспыхнула, пламя взвилось, и в трубе раздался какой-то странный, хриплый звук</w:t>
      </w:r>
    </w:p>
    <w:p w14:paraId="38672E36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Карканье вороны,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сказал поэт.</w:t>
      </w:r>
    </w:p>
    <w:p w14:paraId="6964A3EF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Он поднялся на свой чердак и захлопнул дверь. В деревне стояла такая тишина, что множество людей услышало грохот выстрела из большого пистолета. Жители толпой бросились к дому Давида и, толкаясь, побежали на чердак, откуда тянулся дымок.</w:t>
      </w:r>
    </w:p>
    <w:p w14:paraId="54F1EB41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Мужчины положили тело поэта на постель, кое-как прикрыв разодранные перышки несчастной вороны. Женщины трещали без умолку, ахали и причитали. Несколько соседок побежали сообщить печальную весть Ивонне.</w:t>
      </w:r>
    </w:p>
    <w:p w14:paraId="5FDAF7E0" w14:textId="77777777" w:rsidR="0016427B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Господин Папино, чей любознательный нос привел его на место происшествия одним из первых, подобрал с пола пистолет и со смешанным выражением восхищения и скорби стал разглядывать серебряную чеканку.</w:t>
      </w:r>
    </w:p>
    <w:p w14:paraId="2EA13659" w14:textId="6E642F5A" w:rsidR="00421F5E" w:rsidRPr="002C015C" w:rsidRDefault="0016427B" w:rsidP="002C015C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C015C">
        <w:rPr>
          <w:rFonts w:ascii="Verdana" w:hAnsi="Verdana"/>
          <w:color w:val="000000"/>
          <w:sz w:val="20"/>
          <w:lang w:val="ru-RU"/>
        </w:rPr>
        <w:t>—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На этом пистолете,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заметил он вполголоса, обращаясь к кюре,</w:t>
      </w:r>
      <w:r w:rsidRPr="002C015C">
        <w:rPr>
          <w:rFonts w:ascii="Verdana" w:hAnsi="Verdana"/>
          <w:color w:val="000000"/>
          <w:sz w:val="20"/>
        </w:rPr>
        <w:t> </w:t>
      </w:r>
      <w:r w:rsidRPr="002C015C">
        <w:rPr>
          <w:rFonts w:ascii="Verdana" w:hAnsi="Verdana"/>
          <w:color w:val="000000"/>
          <w:sz w:val="20"/>
          <w:lang w:val="ru-RU"/>
        </w:rPr>
        <w:t>— фамильный герб монсеньора маркиза де Бопертюи.</w:t>
      </w:r>
    </w:p>
    <w:sectPr w:rsidR="00421F5E" w:rsidRPr="002C015C" w:rsidSect="002C0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4E899" w14:textId="77777777" w:rsidR="00EC22FC" w:rsidRDefault="00EC22FC" w:rsidP="0016427B">
      <w:pPr>
        <w:spacing w:after="0" w:line="240" w:lineRule="auto"/>
      </w:pPr>
      <w:r>
        <w:separator/>
      </w:r>
    </w:p>
  </w:endnote>
  <w:endnote w:type="continuationSeparator" w:id="0">
    <w:p w14:paraId="1375C9F4" w14:textId="77777777" w:rsidR="00EC22FC" w:rsidRDefault="00EC22FC" w:rsidP="00164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362A7" w14:textId="77777777" w:rsidR="002C015C" w:rsidRDefault="002C015C" w:rsidP="005D0AB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E8CBA77" w14:textId="77777777" w:rsidR="002C015C" w:rsidRDefault="002C015C" w:rsidP="002C015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C7D67" w14:textId="219FAC5E" w:rsidR="002C015C" w:rsidRPr="002C015C" w:rsidRDefault="002C015C" w:rsidP="002C015C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2C015C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2C015C">
      <w:rPr>
        <w:rStyle w:val="PageNumber"/>
        <w:rFonts w:ascii="Arial" w:hAnsi="Arial" w:cs="Arial"/>
        <w:color w:val="999999"/>
        <w:sz w:val="20"/>
      </w:rPr>
      <w:t>http</w:t>
    </w:r>
    <w:r w:rsidRPr="002C015C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2C015C">
      <w:rPr>
        <w:rStyle w:val="PageNumber"/>
        <w:rFonts w:ascii="Arial" w:hAnsi="Arial" w:cs="Arial"/>
        <w:color w:val="999999"/>
        <w:sz w:val="20"/>
      </w:rPr>
      <w:t>artefact</w:t>
    </w:r>
    <w:r w:rsidRPr="002C015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C015C">
      <w:rPr>
        <w:rStyle w:val="PageNumber"/>
        <w:rFonts w:ascii="Arial" w:hAnsi="Arial" w:cs="Arial"/>
        <w:color w:val="999999"/>
        <w:sz w:val="20"/>
      </w:rPr>
      <w:t>lib</w:t>
    </w:r>
    <w:r w:rsidRPr="002C015C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2C015C">
      <w:rPr>
        <w:rStyle w:val="PageNumber"/>
        <w:rFonts w:ascii="Arial" w:hAnsi="Arial" w:cs="Arial"/>
        <w:color w:val="999999"/>
        <w:sz w:val="20"/>
      </w:rPr>
      <w:t>ru</w:t>
    </w:r>
    <w:r w:rsidRPr="002C015C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A7110" w14:textId="77777777" w:rsidR="002C015C" w:rsidRDefault="002C01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05ED91" w14:textId="77777777" w:rsidR="00EC22FC" w:rsidRDefault="00EC22FC" w:rsidP="0016427B">
      <w:pPr>
        <w:spacing w:after="0" w:line="240" w:lineRule="auto"/>
      </w:pPr>
      <w:r>
        <w:separator/>
      </w:r>
    </w:p>
  </w:footnote>
  <w:footnote w:type="continuationSeparator" w:id="0">
    <w:p w14:paraId="473C1998" w14:textId="77777777" w:rsidR="00EC22FC" w:rsidRDefault="00EC22FC" w:rsidP="0016427B">
      <w:pPr>
        <w:spacing w:after="0" w:line="240" w:lineRule="auto"/>
      </w:pPr>
      <w:r>
        <w:continuationSeparator/>
      </w:r>
    </w:p>
  </w:footnote>
  <w:footnote w:id="1">
    <w:p w14:paraId="14798DE1" w14:textId="77777777" w:rsidR="0016427B" w:rsidRDefault="0016427B" w:rsidP="002C015C">
      <w:pPr>
        <w:pStyle w:val="FootNote"/>
        <w:spacing w:after="60"/>
        <w:ind w:firstLine="0"/>
      </w:pPr>
      <w:r w:rsidRPr="002C015C">
        <w:rPr>
          <w:vertAlign w:val="superscript"/>
        </w:rPr>
        <w:footnoteRef/>
      </w:r>
      <w:r>
        <w:t xml:space="preserve"> </w:t>
      </w:r>
      <w:r w:rsidRPr="002C015C">
        <w:rPr>
          <w:rFonts w:ascii="Calibri" w:hAnsi="Calibri" w:cs="Calibri"/>
        </w:rPr>
        <w:t xml:space="preserve">Случайная, мимолётная любовь </w:t>
      </w:r>
      <w:r w:rsidRPr="002C015C">
        <w:rPr>
          <w:rFonts w:ascii="Calibri" w:hAnsi="Calibri" w:cs="Calibri"/>
          <w:i/>
          <w:iCs/>
        </w:rPr>
        <w:t>(франц.)</w:t>
      </w:r>
      <w:r w:rsidRPr="002C015C">
        <w:rPr>
          <w:rFonts w:ascii="Calibri" w:hAnsi="Calibri" w:cs="Calibri"/>
        </w:rPr>
        <w:t>.</w:t>
      </w:r>
    </w:p>
  </w:footnote>
  <w:footnote w:id="2">
    <w:p w14:paraId="16449FB9" w14:textId="77777777" w:rsidR="0016427B" w:rsidRDefault="0016427B" w:rsidP="002C015C">
      <w:pPr>
        <w:pStyle w:val="FootNote"/>
        <w:spacing w:after="60"/>
        <w:ind w:firstLine="0"/>
      </w:pPr>
      <w:r w:rsidRPr="002C015C">
        <w:rPr>
          <w:vertAlign w:val="superscript"/>
        </w:rPr>
        <w:footnoteRef/>
      </w:r>
      <w:r>
        <w:t xml:space="preserve"> </w:t>
      </w:r>
      <w:r w:rsidRPr="002C015C">
        <w:rPr>
          <w:rFonts w:ascii="Calibri" w:hAnsi="Calibri" w:cs="Calibri"/>
        </w:rPr>
        <w:t xml:space="preserve">Пароль </w:t>
      </w:r>
      <w:r w:rsidRPr="002C015C">
        <w:rPr>
          <w:rFonts w:ascii="Calibri" w:hAnsi="Calibri" w:cs="Calibri"/>
          <w:i/>
          <w:iCs/>
        </w:rPr>
        <w:t>(франц.)</w:t>
      </w:r>
      <w:r w:rsidRPr="002C015C">
        <w:rPr>
          <w:rFonts w:ascii="Calibri" w:hAnsi="Calibri" w:cs="Calibri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D6053" w14:textId="77777777" w:rsidR="002C015C" w:rsidRDefault="002C015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AF046" w14:textId="1DC8D1E9" w:rsidR="002C015C" w:rsidRPr="002C015C" w:rsidRDefault="002C015C" w:rsidP="002C015C">
    <w:pPr>
      <w:pStyle w:val="Header"/>
      <w:rPr>
        <w:rFonts w:ascii="Arial" w:hAnsi="Arial" w:cs="Arial"/>
        <w:color w:val="999999"/>
        <w:sz w:val="20"/>
        <w:lang w:val="ru-RU"/>
      </w:rPr>
    </w:pPr>
    <w:r w:rsidRPr="002C015C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044C0" w14:textId="77777777" w:rsidR="002C015C" w:rsidRDefault="002C01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16427B"/>
    <w:rsid w:val="0029639D"/>
    <w:rsid w:val="002C015C"/>
    <w:rsid w:val="0032327C"/>
    <w:rsid w:val="00326F90"/>
    <w:rsid w:val="00421F5E"/>
    <w:rsid w:val="00AA1D8D"/>
    <w:rsid w:val="00B47730"/>
    <w:rsid w:val="00CB0664"/>
    <w:rsid w:val="00EC06CC"/>
    <w:rsid w:val="00EC22FC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3EC426B7"/>
  <w14:defaultImageDpi w14:val="300"/>
  <w15:docId w15:val="{EA338778-F67A-4980-A7CF-9EA9859DE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9"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Epigraph">
    <w:name w:val="Epigraph"/>
    <w:uiPriority w:val="99"/>
    <w:rsid w:val="0016427B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="Times New Roman" w:hAnsi="Times New Roman" w:cs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rsid w:val="0016427B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eastAsia="Times New Roman" w:hAnsi="Times New Roman" w:cs="Times New Roman"/>
      <w:b/>
      <w:bCs/>
      <w:lang w:val="ru-RU"/>
    </w:rPr>
  </w:style>
  <w:style w:type="paragraph" w:customStyle="1" w:styleId="Stanza">
    <w:name w:val="Stanza"/>
    <w:next w:val="Normal"/>
    <w:uiPriority w:val="99"/>
    <w:rsid w:val="0016427B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16427B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2C01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6752</Words>
  <Characters>36394</Characters>
  <Application>Microsoft Office Word</Application>
  <DocSecurity>0</DocSecurity>
  <Lines>699</Lines>
  <Paragraphs>276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42870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Дороги судьбы</dc:title>
  <dc:subject/>
  <dc:creator>О. Генри</dc:creator>
  <cp:keywords/>
  <dc:description/>
  <cp:lastModifiedBy>Andrey Piskunov</cp:lastModifiedBy>
  <cp:revision>5</cp:revision>
  <dcterms:created xsi:type="dcterms:W3CDTF">2013-12-23T23:15:00Z</dcterms:created>
  <dcterms:modified xsi:type="dcterms:W3CDTF">2025-05-08T20:10:00Z</dcterms:modified>
  <cp:category/>
</cp:coreProperties>
</file>