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1BE37" w14:textId="77777777" w:rsidR="000C6825" w:rsidRPr="000C600C" w:rsidRDefault="000C6825" w:rsidP="000C600C">
      <w:pPr>
        <w:pStyle w:val="Heading2"/>
        <w:keepNext w:val="0"/>
        <w:keepLines w:val="0"/>
        <w:suppressAutoHyphens/>
        <w:spacing w:before="0" w:line="240" w:lineRule="auto"/>
        <w:jc w:val="both"/>
        <w:rPr>
          <w:rFonts w:ascii="Verdana" w:hAnsi="Verdana"/>
          <w:color w:val="000000"/>
          <w:sz w:val="32"/>
          <w:lang w:val="ru-RU"/>
        </w:rPr>
      </w:pPr>
      <w:r w:rsidRPr="000C600C">
        <w:rPr>
          <w:rFonts w:ascii="Verdana" w:hAnsi="Verdana"/>
          <w:color w:val="000000"/>
          <w:sz w:val="32"/>
          <w:lang w:val="ru-RU"/>
        </w:rPr>
        <w:t>Искусство и ковбойский конь</w:t>
      </w:r>
    </w:p>
    <w:p w14:paraId="2C2B174D" w14:textId="6B13B0AF" w:rsidR="000C6825" w:rsidRPr="000C600C" w:rsidRDefault="00732317" w:rsidP="000C600C">
      <w:pPr>
        <w:suppressAutoHyphens/>
        <w:spacing w:after="0" w:line="240" w:lineRule="auto"/>
        <w:jc w:val="both"/>
        <w:rPr>
          <w:rFonts w:ascii="Verdana" w:hAnsi="Verdana"/>
          <w:color w:val="000000"/>
          <w:sz w:val="24"/>
          <w:lang w:val="ru-RU"/>
        </w:rPr>
      </w:pPr>
      <w:r w:rsidRPr="000C600C">
        <w:rPr>
          <w:rFonts w:ascii="Verdana" w:hAnsi="Verdana"/>
          <w:color w:val="000000"/>
          <w:sz w:val="24"/>
          <w:lang w:val="ru-RU"/>
        </w:rPr>
        <w:t>О. Генри</w:t>
      </w:r>
    </w:p>
    <w:p w14:paraId="0C29BE37" w14:textId="2748B7C6" w:rsidR="000C6825" w:rsidRPr="000C600C" w:rsidRDefault="000C6825" w:rsidP="000C600C">
      <w:pPr>
        <w:suppressAutoHyphens/>
        <w:spacing w:after="0" w:line="240" w:lineRule="auto"/>
        <w:jc w:val="both"/>
        <w:rPr>
          <w:rFonts w:ascii="Verdana" w:hAnsi="Verdana"/>
          <w:color w:val="000000"/>
          <w:sz w:val="20"/>
          <w:lang w:val="ru-RU"/>
        </w:rPr>
      </w:pPr>
      <w:r w:rsidRPr="000C600C">
        <w:rPr>
          <w:rFonts w:ascii="Verdana" w:hAnsi="Verdana"/>
          <w:color w:val="000000"/>
          <w:sz w:val="20"/>
          <w:lang w:val="ru-RU"/>
        </w:rPr>
        <w:t>Перевод Н.</w:t>
      </w:r>
      <w:r w:rsidRPr="000C600C">
        <w:rPr>
          <w:rFonts w:ascii="Verdana" w:hAnsi="Verdana"/>
          <w:color w:val="000000"/>
          <w:sz w:val="20"/>
        </w:rPr>
        <w:t> </w:t>
      </w:r>
      <w:r w:rsidRPr="000C600C">
        <w:rPr>
          <w:rFonts w:ascii="Verdana" w:hAnsi="Verdana"/>
          <w:color w:val="000000"/>
          <w:sz w:val="20"/>
          <w:lang w:val="ru-RU"/>
        </w:rPr>
        <w:t>Бать</w:t>
      </w:r>
    </w:p>
    <w:p w14:paraId="38730445"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p>
    <w:p w14:paraId="2F779F10"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Из диких прерий пришел художник. Бог таланта, чьи милости всегда демократичны, свил для Лонни Бриско веночек из чапарраля. Искусство, чей божественный дар, не зная пристрастия, водит кистью и ковбоя, и дилетантствующего императора, сделало своим избранником Мальчика-художника из округа Сан-Саба. В итоге</w:t>
      </w:r>
      <w:r w:rsidRPr="000C600C">
        <w:rPr>
          <w:rFonts w:ascii="Verdana" w:hAnsi="Verdana"/>
          <w:color w:val="000000"/>
          <w:sz w:val="20"/>
        </w:rPr>
        <w:t> </w:t>
      </w:r>
      <w:r w:rsidRPr="000C600C">
        <w:rPr>
          <w:rFonts w:ascii="Verdana" w:hAnsi="Verdana"/>
          <w:color w:val="000000"/>
          <w:sz w:val="20"/>
          <w:lang w:val="ru-RU"/>
        </w:rPr>
        <w:t>— размалеванный холст в позолоченной раме семь футов на двенадцать украсил вестибюль местного Капитолия.</w:t>
      </w:r>
    </w:p>
    <w:p w14:paraId="1B1DF40B"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 xml:space="preserve">В те дни шла сессия Законодательного собрания сего славного западного штата. Столица наслаждалась сезоном кипучей деятельности и доходами, которые предоставляло ей сборище прибывших туда законодателей. Отели и пансионы выкачивали из карманов жизнелюбивых государственных мужей их легкие денежки. Крупнейший западный штат, истинная империя по территории и природным богатствам, поднялся во всем своем величии и полностью опроверг давнее клеветническое обвинение в варварстве, беззаконии и кровопролитиях. Ныне в его границах царил порядок. Да, сэр, жизнь и собственность здесь были в такой же безопасности, что и в любом порочном городе одряхлевшего Востока. Здесь пользовались успехом вышитые подушки, богослужения, клубничные банкеты и </w:t>
      </w:r>
      <w:r w:rsidRPr="000C600C">
        <w:rPr>
          <w:rFonts w:ascii="Verdana" w:hAnsi="Verdana"/>
          <w:color w:val="000000"/>
          <w:sz w:val="20"/>
        </w:rPr>
        <w:t>habeas</w:t>
      </w:r>
      <w:r w:rsidRPr="000C600C">
        <w:rPr>
          <w:rFonts w:ascii="Verdana" w:hAnsi="Verdana"/>
          <w:color w:val="000000"/>
          <w:sz w:val="20"/>
          <w:lang w:val="ru-RU"/>
        </w:rPr>
        <w:t xml:space="preserve"> </w:t>
      </w:r>
      <w:r w:rsidRPr="000C600C">
        <w:rPr>
          <w:rFonts w:ascii="Verdana" w:hAnsi="Verdana"/>
          <w:color w:val="000000"/>
          <w:sz w:val="20"/>
        </w:rPr>
        <w:t>corpus</w:t>
      </w:r>
      <w:r w:rsidRPr="000C600C">
        <w:rPr>
          <w:rFonts w:ascii="Verdana" w:hAnsi="Verdana"/>
          <w:color w:val="000000"/>
          <w:sz w:val="20"/>
          <w:lang w:val="ru-RU"/>
        </w:rPr>
        <w:t>. Любой хлюпик мог безнаказанно щеголять своим цилиндром и своими теориями культуры. Об искусствах и науках здесь пеклись и заботились. И поэтому, естественно, законодательному органу столь могущественного штата надлежало принять решение о покупке бессмертного шедевра Лонни Бриско.</w:t>
      </w:r>
    </w:p>
    <w:p w14:paraId="67280B8E"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Округ Сан-Саба, признаться, редко способствовал развитию изящных искусств. Сыны его отличились в ратных подвигах, в метании лассо, в манипулировании заслуженным сорокапятикалиберным кольтом, в отчаянных картежных играх, а также в стимулирующих налетах на чересчур сонливые ночные города, но до сих пор никто еще не слыхал, чтобы Сан-Саба славился как цитадель эстетики. Кисть Лонни Бриско устранила сей изъян. Там, в засушливой долине, среди известковых скал, сочных кактусов и сохлых трав, родился Мальчик-художник. Каким образом он стал поклонником искусства, непостижимо. Не иначе как в его естестве, несмотря на бесплодную почву Сан-Сабы, зародилась некая спора божественного вдохновения. Озорной, взбалмошный дух творчества, должно быть, подстрекнул мальчика к попытке созидания, а сам, посиживая средь раскаленных песков, забавлялся своей шуткой. Ибо картина Лонни, если рассматривать ее как произведение искусства, вызвала бы шумное веселье в среде профессиональных критиков.</w:t>
      </w:r>
    </w:p>
    <w:p w14:paraId="0650445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Полотно это, можно сказать, почти панорама, имело целью запечатлеть обыденную сцену из жизни Дальнего Запада, причем основное внимание художник сосредоточил на фигуре животного в самой середке, а именно</w:t>
      </w:r>
      <w:r w:rsidRPr="000C600C">
        <w:rPr>
          <w:rFonts w:ascii="Verdana" w:hAnsi="Verdana"/>
          <w:color w:val="000000"/>
          <w:sz w:val="20"/>
        </w:rPr>
        <w:t> </w:t>
      </w:r>
      <w:r w:rsidRPr="000C600C">
        <w:rPr>
          <w:rFonts w:ascii="Verdana" w:hAnsi="Verdana"/>
          <w:color w:val="000000"/>
          <w:sz w:val="20"/>
          <w:lang w:val="ru-RU"/>
        </w:rPr>
        <w:t>— огненно-рыжего быка в натуральную величину, который, дико сверкая глазами, во всю прыть удирал от стада, что паслось кучно, несколько правее и на заднем плане, под надзором типичного для тех мест ковбоя. Все детали пейзажа были точны, достоверны и в должном соотношении: заросли чапарраля, мескит, кактусы. Молочно-белые, величиной с ведро, сооружения из восковых цветов испанского меча демонстрировали красоту и разнообразие местной флоры. Перспектива являла взору волнистые контуры прерий, как бы рассеченных столь характерными для тех краев речушками, окаймленными сочной зеленью виргинского дуба и вяза. На переднем плане под бледно-зеленым ветвистым кактусом свернулась кольцом щедро испещренная крапинками гремучая змея. Добрая треть полотна была ультрамариновой с белыми пятнами</w:t>
      </w:r>
      <w:r w:rsidRPr="000C600C">
        <w:rPr>
          <w:rFonts w:ascii="Verdana" w:hAnsi="Verdana"/>
          <w:color w:val="000000"/>
          <w:sz w:val="20"/>
        </w:rPr>
        <w:t> </w:t>
      </w:r>
      <w:r w:rsidRPr="000C600C">
        <w:rPr>
          <w:rFonts w:ascii="Verdana" w:hAnsi="Verdana"/>
          <w:color w:val="000000"/>
          <w:sz w:val="20"/>
          <w:lang w:val="ru-RU"/>
        </w:rPr>
        <w:t>— типичное для Запада небо с его летучими облаками, пушистыми, не сулящими дождя.</w:t>
      </w:r>
    </w:p>
    <w:p w14:paraId="5059A95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 xml:space="preserve">Картина стояла меж двух лепных колонн, поперек широкого вестибюля, подле дверей в палату представителей. Попарно, группами, а то и целой толпой приходили посмотреть на нее простые граждане и государственные мужи. Многие, пожалуй, большинство, были выходцами из прерий и, взглянув на картину, тотчас узнавали знакомые места. Искренне растроганные престарелые скотоводы, вспоминая былое, переговаривались с прежними товарищами по ковбойским лагерям и дорогам. Профессиональных знатоков живописи в городе насчитывалось мало, а потому и не </w:t>
      </w:r>
      <w:r w:rsidRPr="000C600C">
        <w:rPr>
          <w:rFonts w:ascii="Verdana" w:hAnsi="Verdana"/>
          <w:color w:val="000000"/>
          <w:sz w:val="20"/>
          <w:lang w:val="ru-RU"/>
        </w:rPr>
        <w:lastRenderedPageBreak/>
        <w:t>слышно было вокруг картины таких слов, как «цвет», «перспектива», «чувство»</w:t>
      </w:r>
      <w:r w:rsidRPr="000C600C">
        <w:rPr>
          <w:rFonts w:ascii="Verdana" w:hAnsi="Verdana"/>
          <w:color w:val="000000"/>
          <w:sz w:val="20"/>
        </w:rPr>
        <w:t> </w:t>
      </w:r>
      <w:r w:rsidRPr="000C600C">
        <w:rPr>
          <w:rFonts w:ascii="Verdana" w:hAnsi="Verdana"/>
          <w:color w:val="000000"/>
          <w:sz w:val="20"/>
          <w:lang w:val="ru-RU"/>
        </w:rPr>
        <w:t>— того жаргона, которым любят пользоваться на Востоке взамен узды и хлыста, дабы осадить художника в его дерзаниях.</w:t>
      </w:r>
    </w:p>
    <w:p w14:paraId="1AC19D16"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«Да, вот это картина!»</w:t>
      </w:r>
      <w:r w:rsidRPr="000C600C">
        <w:rPr>
          <w:rFonts w:ascii="Verdana" w:hAnsi="Verdana"/>
          <w:color w:val="000000"/>
          <w:sz w:val="20"/>
        </w:rPr>
        <w:t> </w:t>
      </w:r>
      <w:r w:rsidRPr="000C600C">
        <w:rPr>
          <w:rFonts w:ascii="Verdana" w:hAnsi="Verdana"/>
          <w:color w:val="000000"/>
          <w:sz w:val="20"/>
          <w:lang w:val="ru-RU"/>
        </w:rPr>
        <w:t>— почти единогласно высказывались зрители, любуясь позолоченной рамой,</w:t>
      </w:r>
      <w:r w:rsidRPr="000C600C">
        <w:rPr>
          <w:rFonts w:ascii="Verdana" w:hAnsi="Verdana"/>
          <w:color w:val="000000"/>
          <w:sz w:val="20"/>
        </w:rPr>
        <w:t> </w:t>
      </w:r>
      <w:r w:rsidRPr="000C600C">
        <w:rPr>
          <w:rFonts w:ascii="Verdana" w:hAnsi="Verdana"/>
          <w:color w:val="000000"/>
          <w:sz w:val="20"/>
          <w:lang w:val="ru-RU"/>
        </w:rPr>
        <w:t>— такую огромную они видели впервые.</w:t>
      </w:r>
    </w:p>
    <w:p w14:paraId="10B416DB"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Крестным отцом и главным восхвалителем картины стал сенатор Кинни. Это его густой ковбойский бас часто рокотал вблизи нее, когда сенатор, выступив вперед, обращался к кому-то из публики, возвещая, что их великий штат надолго запятнает свою честь, сэр, если откажется воздать должное таланту, с таким блеском увековечившему на холсте самые истоки богатства и благоденствия его граждан, иначе говоря</w:t>
      </w:r>
      <w:r w:rsidRPr="000C600C">
        <w:rPr>
          <w:rFonts w:ascii="Verdana" w:hAnsi="Verdana"/>
          <w:color w:val="000000"/>
          <w:sz w:val="20"/>
        </w:rPr>
        <w:t> </w:t>
      </w:r>
      <w:r w:rsidRPr="000C600C">
        <w:rPr>
          <w:rFonts w:ascii="Verdana" w:hAnsi="Verdana"/>
          <w:color w:val="000000"/>
          <w:sz w:val="20"/>
          <w:lang w:val="ru-RU"/>
        </w:rPr>
        <w:t>— землю и э... э... рогатый скот.</w:t>
      </w:r>
    </w:p>
    <w:p w14:paraId="67DD9C6F"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Сенатор Кинни представлял самый западный округ штата, что в четырехстах милях от Сан-Сабы, но истинный радетель искусства пренебрегает пограничными знаками. Сенатор Малленз, избранник округа Сан-Саба, тоже ревностно отстаивал мнение, что шедевр его избирателя должен быть куплен штатом. Сенатору стало известно, что округ Сан-Саба единодушно восхищается великим творением одного из своих обитателей. До отправки картины в столицу сотни знатоков искусства седлали лошадей и пускались в дальний путь, чтобы только взглянуть на нее. Сенатор Малленз жаждал переизбрания, и он понимал, как важно для этого заручиться голосами сан-сабских избирателей. Понимал он также, что с помощью сенатора Кинни, имевшего вес в Законодательном собрании, дело о покупке картины можно было бы провернуть. Ну а сенатор Кинни, жаждавший провести законопроект об ирригации своего округа, понимал, что сенатор Малленз может оказать ему ценную поддержку и дать полезные сведения по этому вопросу, ибо округ Сан-Саба уже пользовался благами ирригации. При столь счастливом совпадении сенаторских интересов не приходится удивляться и внезапному интересу к искусству живописи, вспыхнувшему в столице штата.</w:t>
      </w:r>
    </w:p>
    <w:p w14:paraId="3BC7361A"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Мало кто из художников выставлял свою первую картину при столь благоприятном стечении обстоятельств, как Лонни Бриско.</w:t>
      </w:r>
    </w:p>
    <w:p w14:paraId="64734CE0"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Попивая виски с содовой в кафе гостиницы «Империя», сенаторы Кинни и Малленз пришли к взаимопониманию в вопросах ирригации и искусства.</w:t>
      </w:r>
    </w:p>
    <w:p w14:paraId="36590784"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Гм! Право, сомневаюсь,</w:t>
      </w:r>
      <w:r w:rsidRPr="000C600C">
        <w:rPr>
          <w:rFonts w:ascii="Verdana" w:hAnsi="Verdana"/>
          <w:color w:val="000000"/>
          <w:sz w:val="20"/>
        </w:rPr>
        <w:t> </w:t>
      </w:r>
      <w:r w:rsidRPr="000C600C">
        <w:rPr>
          <w:rFonts w:ascii="Verdana" w:hAnsi="Verdana"/>
          <w:color w:val="000000"/>
          <w:sz w:val="20"/>
          <w:lang w:val="ru-RU"/>
        </w:rPr>
        <w:t>— начал сенатор Кинни.</w:t>
      </w:r>
      <w:r w:rsidRPr="000C600C">
        <w:rPr>
          <w:rFonts w:ascii="Verdana" w:hAnsi="Verdana"/>
          <w:color w:val="000000"/>
          <w:sz w:val="20"/>
        </w:rPr>
        <w:t> </w:t>
      </w:r>
      <w:r w:rsidRPr="000C600C">
        <w:rPr>
          <w:rFonts w:ascii="Verdana" w:hAnsi="Verdana"/>
          <w:color w:val="000000"/>
          <w:sz w:val="20"/>
          <w:lang w:val="ru-RU"/>
        </w:rPr>
        <w:t>— Я не профессиональный критик, но боюсь, что это дело не выгорит. На мой взгляд, картина самый дешевый лубок. Нет, я никоим образом не хочу ставить под сомнение художественный талант вашего избирателя, но лично я не дал бы за нее и доллара</w:t>
      </w:r>
      <w:r w:rsidRPr="000C600C">
        <w:rPr>
          <w:rFonts w:ascii="Verdana" w:hAnsi="Verdana"/>
          <w:color w:val="000000"/>
          <w:sz w:val="20"/>
        </w:rPr>
        <w:t> </w:t>
      </w:r>
      <w:r w:rsidRPr="000C600C">
        <w:rPr>
          <w:rFonts w:ascii="Verdana" w:hAnsi="Verdana"/>
          <w:color w:val="000000"/>
          <w:sz w:val="20"/>
          <w:lang w:val="ru-RU"/>
        </w:rPr>
        <w:t>— без рамы. Как вы намереваетесь пропихнуть этакую штуковину в глотку нашего сената, если они там отбрыкиваются, когда речь идет о пустячном расходе в шестьсот восемьдесят один доллар на школьные ластики? Только потеряете время. Я бы охотно помог вам, сенатор, но они же нас высмеют! Мы покинем зал заседаний под общий хохот!</w:t>
      </w:r>
    </w:p>
    <w:p w14:paraId="10821A23"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Вы не учли одного обстоятельства,</w:t>
      </w:r>
      <w:r w:rsidRPr="000C600C">
        <w:rPr>
          <w:rFonts w:ascii="Verdana" w:hAnsi="Verdana"/>
          <w:color w:val="000000"/>
          <w:sz w:val="20"/>
        </w:rPr>
        <w:t> </w:t>
      </w:r>
      <w:r w:rsidRPr="000C600C">
        <w:rPr>
          <w:rFonts w:ascii="Verdana" w:hAnsi="Verdana"/>
          <w:color w:val="000000"/>
          <w:sz w:val="20"/>
          <w:lang w:val="ru-RU"/>
        </w:rPr>
        <w:t>— своим обычным уравновешенным тоном возразил сенатор Малленз, постукивая по стакану собеседника длинным указательным пальцем.</w:t>
      </w:r>
      <w:r w:rsidRPr="000C600C">
        <w:rPr>
          <w:rFonts w:ascii="Verdana" w:hAnsi="Verdana"/>
          <w:color w:val="000000"/>
          <w:sz w:val="20"/>
        </w:rPr>
        <w:t> </w:t>
      </w:r>
      <w:r w:rsidRPr="000C600C">
        <w:rPr>
          <w:rFonts w:ascii="Verdana" w:hAnsi="Verdana"/>
          <w:color w:val="000000"/>
          <w:sz w:val="20"/>
          <w:lang w:val="ru-RU"/>
        </w:rPr>
        <w:t>— Я тоже не уверен, что именно изображено на этой картине</w:t>
      </w:r>
      <w:r w:rsidRPr="000C600C">
        <w:rPr>
          <w:rFonts w:ascii="Verdana" w:hAnsi="Verdana"/>
          <w:color w:val="000000"/>
          <w:sz w:val="20"/>
        </w:rPr>
        <w:t> </w:t>
      </w:r>
      <w:r w:rsidRPr="000C600C">
        <w:rPr>
          <w:rFonts w:ascii="Verdana" w:hAnsi="Verdana"/>
          <w:color w:val="000000"/>
          <w:sz w:val="20"/>
          <w:lang w:val="ru-RU"/>
        </w:rPr>
        <w:t>— бой быков или, может быть, японская аллегория, но я хочу, чтобы наше Законодательное собрание утвердило ассигнование средств на ее покупку. Конечно, тема картины должна была бы иметь отношение к истории штата, но теперь уже поздно соскребывать краски и малевать другое. От покупки картины штат не обеднеет, а потом ее можно будет убрать в чулан, чтобы никому не мозолила глаза. Но перейдем к одному существенному обстоятельству, а искусство пусть заботится о себе само. Суть в том, что парень, который намалевал картину, внук Люсьена Бриско.</w:t>
      </w:r>
    </w:p>
    <w:p w14:paraId="6A31799E"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Как вы сказали?!</w:t>
      </w:r>
      <w:r w:rsidRPr="000C600C">
        <w:rPr>
          <w:rFonts w:ascii="Verdana" w:hAnsi="Verdana"/>
          <w:color w:val="000000"/>
          <w:sz w:val="20"/>
        </w:rPr>
        <w:t> </w:t>
      </w:r>
      <w:r w:rsidRPr="000C600C">
        <w:rPr>
          <w:rFonts w:ascii="Verdana" w:hAnsi="Verdana"/>
          <w:color w:val="000000"/>
          <w:sz w:val="20"/>
          <w:lang w:val="ru-RU"/>
        </w:rPr>
        <w:t>— сенатор Кинни откинул голову и призадумался.</w:t>
      </w:r>
      <w:r w:rsidRPr="000C600C">
        <w:rPr>
          <w:rFonts w:ascii="Verdana" w:hAnsi="Verdana"/>
          <w:color w:val="000000"/>
          <w:sz w:val="20"/>
        </w:rPr>
        <w:t> </w:t>
      </w:r>
      <w:r w:rsidRPr="000C600C">
        <w:rPr>
          <w:rFonts w:ascii="Verdana" w:hAnsi="Verdana"/>
          <w:color w:val="000000"/>
          <w:sz w:val="20"/>
          <w:lang w:val="ru-RU"/>
        </w:rPr>
        <w:t>— Того самого Люсьена Бриско?</w:t>
      </w:r>
    </w:p>
    <w:p w14:paraId="0713987D"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Да, «Того человека, который»... Человека, который создал штат на месте пустыни! Усмирил индейцев! Очистил штат от конокрадов! Отказался от государственного поста. Человек этот</w:t>
      </w:r>
      <w:r w:rsidRPr="000C600C">
        <w:rPr>
          <w:rFonts w:ascii="Verdana" w:hAnsi="Verdana"/>
          <w:color w:val="000000"/>
          <w:sz w:val="20"/>
        </w:rPr>
        <w:t> </w:t>
      </w:r>
      <w:r w:rsidRPr="000C600C">
        <w:rPr>
          <w:rFonts w:ascii="Verdana" w:hAnsi="Verdana"/>
          <w:color w:val="000000"/>
          <w:sz w:val="20"/>
          <w:lang w:val="ru-RU"/>
        </w:rPr>
        <w:t>— любимейший сын родного штата. Теперь вы уловили суть?</w:t>
      </w:r>
    </w:p>
    <w:p w14:paraId="15CDB114"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Пакуйте!</w:t>
      </w:r>
      <w:r w:rsidRPr="000C600C">
        <w:rPr>
          <w:rFonts w:ascii="Verdana" w:hAnsi="Verdana"/>
          <w:color w:val="000000"/>
          <w:sz w:val="20"/>
        </w:rPr>
        <w:t> </w:t>
      </w:r>
      <w:r w:rsidRPr="000C600C">
        <w:rPr>
          <w:rFonts w:ascii="Verdana" w:hAnsi="Verdana"/>
          <w:color w:val="000000"/>
          <w:sz w:val="20"/>
          <w:lang w:val="ru-RU"/>
        </w:rPr>
        <w:t>— объявил Кинни.</w:t>
      </w:r>
      <w:r w:rsidRPr="000C600C">
        <w:rPr>
          <w:rFonts w:ascii="Verdana" w:hAnsi="Verdana"/>
          <w:color w:val="000000"/>
          <w:sz w:val="20"/>
        </w:rPr>
        <w:t> </w:t>
      </w:r>
      <w:r w:rsidRPr="000C600C">
        <w:rPr>
          <w:rFonts w:ascii="Verdana" w:hAnsi="Verdana"/>
          <w:color w:val="000000"/>
          <w:sz w:val="20"/>
          <w:lang w:val="ru-RU"/>
        </w:rPr>
        <w:t xml:space="preserve">— Можете считать, что ее уже купили. Надо было мне сразу сказать, а не ворковать насчет искусства. Да я готов в тот же день подать в отставку, готов снова таскать мерные цепи за окружным землемером, если не </w:t>
      </w:r>
      <w:r w:rsidRPr="000C600C">
        <w:rPr>
          <w:rFonts w:ascii="Verdana" w:hAnsi="Verdana"/>
          <w:color w:val="000000"/>
          <w:sz w:val="20"/>
          <w:lang w:val="ru-RU"/>
        </w:rPr>
        <w:lastRenderedPageBreak/>
        <w:t>сумею заставить штат купить картину, намалеванную внуком Люсьена Бриско. Помните особое постановление о покупке дома для дочери Одноглазого Смозерса? Его провели в один миг, будто предложение о перерыве, а разве Одноглазый Смозерс укокошил столько индейцев, сколько Бриско? И половины не будет. Так какую примерно сумму вы с вашим маляром договорились выжать из казны?</w:t>
      </w:r>
    </w:p>
    <w:p w14:paraId="0F0F128D"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Думаю, сотен пять...</w:t>
      </w:r>
      <w:r w:rsidRPr="000C600C">
        <w:rPr>
          <w:rFonts w:ascii="Verdana" w:hAnsi="Verdana"/>
          <w:color w:val="000000"/>
          <w:sz w:val="20"/>
        </w:rPr>
        <w:t> </w:t>
      </w:r>
      <w:r w:rsidRPr="000C600C">
        <w:rPr>
          <w:rFonts w:ascii="Verdana" w:hAnsi="Verdana"/>
          <w:color w:val="000000"/>
          <w:sz w:val="20"/>
          <w:lang w:val="ru-RU"/>
        </w:rPr>
        <w:t>— ответил сенатор Малленз.</w:t>
      </w:r>
    </w:p>
    <w:p w14:paraId="50476D3C"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Пять сотен?!</w:t>
      </w:r>
      <w:r w:rsidRPr="000C600C">
        <w:rPr>
          <w:rFonts w:ascii="Verdana" w:hAnsi="Verdana"/>
          <w:color w:val="000000"/>
          <w:sz w:val="20"/>
        </w:rPr>
        <w:t> </w:t>
      </w:r>
      <w:r w:rsidRPr="000C600C">
        <w:rPr>
          <w:rFonts w:ascii="Verdana" w:hAnsi="Verdana"/>
          <w:color w:val="000000"/>
          <w:sz w:val="20"/>
          <w:lang w:val="ru-RU"/>
        </w:rPr>
        <w:t>— перебил его Кинни и постучал по стакану, подзывая кельнера: сенатору понадобился карандаш.</w:t>
      </w:r>
      <w:r w:rsidRPr="000C600C">
        <w:rPr>
          <w:rFonts w:ascii="Verdana" w:hAnsi="Verdana"/>
          <w:color w:val="000000"/>
          <w:sz w:val="20"/>
        </w:rPr>
        <w:t> </w:t>
      </w:r>
      <w:r w:rsidRPr="000C600C">
        <w:rPr>
          <w:rFonts w:ascii="Verdana" w:hAnsi="Verdana"/>
          <w:color w:val="000000"/>
          <w:sz w:val="20"/>
          <w:lang w:val="ru-RU"/>
        </w:rPr>
        <w:t>— Всего пятьсот долларов за чистопородного рыжего быка, которого вывел внук Люсьена Бриско? Помилуйте, это же ваш округ, где ваша сенаторская гордость? Две тысячи, вот сколько! Вы внесете законопроект, а я выступлю в сенате и стану потрясать скальпами всех индейцев, которых прикончил старый Люсьен. Постойте-ка, этот гордец ведь натворил еще каких-то там благоглупостей. Как же! Отказался от всех наград и привилегий. Не принял документа о льготах, положенных ветерану. Не пожелал стать губернатором, хотя и мог. Отказался от пенсии. Теперь пришла пора отблагодарить его. Штат должен купить картину его внука. И заслуживает наказания за то, что заставил семейство Бриско так долго ждать. Мы обстряпаем это дельце в середине месяца, после утверждения законопроекта о налогах. А вы, Малленз, давайте-ка поскорее раздобудьте для меня все расчеты</w:t>
      </w:r>
      <w:r w:rsidRPr="000C600C">
        <w:rPr>
          <w:rFonts w:ascii="Verdana" w:hAnsi="Verdana"/>
          <w:color w:val="000000"/>
          <w:sz w:val="20"/>
        </w:rPr>
        <w:t> </w:t>
      </w:r>
      <w:r w:rsidRPr="000C600C">
        <w:rPr>
          <w:rFonts w:ascii="Verdana" w:hAnsi="Verdana"/>
          <w:color w:val="000000"/>
          <w:sz w:val="20"/>
          <w:lang w:val="ru-RU"/>
        </w:rPr>
        <w:t>— во что обошлась прокладка ирригационных канав у вас в округе, а также прошу статистические данные о повышении урожайности с акра. Вы мне понадобитесь, когда я выступлю со своим законопроектом. Похоже, сенатор, мы неплохо сработаемся на этой сессии да и на будущих, не правда ли?</w:t>
      </w:r>
    </w:p>
    <w:p w14:paraId="5F36719C"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Так молодому художнику из округа Сан-Саба вздумало улыбнуться счастье. Изготовляя вселенскую смесь человеческих судеб, Фортуна уже позаботилась о нем, создав его внуком Люсьена Бриско.</w:t>
      </w:r>
    </w:p>
    <w:p w14:paraId="46B14D35"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«Тот самый» Бриско был пионером не только в захвате земель, но и в других деяниях, подсказанных его большим, бесхитростным сердцем. Один из первых поселенцев и крестоносцев, он сражался с дикими силами природы, с дикарями и безголовыми политиками. Имя его почиталось наравне с именами Хьюстона, Буна, Крокета, Кларка и Грина. Люсьен Бриско жил просто, независимо, не снедаемый честолюбием. Даже менее прозорливый государственный муж, чем сенатор Кинни, предсказал бы, что штат не замедлит потратиться и наградить внука великого пионера, хотя Лонни Бриско и появился из дебрей чапарраля с таким опозданием.</w:t>
      </w:r>
    </w:p>
    <w:p w14:paraId="1AEBB46F"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Поэтому перед рукомеслом внука Люсьена Бриско, у дверей в палату представителей, можно было часто и много дней кряду видеть подвижную, дюжую фигуру сенатора Кинни и слышать его трубный голос, восхваляющий былые подвиги Лонниного деда. Сенатор Малленз действовал не столь броско и громко, но в том же направлении.</w:t>
      </w:r>
    </w:p>
    <w:p w14:paraId="5F75D96B"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И вот уже близок день представления законопроекта, и из округа Сан-Саба пускается в путь Лонни Бриско с конным эскортом верных соратников-ковбоев, мечтающих воспеть искусство и восславить дружбу, ибо Лонни «плоть от их плоти», рыцарь стремени и чаппарахас</w:t>
      </w:r>
      <w:r w:rsidRPr="000C600C">
        <w:rPr>
          <w:rFonts w:ascii="Verdana" w:hAnsi="Verdana"/>
          <w:color w:val="000000"/>
          <w:sz w:val="20"/>
          <w:vertAlign w:val="superscript"/>
        </w:rPr>
        <w:footnoteReference w:id="1"/>
      </w:r>
      <w:r w:rsidRPr="000C600C">
        <w:rPr>
          <w:rFonts w:ascii="Verdana" w:hAnsi="Verdana"/>
          <w:color w:val="000000"/>
          <w:sz w:val="20"/>
          <w:lang w:val="ru-RU"/>
        </w:rPr>
        <w:t>, столь же умело владеющий лассо и сорокапятикалиберным, что и кистью художника.</w:t>
      </w:r>
    </w:p>
    <w:p w14:paraId="4722C89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Однажды мартовским днем кавалькада с гиканьем ворвалась в город. Ковбои несколько приспособили свой туалет к условиям города, отказавшись от кожаных штанов, а также сняв с себя и приторочив к лукам седел шестизарядные кольты и пояса с патронами. Лонни Бриско, двадцатитрехлетний парень, кривоногий, смуглый, молчаливый, простодушный, с лицом торжественно-серьезным, ехал в кругу товарищей на Жгучем Перце</w:t>
      </w:r>
      <w:r w:rsidRPr="000C600C">
        <w:rPr>
          <w:rFonts w:ascii="Verdana" w:hAnsi="Verdana"/>
          <w:color w:val="000000"/>
          <w:sz w:val="20"/>
        </w:rPr>
        <w:t> </w:t>
      </w:r>
      <w:r w:rsidRPr="000C600C">
        <w:rPr>
          <w:rFonts w:ascii="Verdana" w:hAnsi="Verdana"/>
          <w:color w:val="000000"/>
          <w:sz w:val="20"/>
          <w:lang w:val="ru-RU"/>
        </w:rPr>
        <w:t>— самом смекалистом ковбойском коньке к западу от Миссисипи. Сенатор Малленз уведомил Лонни об открывшихся радужных перспективах и упомянул даже</w:t>
      </w:r>
      <w:r w:rsidRPr="000C600C">
        <w:rPr>
          <w:rFonts w:ascii="Verdana" w:hAnsi="Verdana"/>
          <w:color w:val="000000"/>
          <w:sz w:val="20"/>
        </w:rPr>
        <w:t> </w:t>
      </w:r>
      <w:r w:rsidRPr="000C600C">
        <w:rPr>
          <w:rFonts w:ascii="Verdana" w:hAnsi="Verdana"/>
          <w:color w:val="000000"/>
          <w:sz w:val="20"/>
          <w:lang w:val="ru-RU"/>
        </w:rPr>
        <w:t>— столь велика была его вера в могущество сенатора Кинни</w:t>
      </w:r>
      <w:r w:rsidRPr="000C600C">
        <w:rPr>
          <w:rFonts w:ascii="Verdana" w:hAnsi="Verdana"/>
          <w:color w:val="000000"/>
          <w:sz w:val="20"/>
        </w:rPr>
        <w:t> </w:t>
      </w:r>
      <w:r w:rsidRPr="000C600C">
        <w:rPr>
          <w:rFonts w:ascii="Verdana" w:hAnsi="Verdana"/>
          <w:color w:val="000000"/>
          <w:sz w:val="20"/>
          <w:lang w:val="ru-RU"/>
        </w:rPr>
        <w:t xml:space="preserve">— ту сумму, которую, по всей видимости, заплатят за картину. И Лонни казалось, что слава и деньги уже у него в руках. Несомненно, в груди смуглого кентаврика не угасала искра божественного огня, ибо он рассчитывал на эти две тысячи долларов лишь как на средство для дальнейшего развития своего дарования. </w:t>
      </w:r>
      <w:r w:rsidRPr="000C600C">
        <w:rPr>
          <w:rFonts w:ascii="Verdana" w:hAnsi="Verdana"/>
          <w:color w:val="000000"/>
          <w:sz w:val="20"/>
          <w:lang w:val="ru-RU"/>
        </w:rPr>
        <w:lastRenderedPageBreak/>
        <w:t>Он мечтал, что когда-нибудь нарисует картину еще побольше этой, скажем, футов двенадцать на двадцать, и в ней будет все: и простор, и пейзаж, и действие.</w:t>
      </w:r>
    </w:p>
    <w:p w14:paraId="1C7555B1"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Трое суток, предшествовавших рассмотрению законопроекта, отряд кентавров доблестно служил своему товарищу, способствуя его успеху. Без курток, в сапогах со шпорами, обветренные, загорелые, ковбои неутомимо слонялись вокруг картины, выражая свое восхищение весьма своеобразными способами. Довольно логично они рассудили, что их оценка картины с точки зрения правдивости изображения будет восприниматься как мнение экспертов. И поэтому, для пользы дела, они громогласно превозносили мастерство художника перед каждым, кому, по их расчетам, надлежало это слышать.</w:t>
      </w:r>
    </w:p>
    <w:p w14:paraId="5C653A2C"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Лем Перри, предводитель клакеров, будучи не слишком изобретательным по части словесности, придерживался некоторого шаблона.</w:t>
      </w:r>
    </w:p>
    <w:p w14:paraId="32757FC7"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Нет, вы только гляньте на быка-двухлетку!</w:t>
      </w:r>
      <w:r w:rsidRPr="000C600C">
        <w:rPr>
          <w:rFonts w:ascii="Verdana" w:hAnsi="Verdana"/>
          <w:color w:val="000000"/>
          <w:sz w:val="20"/>
        </w:rPr>
        <w:t> </w:t>
      </w:r>
      <w:r w:rsidRPr="000C600C">
        <w:rPr>
          <w:rFonts w:ascii="Verdana" w:hAnsi="Verdana"/>
          <w:color w:val="000000"/>
          <w:sz w:val="20"/>
          <w:lang w:val="ru-RU"/>
        </w:rPr>
        <w:t>— говаривал он, вскидывая лилово-коричневую руку к центральной фигуре картины.</w:t>
      </w:r>
      <w:r w:rsidRPr="000C600C">
        <w:rPr>
          <w:rFonts w:ascii="Verdana" w:hAnsi="Verdana"/>
          <w:color w:val="000000"/>
          <w:sz w:val="20"/>
        </w:rPr>
        <w:t> </w:t>
      </w:r>
      <w:r w:rsidRPr="000C600C">
        <w:rPr>
          <w:rFonts w:ascii="Verdana" w:hAnsi="Verdana"/>
          <w:color w:val="000000"/>
          <w:sz w:val="20"/>
          <w:lang w:val="ru-RU"/>
        </w:rPr>
        <w:t>— Как есть живой, провалиться мне! И вроде топот слышишь. Это он от стада улепетывает, будто напугался, шельмец этакий. Ишь, глазищами ворочает, хвостом крутит! Как есть живой, доподлинный! Это он балуется, коня дразнит, чтоб тот его обошел да погнал в стадо! Провалиться мне! Видали, как хвост задрал? В точности! За всю жизнь ни разу не видал, чтоб по-другому хвост задирали. Провалиться мне!</w:t>
      </w:r>
    </w:p>
    <w:p w14:paraId="60B3CE4E"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Джаб Шелби, соглашаясь насчет отменных статей быка, все же умышленно ограничивал себя громким восхвалением пейзажа, так, чтобы все части картины получили достойную оценку.</w:t>
      </w:r>
    </w:p>
    <w:p w14:paraId="6CFE7E7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А пастбище все равно как близнец долины Дохлой Лошади. И трава в точности, и склон, а вон речка Уиппервиль петляет,</w:t>
      </w:r>
      <w:r w:rsidRPr="000C600C">
        <w:rPr>
          <w:rFonts w:ascii="Verdana" w:hAnsi="Verdana"/>
          <w:color w:val="000000"/>
          <w:sz w:val="20"/>
        </w:rPr>
        <w:t> </w:t>
      </w:r>
      <w:r w:rsidRPr="000C600C">
        <w:rPr>
          <w:rFonts w:ascii="Verdana" w:hAnsi="Verdana"/>
          <w:color w:val="000000"/>
          <w:sz w:val="20"/>
          <w:lang w:val="ru-RU"/>
        </w:rPr>
        <w:t>— то нырнет в заросли, то вынырнет. И вон они, ястребы, в левой стороне, кружат над пегой кобылой Сэма Килдрейка. Она у него в жару опилась и подохла. Самое лошадь не видать за вязами у речки, но аккурат там она лежит. Кому охота побывать в долине Дохлой Лошади, пускай только глянут на картину, а там уж слезай с коня да выбирай местечко для лагеря.</w:t>
      </w:r>
    </w:p>
    <w:p w14:paraId="7A45BBC5"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Ну а Тощий Роджер, склонный к комическому жанру, разыгрывал весьма впечатляющую сценку. Он подходил к картине почти вплотную и вдруг, в подходящий миг, пронзительно верещал: «А-а-а-ай!»</w:t>
      </w:r>
      <w:r w:rsidRPr="000C600C">
        <w:rPr>
          <w:rFonts w:ascii="Verdana" w:hAnsi="Verdana"/>
          <w:color w:val="000000"/>
          <w:sz w:val="20"/>
        </w:rPr>
        <w:t> </w:t>
      </w:r>
      <w:r w:rsidRPr="000C600C">
        <w:rPr>
          <w:rFonts w:ascii="Verdana" w:hAnsi="Verdana"/>
          <w:color w:val="000000"/>
          <w:sz w:val="20"/>
          <w:lang w:val="ru-RU"/>
        </w:rPr>
        <w:t>— и с высоким подскоком шарахался в сторону, гулко топая по каменным плиткам вестибюля и звеня шпорами.</w:t>
      </w:r>
    </w:p>
    <w:p w14:paraId="6041652F"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Святые угодники!</w:t>
      </w:r>
      <w:r w:rsidRPr="000C600C">
        <w:rPr>
          <w:rFonts w:ascii="Verdana" w:hAnsi="Verdana"/>
          <w:color w:val="000000"/>
          <w:sz w:val="20"/>
        </w:rPr>
        <w:t> </w:t>
      </w:r>
      <w:r w:rsidRPr="000C600C">
        <w:rPr>
          <w:rFonts w:ascii="Verdana" w:hAnsi="Verdana"/>
          <w:color w:val="000000"/>
          <w:sz w:val="20"/>
          <w:lang w:val="ru-RU"/>
        </w:rPr>
        <w:t>— таков был текст его роли.</w:t>
      </w:r>
      <w:r w:rsidRPr="000C600C">
        <w:rPr>
          <w:rFonts w:ascii="Verdana" w:hAnsi="Verdana"/>
          <w:color w:val="000000"/>
          <w:sz w:val="20"/>
        </w:rPr>
        <w:t> </w:t>
      </w:r>
      <w:r w:rsidRPr="000C600C">
        <w:rPr>
          <w:rFonts w:ascii="Verdana" w:hAnsi="Verdana"/>
          <w:color w:val="000000"/>
          <w:sz w:val="20"/>
          <w:lang w:val="ru-RU"/>
        </w:rPr>
        <w:t>— А я думал, змеюка</w:t>
      </w:r>
      <w:r w:rsidRPr="000C600C">
        <w:rPr>
          <w:rFonts w:ascii="Verdana" w:hAnsi="Verdana"/>
          <w:color w:val="000000"/>
          <w:sz w:val="20"/>
        </w:rPr>
        <w:t> </w:t>
      </w:r>
      <w:r w:rsidRPr="000C600C">
        <w:rPr>
          <w:rFonts w:ascii="Verdana" w:hAnsi="Verdana"/>
          <w:color w:val="000000"/>
          <w:sz w:val="20"/>
          <w:lang w:val="ru-RU"/>
        </w:rPr>
        <w:t>— живой иг-зим-пляр! Вот режьте меня, ешьте! И вроде слышал, как шипела. Режьте меня, ешьте! Вот она, богом забытая тварь, под тем кактусом. Того гляди, укусит!</w:t>
      </w:r>
    </w:p>
    <w:p w14:paraId="47D39636"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Такие хитроумные уловки преданной лиги доброжелателей, красноречие сенатора Кинни, неустанно превозносившего достоинства картины, а также престиж пионера Люсьена Бриско, как бы покрывавший ее драгоценным лаком,</w:t>
      </w:r>
      <w:r w:rsidRPr="000C600C">
        <w:rPr>
          <w:rFonts w:ascii="Verdana" w:hAnsi="Verdana"/>
          <w:color w:val="000000"/>
          <w:sz w:val="20"/>
        </w:rPr>
        <w:t> </w:t>
      </w:r>
      <w:r w:rsidRPr="000C600C">
        <w:rPr>
          <w:rFonts w:ascii="Verdana" w:hAnsi="Verdana"/>
          <w:color w:val="000000"/>
          <w:sz w:val="20"/>
          <w:lang w:val="ru-RU"/>
        </w:rPr>
        <w:t>— все это вкупе давало основание полагать, что округ Сан-Саба, который уже завоевал славу победами на состязаниях по заарканиванию быков и в азартных карточных играх, наверняка увеличит свое превосходство над другими округами еще и тем, что станет центром искусства. Так, пусть даже путем побочных обстоятельств, а не благодаря кисти художника, была создана атмосфера, сквозь которую публика взирала на полотно еще более благосклонно. Имя Люсьена Бриско обладало магической силой, которая побеждала и несовершенство техники, и аляповатый колорит. Старый охотник на индейцев и на волков печально усмехнулся бы в своих заоблачных угодьях, если б узнал, что через два поколения после его будничной, далекой от творчества жизни призрак его выступил в роли мецената.</w:t>
      </w:r>
    </w:p>
    <w:p w14:paraId="1B36832A"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И настал день, когда в сенате должны были провести законопроект сенатора Малленза о выделении суммы в две тысячи долларов для покупки картины. Лонни и его сан-сабские радетели поспешили как можно раньше захватить места на галерее. Они сидели в первом ряду, лохматые, оробевшие, подавленные торжественностью зала, и с галереи доносилось лишь тихое поскрипывание, позвякивание, шорохи.</w:t>
      </w:r>
    </w:p>
    <w:p w14:paraId="1552AB2A"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Законопроект был принят к обсуждению и взят на второе чтение. Сенатор Малленз выступал сухо, скучно и томительно долго. Но тут поднялся сенатор Кинни, и зал сотрясли громовые раскаты его голоса. В те времена красноречие было неотъемлемой частью жизни. Мир в ту пору еще полностью не обучился решать свои проблемы с помощью геометрии и таблицы умножения. То была пора сладкозвучных речей, выразительного жеста, эффектной апострофы, волнующего заключения.</w:t>
      </w:r>
    </w:p>
    <w:p w14:paraId="1F7D39FC"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lastRenderedPageBreak/>
        <w:t>Сенатор Кинни говорил. Растрепанные, с падающими на глаза волосами, тяжело дыша, перекладывая с колена на колено двухфунтовые шляпы, внимали ему на галерее сансабские избиратели. А внизу восседали за своими столами достопочтенные сенаторы, то в небрежных позах многоопытных государственных мужей, то с видом чинным, подтянутым, что свидетельствовало об их пребывании на посту лишь первый срок.</w:t>
      </w:r>
    </w:p>
    <w:p w14:paraId="22263637"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Сенатор Кинни говорил целый час, и темой его речи была история, подвергнутая мягчительному воздействию патриотических чувств. Мимоходом он также обмолвился и о картине в вестибюле: право, нет нужды, сказал он, распространяться о ее достоинствах,</w:t>
      </w:r>
      <w:r w:rsidRPr="000C600C">
        <w:rPr>
          <w:rFonts w:ascii="Verdana" w:hAnsi="Verdana"/>
          <w:color w:val="000000"/>
          <w:sz w:val="20"/>
        </w:rPr>
        <w:t> </w:t>
      </w:r>
      <w:r w:rsidRPr="000C600C">
        <w:rPr>
          <w:rFonts w:ascii="Verdana" w:hAnsi="Verdana"/>
          <w:color w:val="000000"/>
          <w:sz w:val="20"/>
          <w:lang w:val="ru-RU"/>
        </w:rPr>
        <w:t>— сенаторы имели возможность убедиться сами. Написал ее внук Люсьена Бриско. И затем сенатор перешел к словесным картинам, в коих живописал самыми яркими красками жизнь Люсьена Бриско, жизнь суровую, полную опасностей; напомнил о его бескорыстной преданности штату, который он помогал создавать, о его презрении к наградам и славе, о его стойком, независимом характере и о великих заслугах перед штатом. Речь сенатора была посвящена всецело Люсьену Бриско, картина же стояла где-то на заднем плане, как бы являя собою лишь средство, дающее штату возможность выразить запоздалую благодарность своему любимому сыну в лице его потомка. Частыми восторженными аплодисментами сенаторы выражали одобрение оратору.</w:t>
      </w:r>
    </w:p>
    <w:p w14:paraId="2EFAA244"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Законопроект был принят в сенате единогласно. На следующий день он будет передан в палату представителей. Все уже было подготовлено для того, чтобы провести его там по укатанной дорожке, а Блэндфорд, Грейсон и Пламмер</w:t>
      </w:r>
      <w:r w:rsidRPr="000C600C">
        <w:rPr>
          <w:rFonts w:ascii="Verdana" w:hAnsi="Verdana"/>
          <w:color w:val="000000"/>
          <w:sz w:val="20"/>
        </w:rPr>
        <w:t> </w:t>
      </w:r>
      <w:r w:rsidRPr="000C600C">
        <w:rPr>
          <w:rFonts w:ascii="Verdana" w:hAnsi="Verdana"/>
          <w:color w:val="000000"/>
          <w:sz w:val="20"/>
          <w:lang w:val="ru-RU"/>
        </w:rPr>
        <w:t>— заправилы и видные ораторы, снабженные богатейшим материалом о подвигах Люсьена Бриско, согласились быть толкачами.</w:t>
      </w:r>
    </w:p>
    <w:p w14:paraId="602FCCB7"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Сан-сабские покровители искусства и их протеже, громко топая, спустились по лестнице во двор, а потом, сбившись тесной кучей, издали оглушительный победный клич. Но вдруг один из них</w:t>
      </w:r>
      <w:r w:rsidRPr="000C600C">
        <w:rPr>
          <w:rFonts w:ascii="Verdana" w:hAnsi="Verdana"/>
          <w:color w:val="000000"/>
          <w:sz w:val="20"/>
        </w:rPr>
        <w:t> </w:t>
      </w:r>
      <w:r w:rsidRPr="000C600C">
        <w:rPr>
          <w:rFonts w:ascii="Verdana" w:hAnsi="Verdana"/>
          <w:color w:val="000000"/>
          <w:sz w:val="20"/>
          <w:lang w:val="ru-RU"/>
        </w:rPr>
        <w:t>— это был Колченогий Соммерс</w:t>
      </w:r>
      <w:r w:rsidRPr="000C600C">
        <w:rPr>
          <w:rFonts w:ascii="Verdana" w:hAnsi="Verdana"/>
          <w:color w:val="000000"/>
          <w:sz w:val="20"/>
        </w:rPr>
        <w:t> </w:t>
      </w:r>
      <w:r w:rsidRPr="000C600C">
        <w:rPr>
          <w:rFonts w:ascii="Verdana" w:hAnsi="Verdana"/>
          <w:color w:val="000000"/>
          <w:sz w:val="20"/>
          <w:lang w:val="ru-RU"/>
        </w:rPr>
        <w:t>— как бы угодил в самую точку, сказав раздумчиво:</w:t>
      </w:r>
    </w:p>
    <w:p w14:paraId="24CD634C"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Ну, вроде картина сгодилась. Думаю, они купят твоего быка. Я в ихней парламинской кухне мало смыслю, но по всему видать</w:t>
      </w:r>
      <w:r w:rsidRPr="000C600C">
        <w:rPr>
          <w:rFonts w:ascii="Verdana" w:hAnsi="Verdana"/>
          <w:color w:val="000000"/>
          <w:sz w:val="20"/>
        </w:rPr>
        <w:t> </w:t>
      </w:r>
      <w:r w:rsidRPr="000C600C">
        <w:rPr>
          <w:rFonts w:ascii="Verdana" w:hAnsi="Verdana"/>
          <w:color w:val="000000"/>
          <w:sz w:val="20"/>
          <w:lang w:val="ru-RU"/>
        </w:rPr>
        <w:t>— купят. А только сдается мне, Лонни, он все больше про твоего деда наяривал, а не про картину. Оно, конечно, сенатор правильно тебе потрафил, не так уж худо носить тавро старого Бриско.</w:t>
      </w:r>
    </w:p>
    <w:p w14:paraId="766713C7"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Реплика Соммерса мгновенно прояснила то смутное горькое подозрение, что закралось в душу Лонни. Он и вовсе умолк и, сорвав клок травы, стал рассеянно жевать ее. Да, картина как таковая унизительно отсутствовала в доводах сенатора Кинни. Восхваляли не художника, а лишь внука Люсьена Бриско. Быть может, в некотором смысле, это было даже приятно, но ведь тогда искусство как бы оказывалось ни при чем. Молодой художник напряженно думал.</w:t>
      </w:r>
    </w:p>
    <w:p w14:paraId="6B6EA9D5"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Лонни остановился в гостинице неподалеку от Капитолия. Когда сенат одобрил законопроект о покупке картины, время близилось уже к перерыву на обед в час дня. Портье рассказал Лонни, что в их гостинице остановился знаменитый художник из Нью-Йорка. Он тут проездом, направляется дальше на запад в Нью-Мексико посмотреть, как падает солнечный свет на древние стены, возведенные индейцами племени зуньи. Современные строительные материалы отражают лучи. Древняя кладка их поглощает. Художник задумал передать этот эффект в своей картине, ради чего и отправился за две тысячи миль изучать его на месте.</w:t>
      </w:r>
    </w:p>
    <w:p w14:paraId="0F7649FE"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После обеда Лонни отыскал художника и рассказал ему о себе. Художник был человек больной, лишь талант и равнодушие к жизни не давали ему умереть. Он пошел с Лонни посмотреть на картину. Художник стоял перед ней, подергивал бородку, и вид у него был несчастный.</w:t>
      </w:r>
    </w:p>
    <w:p w14:paraId="4801414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Хотел бы знать ваше мнение,</w:t>
      </w:r>
      <w:r w:rsidRPr="000C600C">
        <w:rPr>
          <w:rFonts w:ascii="Verdana" w:hAnsi="Verdana"/>
          <w:color w:val="000000"/>
          <w:sz w:val="20"/>
        </w:rPr>
        <w:t> </w:t>
      </w:r>
      <w:r w:rsidRPr="000C600C">
        <w:rPr>
          <w:rFonts w:ascii="Verdana" w:hAnsi="Verdana"/>
          <w:color w:val="000000"/>
          <w:sz w:val="20"/>
          <w:lang w:val="ru-RU"/>
        </w:rPr>
        <w:t>— сказал Лонни,</w:t>
      </w:r>
      <w:r w:rsidRPr="000C600C">
        <w:rPr>
          <w:rFonts w:ascii="Verdana" w:hAnsi="Verdana"/>
          <w:color w:val="000000"/>
          <w:sz w:val="20"/>
        </w:rPr>
        <w:t> </w:t>
      </w:r>
      <w:r w:rsidRPr="000C600C">
        <w:rPr>
          <w:rFonts w:ascii="Verdana" w:hAnsi="Verdana"/>
          <w:color w:val="000000"/>
          <w:sz w:val="20"/>
          <w:lang w:val="ru-RU"/>
        </w:rPr>
        <w:t>— только валяйте напрямик, все начистоту!</w:t>
      </w:r>
    </w:p>
    <w:p w14:paraId="73314C5A"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Так и будет,</w:t>
      </w:r>
      <w:r w:rsidRPr="000C600C">
        <w:rPr>
          <w:rFonts w:ascii="Verdana" w:hAnsi="Verdana"/>
          <w:color w:val="000000"/>
          <w:sz w:val="20"/>
        </w:rPr>
        <w:t> </w:t>
      </w:r>
      <w:r w:rsidRPr="000C600C">
        <w:rPr>
          <w:rFonts w:ascii="Verdana" w:hAnsi="Verdana"/>
          <w:color w:val="000000"/>
          <w:sz w:val="20"/>
          <w:lang w:val="ru-RU"/>
        </w:rPr>
        <w:t>— ответил маэстро.</w:t>
      </w:r>
      <w:r w:rsidRPr="000C600C">
        <w:rPr>
          <w:rFonts w:ascii="Verdana" w:hAnsi="Verdana"/>
          <w:color w:val="000000"/>
          <w:sz w:val="20"/>
        </w:rPr>
        <w:t> </w:t>
      </w:r>
      <w:r w:rsidRPr="000C600C">
        <w:rPr>
          <w:rFonts w:ascii="Verdana" w:hAnsi="Verdana"/>
          <w:color w:val="000000"/>
          <w:sz w:val="20"/>
          <w:lang w:val="ru-RU"/>
        </w:rPr>
        <w:t>— Перед обедом я принял три микстуры по столовой ложке</w:t>
      </w:r>
      <w:r w:rsidRPr="000C600C">
        <w:rPr>
          <w:rFonts w:ascii="Verdana" w:hAnsi="Verdana"/>
          <w:color w:val="000000"/>
          <w:sz w:val="20"/>
        </w:rPr>
        <w:t> </w:t>
      </w:r>
      <w:r w:rsidRPr="000C600C">
        <w:rPr>
          <w:rFonts w:ascii="Verdana" w:hAnsi="Verdana"/>
          <w:color w:val="000000"/>
          <w:sz w:val="20"/>
          <w:lang w:val="ru-RU"/>
        </w:rPr>
        <w:t>— до сих пор горечь на языке. Это основательная грунтовка для правды. Стало быть, вы хотите знать, картина это или не картина?</w:t>
      </w:r>
    </w:p>
    <w:p w14:paraId="454B0E8F"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Вот-вот,</w:t>
      </w:r>
      <w:r w:rsidRPr="000C600C">
        <w:rPr>
          <w:rFonts w:ascii="Verdana" w:hAnsi="Verdana"/>
          <w:color w:val="000000"/>
          <w:sz w:val="20"/>
        </w:rPr>
        <w:t> </w:t>
      </w:r>
      <w:r w:rsidRPr="000C600C">
        <w:rPr>
          <w:rFonts w:ascii="Verdana" w:hAnsi="Verdana"/>
          <w:color w:val="000000"/>
          <w:sz w:val="20"/>
          <w:lang w:val="ru-RU"/>
        </w:rPr>
        <w:t>— подхватил Лонни.</w:t>
      </w:r>
      <w:r w:rsidRPr="000C600C">
        <w:rPr>
          <w:rFonts w:ascii="Verdana" w:hAnsi="Verdana"/>
          <w:color w:val="000000"/>
          <w:sz w:val="20"/>
        </w:rPr>
        <w:t> </w:t>
      </w:r>
      <w:r w:rsidRPr="000C600C">
        <w:rPr>
          <w:rFonts w:ascii="Verdana" w:hAnsi="Verdana"/>
          <w:color w:val="000000"/>
          <w:sz w:val="20"/>
          <w:lang w:val="ru-RU"/>
        </w:rPr>
        <w:t>— Хочу знать</w:t>
      </w:r>
      <w:r w:rsidRPr="000C600C">
        <w:rPr>
          <w:rFonts w:ascii="Verdana" w:hAnsi="Verdana"/>
          <w:color w:val="000000"/>
          <w:sz w:val="20"/>
        </w:rPr>
        <w:t> </w:t>
      </w:r>
      <w:r w:rsidRPr="000C600C">
        <w:rPr>
          <w:rFonts w:ascii="Verdana" w:hAnsi="Verdana"/>
          <w:color w:val="000000"/>
          <w:sz w:val="20"/>
          <w:lang w:val="ru-RU"/>
        </w:rPr>
        <w:t>— шерсть это или хлопок. Продолжать мне это дело или бросить и гонять скотину?</w:t>
      </w:r>
    </w:p>
    <w:p w14:paraId="6B7A5325"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lastRenderedPageBreak/>
        <w:t>—</w:t>
      </w:r>
      <w:r w:rsidRPr="000C600C">
        <w:rPr>
          <w:rFonts w:ascii="Verdana" w:hAnsi="Verdana"/>
          <w:color w:val="000000"/>
          <w:sz w:val="20"/>
        </w:rPr>
        <w:t> </w:t>
      </w:r>
      <w:r w:rsidRPr="000C600C">
        <w:rPr>
          <w:rFonts w:ascii="Verdana" w:hAnsi="Verdana"/>
          <w:color w:val="000000"/>
          <w:sz w:val="20"/>
          <w:lang w:val="ru-RU"/>
        </w:rPr>
        <w:t>За десертом кто-то сказал, что штат собирается заплатить вам за нее две тысячи долларов?</w:t>
      </w:r>
    </w:p>
    <w:p w14:paraId="4ED4B26B"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Сенат уже одобрил законопроект, завтра все будет заметано.</w:t>
      </w:r>
    </w:p>
    <w:p w14:paraId="50CD9600"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Ну, скажу я вам, это везение!</w:t>
      </w:r>
      <w:r w:rsidRPr="000C600C">
        <w:rPr>
          <w:rFonts w:ascii="Verdana" w:hAnsi="Verdana"/>
          <w:color w:val="000000"/>
          <w:sz w:val="20"/>
        </w:rPr>
        <w:t> </w:t>
      </w:r>
      <w:r w:rsidRPr="000C600C">
        <w:rPr>
          <w:rFonts w:ascii="Verdana" w:hAnsi="Verdana"/>
          <w:color w:val="000000"/>
          <w:sz w:val="20"/>
          <w:lang w:val="ru-RU"/>
        </w:rPr>
        <w:t>— промолвил человек с болезненно-бледным лицом.</w:t>
      </w:r>
      <w:r w:rsidRPr="000C600C">
        <w:rPr>
          <w:rFonts w:ascii="Verdana" w:hAnsi="Verdana"/>
          <w:color w:val="000000"/>
          <w:sz w:val="20"/>
        </w:rPr>
        <w:t> </w:t>
      </w:r>
      <w:r w:rsidRPr="000C600C">
        <w:rPr>
          <w:rFonts w:ascii="Verdana" w:hAnsi="Verdana"/>
          <w:color w:val="000000"/>
          <w:sz w:val="20"/>
          <w:lang w:val="ru-RU"/>
        </w:rPr>
        <w:t>— Носите заячью лапку на счастье?</w:t>
      </w:r>
    </w:p>
    <w:p w14:paraId="7A0063C0"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Нет,</w:t>
      </w:r>
      <w:r w:rsidRPr="000C600C">
        <w:rPr>
          <w:rFonts w:ascii="Verdana" w:hAnsi="Verdana"/>
          <w:color w:val="000000"/>
          <w:sz w:val="20"/>
        </w:rPr>
        <w:t> </w:t>
      </w:r>
      <w:r w:rsidRPr="000C600C">
        <w:rPr>
          <w:rFonts w:ascii="Verdana" w:hAnsi="Verdana"/>
          <w:color w:val="000000"/>
          <w:sz w:val="20"/>
          <w:lang w:val="ru-RU"/>
        </w:rPr>
        <w:t>— ответил Лонни.</w:t>
      </w:r>
      <w:r w:rsidRPr="000C600C">
        <w:rPr>
          <w:rFonts w:ascii="Verdana" w:hAnsi="Verdana"/>
          <w:color w:val="000000"/>
          <w:sz w:val="20"/>
        </w:rPr>
        <w:t> </w:t>
      </w:r>
      <w:r w:rsidRPr="000C600C">
        <w:rPr>
          <w:rFonts w:ascii="Verdana" w:hAnsi="Verdana"/>
          <w:color w:val="000000"/>
          <w:sz w:val="20"/>
          <w:lang w:val="ru-RU"/>
        </w:rPr>
        <w:t>— Говорят</w:t>
      </w:r>
      <w:r w:rsidRPr="000C600C">
        <w:rPr>
          <w:rFonts w:ascii="Verdana" w:hAnsi="Verdana"/>
          <w:color w:val="000000"/>
          <w:sz w:val="20"/>
        </w:rPr>
        <w:t> </w:t>
      </w:r>
      <w:r w:rsidRPr="000C600C">
        <w:rPr>
          <w:rFonts w:ascii="Verdana" w:hAnsi="Verdana"/>
          <w:color w:val="000000"/>
          <w:sz w:val="20"/>
          <w:lang w:val="ru-RU"/>
        </w:rPr>
        <w:t>— дед у меня был... Его тут здорово примешали к моим краскам. А картину я писал целый год. Так что же</w:t>
      </w:r>
      <w:r w:rsidRPr="000C600C">
        <w:rPr>
          <w:rFonts w:ascii="Verdana" w:hAnsi="Verdana"/>
          <w:color w:val="000000"/>
          <w:sz w:val="20"/>
        </w:rPr>
        <w:t> </w:t>
      </w:r>
      <w:r w:rsidRPr="000C600C">
        <w:rPr>
          <w:rFonts w:ascii="Verdana" w:hAnsi="Verdana"/>
          <w:color w:val="000000"/>
          <w:sz w:val="20"/>
          <w:lang w:val="ru-RU"/>
        </w:rPr>
        <w:t>— вовсе она дрянная или нет? Кой-кто говорит, будто хвост у быка неплохо удался, и пропорции подходящие. Как по-вашему?</w:t>
      </w:r>
    </w:p>
    <w:p w14:paraId="7BFFB036"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Художник взглянул на мускулистую фигуру парня, на его смуглую, цвета ореховой скорлупы, кожу и поддался минутному раздражению.</w:t>
      </w:r>
    </w:p>
    <w:p w14:paraId="1B180460"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Ради искусства, сын мой,</w:t>
      </w:r>
      <w:r w:rsidRPr="000C600C">
        <w:rPr>
          <w:rFonts w:ascii="Verdana" w:hAnsi="Verdana"/>
          <w:color w:val="000000"/>
          <w:sz w:val="20"/>
        </w:rPr>
        <w:t> </w:t>
      </w:r>
      <w:r w:rsidRPr="000C600C">
        <w:rPr>
          <w:rFonts w:ascii="Verdana" w:hAnsi="Verdana"/>
          <w:color w:val="000000"/>
          <w:sz w:val="20"/>
          <w:lang w:val="ru-RU"/>
        </w:rPr>
        <w:t>— сказал он с сердцем,</w:t>
      </w:r>
      <w:r w:rsidRPr="000C600C">
        <w:rPr>
          <w:rFonts w:ascii="Verdana" w:hAnsi="Verdana"/>
          <w:color w:val="000000"/>
          <w:sz w:val="20"/>
        </w:rPr>
        <w:t> </w:t>
      </w:r>
      <w:r w:rsidRPr="000C600C">
        <w:rPr>
          <w:rFonts w:ascii="Verdana" w:hAnsi="Verdana"/>
          <w:color w:val="000000"/>
          <w:sz w:val="20"/>
          <w:lang w:val="ru-RU"/>
        </w:rPr>
        <w:t>— больше не траться на краски. Это не картина. Это ружье. Если хочешь, бери штат на прицел, выбивай из них свои две тысячи долларов, но к холсту</w:t>
      </w:r>
      <w:r w:rsidRPr="000C600C">
        <w:rPr>
          <w:rFonts w:ascii="Verdana" w:hAnsi="Verdana"/>
          <w:color w:val="000000"/>
          <w:sz w:val="20"/>
        </w:rPr>
        <w:t> </w:t>
      </w:r>
      <w:r w:rsidRPr="000C600C">
        <w:rPr>
          <w:rFonts w:ascii="Verdana" w:hAnsi="Verdana"/>
          <w:color w:val="000000"/>
          <w:sz w:val="20"/>
          <w:lang w:val="ru-RU"/>
        </w:rPr>
        <w:t>— ни шагу! Лучше пусти его на тент и сиди под ним. А на деньги купи сотни две лошадей, говорят, они у вас тут по дешевке,</w:t>
      </w:r>
      <w:r w:rsidRPr="000C600C">
        <w:rPr>
          <w:rFonts w:ascii="Verdana" w:hAnsi="Verdana"/>
          <w:color w:val="000000"/>
          <w:sz w:val="20"/>
        </w:rPr>
        <w:t> </w:t>
      </w:r>
      <w:r w:rsidRPr="000C600C">
        <w:rPr>
          <w:rFonts w:ascii="Verdana" w:hAnsi="Verdana"/>
          <w:color w:val="000000"/>
          <w:sz w:val="20"/>
          <w:lang w:val="ru-RU"/>
        </w:rPr>
        <w:t>— и скачи себе, скачи! Дыши полной грудью, ешь, спи</w:t>
      </w:r>
      <w:r w:rsidRPr="000C600C">
        <w:rPr>
          <w:rFonts w:ascii="Verdana" w:hAnsi="Verdana"/>
          <w:color w:val="000000"/>
          <w:sz w:val="20"/>
        </w:rPr>
        <w:t> </w:t>
      </w:r>
      <w:r w:rsidRPr="000C600C">
        <w:rPr>
          <w:rFonts w:ascii="Verdana" w:hAnsi="Verdana"/>
          <w:color w:val="000000"/>
          <w:sz w:val="20"/>
          <w:lang w:val="ru-RU"/>
        </w:rPr>
        <w:t>— и будь счастлив. И чтоб никаких картин. Вижу, здоровье у тебя есть. А это талант! Развивай его!</w:t>
      </w:r>
      <w:r w:rsidRPr="000C600C">
        <w:rPr>
          <w:rFonts w:ascii="Verdana" w:hAnsi="Verdana"/>
          <w:color w:val="000000"/>
          <w:sz w:val="20"/>
        </w:rPr>
        <w:t> </w:t>
      </w:r>
      <w:r w:rsidRPr="000C600C">
        <w:rPr>
          <w:rFonts w:ascii="Verdana" w:hAnsi="Verdana"/>
          <w:color w:val="000000"/>
          <w:sz w:val="20"/>
          <w:lang w:val="ru-RU"/>
        </w:rPr>
        <w:t>— Художник посмотрел на часы.</w:t>
      </w:r>
      <w:r w:rsidRPr="000C600C">
        <w:rPr>
          <w:rFonts w:ascii="Verdana" w:hAnsi="Verdana"/>
          <w:color w:val="000000"/>
          <w:sz w:val="20"/>
        </w:rPr>
        <w:t> </w:t>
      </w:r>
      <w:r w:rsidRPr="000C600C">
        <w:rPr>
          <w:rFonts w:ascii="Verdana" w:hAnsi="Verdana"/>
          <w:color w:val="000000"/>
          <w:sz w:val="20"/>
          <w:lang w:val="ru-RU"/>
        </w:rPr>
        <w:t>— Без двадцати три. Ровно в три</w:t>
      </w:r>
      <w:r w:rsidRPr="000C600C">
        <w:rPr>
          <w:rFonts w:ascii="Verdana" w:hAnsi="Verdana"/>
          <w:color w:val="000000"/>
          <w:sz w:val="20"/>
        </w:rPr>
        <w:t> </w:t>
      </w:r>
      <w:r w:rsidRPr="000C600C">
        <w:rPr>
          <w:rFonts w:ascii="Verdana" w:hAnsi="Verdana"/>
          <w:color w:val="000000"/>
          <w:sz w:val="20"/>
          <w:lang w:val="ru-RU"/>
        </w:rPr>
        <w:t>— четыре капсулы и таблетку... Полагаю, это все, что ты хотел узнать?</w:t>
      </w:r>
    </w:p>
    <w:p w14:paraId="036C9AFD"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В три часа пополудни ковбои заехали за Лонни Бриско и пригнали ему Жгучего Перца, оседланного и взнузданного. Традиции есть традиции. Одобрение законопроекта сенатом полагалось отпраздновать, иначе говоря</w:t>
      </w:r>
      <w:r w:rsidRPr="000C600C">
        <w:rPr>
          <w:rFonts w:ascii="Verdana" w:hAnsi="Verdana"/>
          <w:color w:val="000000"/>
          <w:sz w:val="20"/>
        </w:rPr>
        <w:t> </w:t>
      </w:r>
      <w:r w:rsidRPr="000C600C">
        <w:rPr>
          <w:rFonts w:ascii="Verdana" w:hAnsi="Verdana"/>
          <w:color w:val="000000"/>
          <w:sz w:val="20"/>
          <w:lang w:val="ru-RU"/>
        </w:rPr>
        <w:t>— всей ватагой проскакать по городу галопом, подымая дикий шум и переполох, затем, после обильных возлияний, оглушить пальбой окраины и как можно громче провозгласить здравицу Сан-Сабе. Часть ритуала они уже успели выполнить в попутных салунах.</w:t>
      </w:r>
    </w:p>
    <w:p w14:paraId="788293A7"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Лонни сел на своего чудесного конька, который так и рвался вскачь, подгоняемый пылким темпераментом и смекалкой. Конь радовался, что бока его вновь ощутили крепкие кривые ноги хозяина. Лонни был его другом, и конек любил ему угождать.</w:t>
      </w:r>
    </w:p>
    <w:p w14:paraId="44677344"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Вперед, ребята!</w:t>
      </w:r>
      <w:r w:rsidRPr="000C600C">
        <w:rPr>
          <w:rFonts w:ascii="Verdana" w:hAnsi="Verdana"/>
          <w:color w:val="000000"/>
          <w:sz w:val="20"/>
        </w:rPr>
        <w:t> </w:t>
      </w:r>
      <w:r w:rsidRPr="000C600C">
        <w:rPr>
          <w:rFonts w:ascii="Verdana" w:hAnsi="Verdana"/>
          <w:color w:val="000000"/>
          <w:sz w:val="20"/>
          <w:lang w:val="ru-RU"/>
        </w:rPr>
        <w:t>— сказал Лонни и, ткнув коленями в бока Жгучего Перца, пустил его галопом. Свита с гиканьем ринулась следом сквозь тучу пыли. Лонни повел за собой когорту верных соратников прямо на Капитолий. Громовым восторженным кличем ковбои одобрили, теперь уже ставшее явным, намерение своего предводителя въехать туда на лошадях. Да здравствует Сан-Саба!</w:t>
      </w:r>
    </w:p>
    <w:p w14:paraId="4FBDCC7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Ковбойские лошади процокали копытами по шести каменным ступеням и проникли в гулкий вестибюль, сея панику среди пеших посетителей. Лонни, вожак кавалькады, направил своего конька прямо на картину. В это время дня из окон второго этажа поток мягкого света заливал все огромное полотно, ярко выделяя его на более темном фоне вестибюля. Так и казалось, несмотря на все погрешности мастерства, будто перед вами живой пейзаж, и невольно тянуло податься в сторону от мчащегося прямо на вас быка. Быть может, Жгучему Перцу именно это и почудилось. Ведь все это было ему знакомо. А может быть, он лишь подчинился воле всадника. Конь вздернул уши, гневно фыркнул. Лонни, устремляясь вперед, приник к седлу, вскинув локти наподобие крыльев. Так ковбой дает сигнал коню: вперед, во весь опор! Как видно, Жгучий Перец вообразил, что ему навстречу мчится отбившийся от стада бык, рыжий, шальной, и что его нужно тотчас гнать обратно, в стадо. В ответ на сигнал уздой стальные мышцы коня напряглись: топот... рывок...</w:t>
      </w:r>
      <w:r w:rsidRPr="000C600C">
        <w:rPr>
          <w:rFonts w:ascii="Verdana" w:hAnsi="Verdana"/>
          <w:color w:val="000000"/>
          <w:sz w:val="20"/>
        </w:rPr>
        <w:t> </w:t>
      </w:r>
      <w:r w:rsidRPr="000C600C">
        <w:rPr>
          <w:rFonts w:ascii="Verdana" w:hAnsi="Verdana"/>
          <w:color w:val="000000"/>
          <w:sz w:val="20"/>
          <w:lang w:val="ru-RU"/>
        </w:rPr>
        <w:t>— и Жгучий Перец вместе со своим хозяином, пригнувшим голову, чтобы не стукнуться о раму, пробил огромное полотно навылет, как пушечное ядро, оставив за собой рваные лохмотья холста, повисшие вокруг гигантской зияющей дыры.</w:t>
      </w:r>
    </w:p>
    <w:p w14:paraId="3F591BF6"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Лонни мигом завернул коня и объехал колонны. Со всех сторон сбегались люди, ошарашенные, онемевшие от изумления. Постовой сержант подошел к картине, нахмурился, грозно сверкнул оком и вдруг ухмыльнулся. Кое-кто из сенаторов вышел в вестибюль посмотреть, что случилось. Ковбои оцепенели в безмолвном ужасе, сраженные безумным поступком своего товарища.</w:t>
      </w:r>
    </w:p>
    <w:p w14:paraId="5892917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Сенатор Кинни вышел из зала заседаний одним из первых. Прежде чем он успел раскрыть рот, Лонни, пригнувшись в седле, оттого, что Жгучий Перец выделывал курбеты, указал арапником на сенатора и спокойно сказал:</w:t>
      </w:r>
    </w:p>
    <w:p w14:paraId="09E29D88"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 xml:space="preserve">Вы очень здорово говорили, мистер. Но, право, не стоило вам этак надсаждаться насчет денег. Никаких денег я не прошу. Я-то думал, что могу продать </w:t>
      </w:r>
      <w:r w:rsidRPr="000C600C">
        <w:rPr>
          <w:rFonts w:ascii="Verdana" w:hAnsi="Verdana"/>
          <w:color w:val="000000"/>
          <w:sz w:val="20"/>
          <w:lang w:val="ru-RU"/>
        </w:rPr>
        <w:lastRenderedPageBreak/>
        <w:t>штату картину, а она никакая не картина. Вы наговорили целую кучу разных разностей про моего дедушку Бриско, и теперь я горжусь, что я его внук. Ну так знайте: мы, Бриско, пока еще подачек от штата не принимали. А раму пускай даром берет кто хочет. Эй, ребята! Поехали!</w:t>
      </w:r>
    </w:p>
    <w:p w14:paraId="55C21916"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И сан-сабская делегация поскакала прочь: из вестибюля, по каменным ступеням крыльца, вдоль пыльной улицы.</w:t>
      </w:r>
    </w:p>
    <w:p w14:paraId="1249410E"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На полпути до округа Сан-Саба они сделали привал. Перед тем как лечь спать, Лонни украдкой пробрался от костра к своему коню, который мирно пощипывал траву, отойдя от колышка на длину привязи.</w:t>
      </w:r>
    </w:p>
    <w:p w14:paraId="1F516452" w14:textId="77777777" w:rsidR="000C6825"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Лонни обнял коня за шею, и все его притязания по части искусства улетучились навеки в одном протяжном скорбном вздохе. Но и отрекаясь от своих чаяний, он все же выдохнул чуть слышно:</w:t>
      </w:r>
    </w:p>
    <w:p w14:paraId="325D13C2" w14:textId="1082540A" w:rsidR="00904ABF" w:rsidRPr="000C600C" w:rsidRDefault="000C6825" w:rsidP="000C600C">
      <w:pPr>
        <w:suppressAutoHyphens/>
        <w:spacing w:after="0" w:line="240" w:lineRule="auto"/>
        <w:ind w:firstLine="283"/>
        <w:jc w:val="both"/>
        <w:rPr>
          <w:rFonts w:ascii="Verdana" w:hAnsi="Verdana"/>
          <w:color w:val="000000"/>
          <w:sz w:val="20"/>
          <w:lang w:val="ru-RU"/>
        </w:rPr>
      </w:pPr>
      <w:r w:rsidRPr="000C600C">
        <w:rPr>
          <w:rFonts w:ascii="Verdana" w:hAnsi="Verdana"/>
          <w:color w:val="000000"/>
          <w:sz w:val="20"/>
          <w:lang w:val="ru-RU"/>
        </w:rPr>
        <w:t>—</w:t>
      </w:r>
      <w:r w:rsidRPr="000C600C">
        <w:rPr>
          <w:rFonts w:ascii="Verdana" w:hAnsi="Verdana"/>
          <w:color w:val="000000"/>
          <w:sz w:val="20"/>
        </w:rPr>
        <w:t> </w:t>
      </w:r>
      <w:r w:rsidRPr="000C600C">
        <w:rPr>
          <w:rFonts w:ascii="Verdana" w:hAnsi="Verdana"/>
          <w:color w:val="000000"/>
          <w:sz w:val="20"/>
          <w:lang w:val="ru-RU"/>
        </w:rPr>
        <w:t>Ты один кой-чего углядел в ней, конек. Бык-то получился как живой, правда, старина?</w:t>
      </w:r>
    </w:p>
    <w:sectPr w:rsidR="00904ABF" w:rsidRPr="000C600C" w:rsidSect="000C60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3AEB4" w14:textId="77777777" w:rsidR="0088268D" w:rsidRDefault="0088268D" w:rsidP="000C6825">
      <w:pPr>
        <w:spacing w:after="0" w:line="240" w:lineRule="auto"/>
      </w:pPr>
      <w:r>
        <w:separator/>
      </w:r>
    </w:p>
  </w:endnote>
  <w:endnote w:type="continuationSeparator" w:id="0">
    <w:p w14:paraId="570EFA77" w14:textId="77777777" w:rsidR="0088268D" w:rsidRDefault="0088268D" w:rsidP="000C6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7C60D" w14:textId="77777777" w:rsidR="000C600C" w:rsidRDefault="000C600C" w:rsidP="002E03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C67A67" w14:textId="77777777" w:rsidR="000C600C" w:rsidRDefault="000C600C" w:rsidP="000C60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A460F" w14:textId="145F228B" w:rsidR="000C600C" w:rsidRPr="000C600C" w:rsidRDefault="000C600C" w:rsidP="000C600C">
    <w:pPr>
      <w:pStyle w:val="Footer"/>
      <w:ind w:right="360"/>
      <w:rPr>
        <w:rFonts w:ascii="Arial" w:hAnsi="Arial" w:cs="Arial"/>
        <w:color w:val="999999"/>
        <w:sz w:val="20"/>
        <w:lang w:val="ru-RU"/>
      </w:rPr>
    </w:pPr>
    <w:r w:rsidRPr="000C600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B34A" w14:textId="77777777" w:rsidR="000C600C" w:rsidRDefault="000C60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4AB23" w14:textId="77777777" w:rsidR="0088268D" w:rsidRDefault="0088268D" w:rsidP="000C6825">
      <w:pPr>
        <w:spacing w:after="0" w:line="240" w:lineRule="auto"/>
      </w:pPr>
      <w:r>
        <w:separator/>
      </w:r>
    </w:p>
  </w:footnote>
  <w:footnote w:type="continuationSeparator" w:id="0">
    <w:p w14:paraId="33928A60" w14:textId="77777777" w:rsidR="0088268D" w:rsidRDefault="0088268D" w:rsidP="000C6825">
      <w:pPr>
        <w:spacing w:after="0" w:line="240" w:lineRule="auto"/>
      </w:pPr>
      <w:r>
        <w:continuationSeparator/>
      </w:r>
    </w:p>
  </w:footnote>
  <w:footnote w:id="1">
    <w:p w14:paraId="72DECA96" w14:textId="08A345BA" w:rsidR="000C6825" w:rsidRDefault="000C6825" w:rsidP="000C600C">
      <w:pPr>
        <w:pStyle w:val="FootNote"/>
        <w:spacing w:after="60"/>
        <w:ind w:firstLine="0"/>
      </w:pPr>
      <w:r w:rsidRPr="000C600C">
        <w:rPr>
          <w:vertAlign w:val="superscript"/>
        </w:rPr>
        <w:footnoteRef/>
      </w:r>
      <w:r>
        <w:t xml:space="preserve"> </w:t>
      </w:r>
      <w:r w:rsidRPr="000C600C">
        <w:rPr>
          <w:rFonts w:ascii="Calibri" w:hAnsi="Calibri" w:cs="Calibri"/>
        </w:rPr>
        <w:t>Чаппарахас</w:t>
      </w:r>
      <w:r w:rsidR="000C600C">
        <w:rPr>
          <w:rFonts w:ascii="Calibri" w:hAnsi="Calibri" w:cs="Calibri"/>
        </w:rPr>
        <w:t xml:space="preserve"> — </w:t>
      </w:r>
      <w:r w:rsidRPr="000C600C">
        <w:rPr>
          <w:rFonts w:ascii="Calibri" w:hAnsi="Calibri" w:cs="Calibri"/>
        </w:rPr>
        <w:t>кожаные ковбойские штаны.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CA561" w14:textId="77777777" w:rsidR="000C600C" w:rsidRDefault="000C60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24579" w14:textId="7004FC73" w:rsidR="000C600C" w:rsidRPr="000C600C" w:rsidRDefault="000C600C" w:rsidP="000C600C">
    <w:pPr>
      <w:pStyle w:val="Header"/>
      <w:rPr>
        <w:rFonts w:ascii="Arial" w:hAnsi="Arial" w:cs="Arial"/>
        <w:color w:val="999999"/>
        <w:sz w:val="20"/>
        <w:lang w:val="ru-RU"/>
      </w:rPr>
    </w:pPr>
    <w:r w:rsidRPr="000C600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7607" w14:textId="77777777" w:rsidR="000C600C" w:rsidRDefault="000C60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600C"/>
    <w:rsid w:val="000C6825"/>
    <w:rsid w:val="0015074B"/>
    <w:rsid w:val="0029639D"/>
    <w:rsid w:val="002B6872"/>
    <w:rsid w:val="00326F90"/>
    <w:rsid w:val="00732317"/>
    <w:rsid w:val="0088268D"/>
    <w:rsid w:val="00904AB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9C270"/>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0C6825"/>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0C6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3715</Words>
  <Characters>21885</Characters>
  <Application>Microsoft Office Word</Application>
  <DocSecurity>0</DocSecurity>
  <Lines>370</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и ковбойский конь</dc:title>
  <dc:subject/>
  <dc:creator>О. Генри</dc:creator>
  <cp:keywords/>
  <dc:description/>
  <cp:lastModifiedBy>Andrey Piskunov</cp:lastModifiedBy>
  <cp:revision>6</cp:revision>
  <dcterms:created xsi:type="dcterms:W3CDTF">2013-12-23T23:15:00Z</dcterms:created>
  <dcterms:modified xsi:type="dcterms:W3CDTF">2025-05-08T20:12:00Z</dcterms:modified>
  <cp:category/>
</cp:coreProperties>
</file>