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C3417" w14:textId="77777777" w:rsidR="00C14A1A" w:rsidRPr="009E5805" w:rsidRDefault="00C14A1A" w:rsidP="009E5805">
      <w:pPr>
        <w:pStyle w:val="Heading2"/>
        <w:keepNext w:val="0"/>
        <w:keepLines w:val="0"/>
        <w:suppressAutoHyphens/>
        <w:spacing w:before="0" w:line="240" w:lineRule="auto"/>
        <w:jc w:val="both"/>
        <w:rPr>
          <w:rFonts w:ascii="Verdana" w:hAnsi="Verdana"/>
          <w:color w:val="000000"/>
          <w:sz w:val="32"/>
          <w:lang w:val="ru-RU"/>
        </w:rPr>
      </w:pPr>
      <w:r w:rsidRPr="009E5805">
        <w:rPr>
          <w:rFonts w:ascii="Verdana" w:hAnsi="Verdana"/>
          <w:color w:val="000000"/>
          <w:sz w:val="32"/>
          <w:lang w:val="ru-RU"/>
        </w:rPr>
        <w:t>Гнусный обманщик</w:t>
      </w:r>
    </w:p>
    <w:p w14:paraId="0CF726C2" w14:textId="040F8F8C" w:rsidR="00C14A1A" w:rsidRPr="009E5805" w:rsidRDefault="0030294E" w:rsidP="009E5805">
      <w:pPr>
        <w:suppressAutoHyphens/>
        <w:spacing w:after="0" w:line="240" w:lineRule="auto"/>
        <w:jc w:val="both"/>
        <w:rPr>
          <w:rFonts w:ascii="Verdana" w:hAnsi="Verdana"/>
          <w:color w:val="000000"/>
          <w:sz w:val="24"/>
          <w:lang w:val="ru-RU"/>
        </w:rPr>
      </w:pPr>
      <w:r w:rsidRPr="009E5805">
        <w:rPr>
          <w:rFonts w:ascii="Verdana" w:hAnsi="Verdana"/>
          <w:color w:val="000000"/>
          <w:sz w:val="24"/>
          <w:lang w:val="ru-RU"/>
        </w:rPr>
        <w:t>О. Генри</w:t>
      </w:r>
    </w:p>
    <w:p w14:paraId="00969023" w14:textId="22FF21C5" w:rsidR="00C14A1A" w:rsidRPr="009E5805" w:rsidRDefault="00C14A1A" w:rsidP="009E5805">
      <w:pPr>
        <w:suppressAutoHyphens/>
        <w:spacing w:after="0" w:line="240" w:lineRule="auto"/>
        <w:jc w:val="both"/>
        <w:rPr>
          <w:rFonts w:ascii="Verdana" w:hAnsi="Verdana"/>
          <w:color w:val="000000"/>
          <w:sz w:val="20"/>
          <w:lang w:val="ru-RU"/>
        </w:rPr>
      </w:pPr>
      <w:r w:rsidRPr="009E5805">
        <w:rPr>
          <w:rFonts w:ascii="Verdana" w:hAnsi="Verdana"/>
          <w:color w:val="000000"/>
          <w:sz w:val="20"/>
          <w:lang w:val="ru-RU"/>
        </w:rPr>
        <w:t>Перевод под редакцией М.</w:t>
      </w:r>
      <w:r w:rsidRPr="009E5805">
        <w:rPr>
          <w:rFonts w:ascii="Verdana" w:hAnsi="Verdana"/>
          <w:color w:val="000000"/>
          <w:sz w:val="20"/>
        </w:rPr>
        <w:t> </w:t>
      </w:r>
      <w:r w:rsidRPr="009E5805">
        <w:rPr>
          <w:rFonts w:ascii="Verdana" w:hAnsi="Verdana"/>
          <w:color w:val="000000"/>
          <w:sz w:val="20"/>
          <w:lang w:val="ru-RU"/>
        </w:rPr>
        <w:t>Лорие</w:t>
      </w:r>
    </w:p>
    <w:p w14:paraId="2B242FE9"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p>
    <w:p w14:paraId="264EC308"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Началась беда в Ларедо. Всему виной был Малыш Льяно,</w:t>
      </w:r>
      <w:r w:rsidRPr="009E5805">
        <w:rPr>
          <w:rFonts w:ascii="Verdana" w:hAnsi="Verdana"/>
          <w:color w:val="000000"/>
          <w:sz w:val="20"/>
        </w:rPr>
        <w:t> </w:t>
      </w:r>
      <w:r w:rsidRPr="009E5805">
        <w:rPr>
          <w:rFonts w:ascii="Verdana" w:hAnsi="Verdana"/>
          <w:color w:val="000000"/>
          <w:sz w:val="20"/>
          <w:lang w:val="ru-RU"/>
        </w:rPr>
        <w:t>— свою привычку убивать людей ему следовало бы ограничить мексиканцами. Но Малышу было за двадцать лет, а на границе по Рио-Гранде в двадцать лет неприлично числить за собой одних мексиканцев.</w:t>
      </w:r>
    </w:p>
    <w:p w14:paraId="369CD087"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Произошло это в игорном доме старого Хусто Вальдо. Играли в покер, и не все играющие были между собой друзьями, как это часто случается в местах, куда люди приезжают издалека ловить на лету счастье. Спор разгорелся из-за такого пустяка, как две дамы; и когда дым рассеялся, выяснилось, что Малыш совершил неделикатный поступок, а его противник допустил промах. Мало того, что незадачливый дуэлянт не был мексиканцем; он происходил из знатной семьи, владевшей несколькими ранчо, был приблизительно одних лет с Малышом и имел друзей и защитников. Оттого, что он дал промах,</w:t>
      </w:r>
      <w:r w:rsidRPr="009E5805">
        <w:rPr>
          <w:rFonts w:ascii="Verdana" w:hAnsi="Verdana"/>
          <w:color w:val="000000"/>
          <w:sz w:val="20"/>
        </w:rPr>
        <w:t> </w:t>
      </w:r>
      <w:r w:rsidRPr="009E5805">
        <w:rPr>
          <w:rFonts w:ascii="Verdana" w:hAnsi="Verdana"/>
          <w:color w:val="000000"/>
          <w:sz w:val="20"/>
          <w:lang w:val="ru-RU"/>
        </w:rPr>
        <w:t>— его пуля пролетела всего лишь в одной шестнадцатой дюйма от правого уха Малыша,</w:t>
      </w:r>
      <w:r w:rsidRPr="009E5805">
        <w:rPr>
          <w:rFonts w:ascii="Verdana" w:hAnsi="Verdana"/>
          <w:color w:val="000000"/>
          <w:sz w:val="20"/>
        </w:rPr>
        <w:t> </w:t>
      </w:r>
      <w:r w:rsidRPr="009E5805">
        <w:rPr>
          <w:rFonts w:ascii="Verdana" w:hAnsi="Verdana"/>
          <w:color w:val="000000"/>
          <w:sz w:val="20"/>
          <w:lang w:val="ru-RU"/>
        </w:rPr>
        <w:t>— поступок более меткого стрелка не стал деликатнее.</w:t>
      </w:r>
    </w:p>
    <w:p w14:paraId="38F8993B"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Малыш, у которого, по причине его репутации, несколько сомнительной даже для границы, не было ни свиты, ни друзей, ни приспешников, решил, что вполне совместимо с его неоспоримой храбростью произвести благоразумный маневр, известный под названием «дать стрекача».</w:t>
      </w:r>
    </w:p>
    <w:p w14:paraId="341B47D9"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Мстители быстро собрались и пустились в погоню. Трое из них настигли его в нескольких шагах от станции железной дороги. Малыш оглянулся, зубы его обнажились в сверкающей, но невеселой улыбке, которая обычно предшествовала его наглым и жестоким поступкам, и преследователи отступили, прежде чем он успел хотя бы потянуться за револьвером.</w:t>
      </w:r>
    </w:p>
    <w:p w14:paraId="15A01A63"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Впрочем, в последней схватке Малыш не ощутил той мрачной жажды убийства, которая так часто побуждала его к бою. Это была чисто случайная ссора, вызванная картами и двумя-тремя не приемлемыми для джентльмена эпитетами, которыми обменялись противники. Малышу, скорее, даже нравился стройный, гордый, смуглый юноша, которого его пуля сразила в цвете лет. И теперь ему больше не хотелось крови. Ему хотелось уйти подальше и выспаться где-нибудь на солнце, лежа в траве и закрыв лицо носовым платком. Даже мексиканец мог безнаказанно попасться ему на глаза, пока он был в таком настроении.</w:t>
      </w:r>
    </w:p>
    <w:p w14:paraId="3A21178A"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Малыш, не скрываясь, сел в пассажирский поезд и пять минут спустя уже ехал на север. Но в Уэббе, в нескольких милях дальше, где поезд остановился, чтобы принять пассажира, он решил отказаться от подобного способа бегства. Впереди были станции с телеграфом, а Малыш недолюбливал электричество и пар. Он предпочитал седло и шпоры.</w:t>
      </w:r>
    </w:p>
    <w:p w14:paraId="2290DF3A"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Убитый им человек был ему незнаком. Но Малыш знал, что он был из лагеря Коралитос на ранчо Хидалго; он также знал, что ковбои с этого ранчо, если обидишь одного из них, мстят более свирепо, чем кровные враги в штате Кентукки. Поэтому с мудростью, свойственной многим великим воителям, Малыш решил отделить себя от возмездия лагеря Коралитос зарослями чапарраля и кактусов возможно большей протяженности.</w:t>
      </w:r>
    </w:p>
    <w:p w14:paraId="2AD08299"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Около станции была лавка, а около лавки, среди вязов и мескитовых кустов, стояли верховые лошади покупателей. Лошади большей частью лениво дремали, опустив головы. Только одна из них, длинноногая, караковая, с лебединой шеей, храпела и рыла землю копытом. Малыш вскочил на нее, сжал ее коленями и слегка тронул хозяйской плеткой.</w:t>
      </w:r>
    </w:p>
    <w:p w14:paraId="1C2EE8D9"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Если убийство дерзкого партнера несколько омрачило репутацию Малыша как благонадежного гражданина, то этот последний его поступок покрыл его черным плащом бесчестия. На границе по Рио-Гранде, если вы отнимаете у человека жизнь, вы иногда отнимаете безделицу; но когда вы отнимаете у него лошадь, то это потеря, от которой он действительно становится беднее и которая вас не обогатит... если вы будете пойманы. Теперь для Малыша возврата не было.</w:t>
      </w:r>
    </w:p>
    <w:p w14:paraId="4EA78853"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Сидя на горячем караковом коне, он был относительно спокоен. Он проскакал галопом пять миль, потом перешел на ровную рысь</w:t>
      </w:r>
      <w:r w:rsidRPr="009E5805">
        <w:rPr>
          <w:rFonts w:ascii="Verdana" w:hAnsi="Verdana"/>
          <w:color w:val="000000"/>
          <w:sz w:val="20"/>
        </w:rPr>
        <w:t> </w:t>
      </w:r>
      <w:r w:rsidRPr="009E5805">
        <w:rPr>
          <w:rFonts w:ascii="Verdana" w:hAnsi="Verdana"/>
          <w:color w:val="000000"/>
          <w:sz w:val="20"/>
          <w:lang w:val="ru-RU"/>
        </w:rPr>
        <w:t xml:space="preserve">— любимый аллюр равнинных </w:t>
      </w:r>
      <w:r w:rsidRPr="009E5805">
        <w:rPr>
          <w:rFonts w:ascii="Verdana" w:hAnsi="Verdana"/>
          <w:color w:val="000000"/>
          <w:sz w:val="20"/>
          <w:lang w:val="ru-RU"/>
        </w:rPr>
        <w:lastRenderedPageBreak/>
        <w:t>жителей</w:t>
      </w:r>
      <w:r w:rsidRPr="009E5805">
        <w:rPr>
          <w:rFonts w:ascii="Verdana" w:hAnsi="Verdana"/>
          <w:color w:val="000000"/>
          <w:sz w:val="20"/>
        </w:rPr>
        <w:t> </w:t>
      </w:r>
      <w:r w:rsidRPr="009E5805">
        <w:rPr>
          <w:rFonts w:ascii="Verdana" w:hAnsi="Verdana"/>
          <w:color w:val="000000"/>
          <w:sz w:val="20"/>
          <w:lang w:val="ru-RU"/>
        </w:rPr>
        <w:t>— и повернул на северо-восток, по направлению к реке Нуэсес. Он хорошо знал эту местность</w:t>
      </w:r>
      <w:r w:rsidRPr="009E5805">
        <w:rPr>
          <w:rFonts w:ascii="Verdana" w:hAnsi="Verdana"/>
          <w:color w:val="000000"/>
          <w:sz w:val="20"/>
        </w:rPr>
        <w:t> </w:t>
      </w:r>
      <w:r w:rsidRPr="009E5805">
        <w:rPr>
          <w:rFonts w:ascii="Verdana" w:hAnsi="Verdana"/>
          <w:color w:val="000000"/>
          <w:sz w:val="20"/>
          <w:lang w:val="ru-RU"/>
        </w:rPr>
        <w:t>— извилистые глухие тропы в бесконечных зарослях колючего кустарника и кактусов, лагеря и одинокие ранчо, где можно найти безопасный приют. Малыш все время держал путь на восток; он никогда не видел океана, и ему пришла в голову мысль потрепать по гриве Мексиканский залив</w:t>
      </w:r>
      <w:r w:rsidRPr="009E5805">
        <w:rPr>
          <w:rFonts w:ascii="Verdana" w:hAnsi="Verdana"/>
          <w:color w:val="000000"/>
          <w:sz w:val="20"/>
        </w:rPr>
        <w:t> </w:t>
      </w:r>
      <w:r w:rsidRPr="009E5805">
        <w:rPr>
          <w:rFonts w:ascii="Verdana" w:hAnsi="Verdana"/>
          <w:color w:val="000000"/>
          <w:sz w:val="20"/>
          <w:lang w:val="ru-RU"/>
        </w:rPr>
        <w:t>— шаловливого жеребенка великой водной шири. Таким образом, через три дня он стоял на берегу в Корпус-Кристи и смотрел на легкую зыбь спокойного моря.</w:t>
      </w:r>
    </w:p>
    <w:p w14:paraId="0C25BA89"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Капитан Бун со шкуны «Непоседа» стоял у своей шлюпки, качавшейся у самого берега под охраной матроса. Он уже совсем собрался отчалить, как вдруг обнаружил, что забыл захватить необходимую принадлежность своего обихода</w:t>
      </w:r>
      <w:r w:rsidRPr="009E5805">
        <w:rPr>
          <w:rFonts w:ascii="Verdana" w:hAnsi="Verdana"/>
          <w:color w:val="000000"/>
          <w:sz w:val="20"/>
        </w:rPr>
        <w:t> </w:t>
      </w:r>
      <w:r w:rsidRPr="009E5805">
        <w:rPr>
          <w:rFonts w:ascii="Verdana" w:hAnsi="Verdana"/>
          <w:color w:val="000000"/>
          <w:sz w:val="20"/>
          <w:lang w:val="ru-RU"/>
        </w:rPr>
        <w:t>— прессованный табак. Одного из матросов послали за этим забытым грузом. Капитан в ожидании его расхаживал по песку, дожевывая остатки своего карманного запаса.</w:t>
      </w:r>
    </w:p>
    <w:p w14:paraId="1E71E034"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К воде спустился стройный, мускулистый юноша в сапогах с высокими каблуками. Лицо его было лицом юноши, но преждевременная суровость свидетельствовала об опытности мужчины. Цвет лица, смуглый от природы, стал от загара и ветра кофейно-коричневым. Волосы у него были черные и прямые, как у индейца; его лицо еще не знало унижения бритвы; глаза были холодные, синие. Левый локоть его был неплотно прижат к телу, потому что блюстители порядка в городе хмурятся на револьверы сорок пятого калибра с перламутровыми ручками, а для того, чтобы держать их под мышкой за левой проймой жилета, они немного велики. Он смотрел сквозь капитана Буна на залив с бесстрастным, непроницаемым спокойствием китайского императора.</w:t>
      </w:r>
    </w:p>
    <w:p w14:paraId="11B2FAD8"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Что, собираетесь купить залив, приятель?</w:t>
      </w:r>
      <w:r w:rsidRPr="009E5805">
        <w:rPr>
          <w:rFonts w:ascii="Verdana" w:hAnsi="Verdana"/>
          <w:color w:val="000000"/>
          <w:sz w:val="20"/>
        </w:rPr>
        <w:t> </w:t>
      </w:r>
      <w:r w:rsidRPr="009E5805">
        <w:rPr>
          <w:rFonts w:ascii="Verdana" w:hAnsi="Verdana"/>
          <w:color w:val="000000"/>
          <w:sz w:val="20"/>
          <w:lang w:val="ru-RU"/>
        </w:rPr>
        <w:t>— спросил капитан. Приключение с табаком, который он чуть-чуть не забыл, настроило его на саркастический лад.</w:t>
      </w:r>
    </w:p>
    <w:p w14:paraId="1A4DDCAE"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Ну, зачем же,</w:t>
      </w:r>
      <w:r w:rsidRPr="009E5805">
        <w:rPr>
          <w:rFonts w:ascii="Verdana" w:hAnsi="Verdana"/>
          <w:color w:val="000000"/>
          <w:sz w:val="20"/>
        </w:rPr>
        <w:t> </w:t>
      </w:r>
      <w:r w:rsidRPr="009E5805">
        <w:rPr>
          <w:rFonts w:ascii="Verdana" w:hAnsi="Verdana"/>
          <w:color w:val="000000"/>
          <w:sz w:val="20"/>
          <w:lang w:val="ru-RU"/>
        </w:rPr>
        <w:t>— мягко ответил Малыш,</w:t>
      </w:r>
      <w:r w:rsidRPr="009E5805">
        <w:rPr>
          <w:rFonts w:ascii="Verdana" w:hAnsi="Verdana"/>
          <w:color w:val="000000"/>
          <w:sz w:val="20"/>
        </w:rPr>
        <w:t> </w:t>
      </w:r>
      <w:r w:rsidRPr="009E5805">
        <w:rPr>
          <w:rFonts w:ascii="Verdana" w:hAnsi="Verdana"/>
          <w:color w:val="000000"/>
          <w:sz w:val="20"/>
          <w:lang w:val="ru-RU"/>
        </w:rPr>
        <w:t>— вряд ли. Я его никогда раньше не видел. Я просто смотрю на него. А вы не собираетесь ли его продать?</w:t>
      </w:r>
    </w:p>
    <w:p w14:paraId="3817B922"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Только не в этот рейс,</w:t>
      </w:r>
      <w:r w:rsidRPr="009E5805">
        <w:rPr>
          <w:rFonts w:ascii="Verdana" w:hAnsi="Verdana"/>
          <w:color w:val="000000"/>
          <w:sz w:val="20"/>
        </w:rPr>
        <w:t> </w:t>
      </w:r>
      <w:r w:rsidRPr="009E5805">
        <w:rPr>
          <w:rFonts w:ascii="Verdana" w:hAnsi="Verdana"/>
          <w:color w:val="000000"/>
          <w:sz w:val="20"/>
          <w:lang w:val="ru-RU"/>
        </w:rPr>
        <w:t>— сказал капитан.</w:t>
      </w:r>
      <w:r w:rsidRPr="009E5805">
        <w:rPr>
          <w:rFonts w:ascii="Verdana" w:hAnsi="Verdana"/>
          <w:color w:val="000000"/>
          <w:sz w:val="20"/>
        </w:rPr>
        <w:t> </w:t>
      </w:r>
      <w:r w:rsidRPr="009E5805">
        <w:rPr>
          <w:rFonts w:ascii="Verdana" w:hAnsi="Verdana"/>
          <w:color w:val="000000"/>
          <w:sz w:val="20"/>
          <w:lang w:val="ru-RU"/>
        </w:rPr>
        <w:t>— Я вышлю его вам наложенным платежом, когда вернусь в Буэнос-Тиеррас... Вон он идет, точно на лебедке тянется, этот лентяй со жвачкой. Я уже час как должен был сняться с якоря.</w:t>
      </w:r>
    </w:p>
    <w:p w14:paraId="0126107E"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Это ваш корабль?</w:t>
      </w:r>
      <w:r w:rsidRPr="009E5805">
        <w:rPr>
          <w:rFonts w:ascii="Verdana" w:hAnsi="Verdana"/>
          <w:color w:val="000000"/>
          <w:sz w:val="20"/>
        </w:rPr>
        <w:t> </w:t>
      </w:r>
      <w:r w:rsidRPr="009E5805">
        <w:rPr>
          <w:rFonts w:ascii="Verdana" w:hAnsi="Verdana"/>
          <w:color w:val="000000"/>
          <w:sz w:val="20"/>
          <w:lang w:val="ru-RU"/>
        </w:rPr>
        <w:t>— спросил Малыш.</w:t>
      </w:r>
    </w:p>
    <w:p w14:paraId="2C535BA9"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Мой,</w:t>
      </w:r>
      <w:r w:rsidRPr="009E5805">
        <w:rPr>
          <w:rFonts w:ascii="Verdana" w:hAnsi="Verdana"/>
          <w:color w:val="000000"/>
          <w:sz w:val="20"/>
        </w:rPr>
        <w:t> </w:t>
      </w:r>
      <w:r w:rsidRPr="009E5805">
        <w:rPr>
          <w:rFonts w:ascii="Verdana" w:hAnsi="Verdana"/>
          <w:color w:val="000000"/>
          <w:sz w:val="20"/>
          <w:lang w:val="ru-RU"/>
        </w:rPr>
        <w:t>— ответил капитан,</w:t>
      </w:r>
      <w:r w:rsidRPr="009E5805">
        <w:rPr>
          <w:rFonts w:ascii="Verdana" w:hAnsi="Verdana"/>
          <w:color w:val="000000"/>
          <w:sz w:val="20"/>
        </w:rPr>
        <w:t> </w:t>
      </w:r>
      <w:r w:rsidRPr="009E5805">
        <w:rPr>
          <w:rFonts w:ascii="Verdana" w:hAnsi="Verdana"/>
          <w:color w:val="000000"/>
          <w:sz w:val="20"/>
          <w:lang w:val="ru-RU"/>
        </w:rPr>
        <w:t>— если вам угодно именовать шхуну кораблем, а мне угодно врать. Только правильнее было бы сказать, что это шхуна Миллера и Гонсалеса, а перед вами просто-напросто старый Сэмюел Бун</w:t>
      </w:r>
      <w:r w:rsidRPr="009E5805">
        <w:rPr>
          <w:rFonts w:ascii="Verdana" w:hAnsi="Verdana"/>
          <w:color w:val="000000"/>
          <w:sz w:val="20"/>
        </w:rPr>
        <w:t> </w:t>
      </w:r>
      <w:r w:rsidRPr="009E5805">
        <w:rPr>
          <w:rFonts w:ascii="Verdana" w:hAnsi="Verdana"/>
          <w:color w:val="000000"/>
          <w:sz w:val="20"/>
          <w:lang w:val="ru-RU"/>
        </w:rPr>
        <w:t>— шкипер.</w:t>
      </w:r>
    </w:p>
    <w:p w14:paraId="14F02A7B"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Куда вы направляетесь?</w:t>
      </w:r>
      <w:r w:rsidRPr="009E5805">
        <w:rPr>
          <w:rFonts w:ascii="Verdana" w:hAnsi="Verdana"/>
          <w:color w:val="000000"/>
          <w:sz w:val="20"/>
        </w:rPr>
        <w:t> </w:t>
      </w:r>
      <w:r w:rsidRPr="009E5805">
        <w:rPr>
          <w:rFonts w:ascii="Verdana" w:hAnsi="Verdana"/>
          <w:color w:val="000000"/>
          <w:sz w:val="20"/>
          <w:lang w:val="ru-RU"/>
        </w:rPr>
        <w:t>— спросил беглец.</w:t>
      </w:r>
    </w:p>
    <w:p w14:paraId="5C9A659E"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В Буэнос-Тиеррас, на берегу Южной Америки. Я забыл, как называлась эта страна, когда я был там в последний раз. Груз</w:t>
      </w:r>
      <w:r w:rsidRPr="009E5805">
        <w:rPr>
          <w:rFonts w:ascii="Verdana" w:hAnsi="Verdana"/>
          <w:color w:val="000000"/>
          <w:sz w:val="20"/>
        </w:rPr>
        <w:t> </w:t>
      </w:r>
      <w:r w:rsidRPr="009E5805">
        <w:rPr>
          <w:rFonts w:ascii="Verdana" w:hAnsi="Verdana"/>
          <w:color w:val="000000"/>
          <w:sz w:val="20"/>
          <w:lang w:val="ru-RU"/>
        </w:rPr>
        <w:t>— строевой лес, листовое железо и ножи для сахарного тростника.</w:t>
      </w:r>
    </w:p>
    <w:p w14:paraId="2A39580C"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Что это за страна?</w:t>
      </w:r>
      <w:r w:rsidRPr="009E5805">
        <w:rPr>
          <w:rFonts w:ascii="Verdana" w:hAnsi="Verdana"/>
          <w:color w:val="000000"/>
          <w:sz w:val="20"/>
        </w:rPr>
        <w:t> </w:t>
      </w:r>
      <w:r w:rsidRPr="009E5805">
        <w:rPr>
          <w:rFonts w:ascii="Verdana" w:hAnsi="Verdana"/>
          <w:color w:val="000000"/>
          <w:sz w:val="20"/>
          <w:lang w:val="ru-RU"/>
        </w:rPr>
        <w:t>— спросил Малыш.</w:t>
      </w:r>
      <w:r w:rsidRPr="009E5805">
        <w:rPr>
          <w:rFonts w:ascii="Verdana" w:hAnsi="Verdana"/>
          <w:color w:val="000000"/>
          <w:sz w:val="20"/>
        </w:rPr>
        <w:t> </w:t>
      </w:r>
      <w:r w:rsidRPr="009E5805">
        <w:rPr>
          <w:rFonts w:ascii="Verdana" w:hAnsi="Verdana"/>
          <w:color w:val="000000"/>
          <w:sz w:val="20"/>
          <w:lang w:val="ru-RU"/>
        </w:rPr>
        <w:t>— Жаркая или холодная?</w:t>
      </w:r>
    </w:p>
    <w:p w14:paraId="74F386E5"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Тепловатая, любезный,</w:t>
      </w:r>
      <w:r w:rsidRPr="009E5805">
        <w:rPr>
          <w:rFonts w:ascii="Verdana" w:hAnsi="Verdana"/>
          <w:color w:val="000000"/>
          <w:sz w:val="20"/>
        </w:rPr>
        <w:t> </w:t>
      </w:r>
      <w:r w:rsidRPr="009E5805">
        <w:rPr>
          <w:rFonts w:ascii="Verdana" w:hAnsi="Verdana"/>
          <w:color w:val="000000"/>
          <w:sz w:val="20"/>
          <w:lang w:val="ru-RU"/>
        </w:rPr>
        <w:t>— ответил капитан,</w:t>
      </w:r>
      <w:r w:rsidRPr="009E5805">
        <w:rPr>
          <w:rFonts w:ascii="Verdana" w:hAnsi="Verdana"/>
          <w:color w:val="000000"/>
          <w:sz w:val="20"/>
        </w:rPr>
        <w:t> </w:t>
      </w:r>
      <w:r w:rsidRPr="009E5805">
        <w:rPr>
          <w:rFonts w:ascii="Verdana" w:hAnsi="Verdana"/>
          <w:color w:val="000000"/>
          <w:sz w:val="20"/>
          <w:lang w:val="ru-RU"/>
        </w:rPr>
        <w:t>— но настоящий потерянный рай в рассуждении пейзажа и красот и вообще географии. Каждое утро вас будит нежное пение красных птиц с семью лиловыми хвостами и шелест ветерка в цветах и розах. Жители этой страны никогда не работают: там можно не вставая с кровати протянуть руку и набрать целую корзину отборных тепличных фруктов. Там нет воскресений, нет счетов за лед, нет квартирной платы, нет беспокойства, нет смысла, вообще ничего нет. Это великая страна для человека, который хочет лечь спать и подождать, пока ему что-нибудь подвернется. Бананы, апельсины, ураганы и ананасы, которые вы едите,</w:t>
      </w:r>
      <w:r w:rsidRPr="009E5805">
        <w:rPr>
          <w:rFonts w:ascii="Verdana" w:hAnsi="Verdana"/>
          <w:color w:val="000000"/>
          <w:sz w:val="20"/>
        </w:rPr>
        <w:t> </w:t>
      </w:r>
      <w:r w:rsidRPr="009E5805">
        <w:rPr>
          <w:rFonts w:ascii="Verdana" w:hAnsi="Verdana"/>
          <w:color w:val="000000"/>
          <w:sz w:val="20"/>
          <w:lang w:val="ru-RU"/>
        </w:rPr>
        <w:t>— все идет оттуда.</w:t>
      </w:r>
    </w:p>
    <w:p w14:paraId="3D8AE46C"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Это мне нравится,</w:t>
      </w:r>
      <w:r w:rsidRPr="009E5805">
        <w:rPr>
          <w:rFonts w:ascii="Verdana" w:hAnsi="Verdana"/>
          <w:color w:val="000000"/>
          <w:sz w:val="20"/>
        </w:rPr>
        <w:t> </w:t>
      </w:r>
      <w:r w:rsidRPr="009E5805">
        <w:rPr>
          <w:rFonts w:ascii="Verdana" w:hAnsi="Verdana"/>
          <w:color w:val="000000"/>
          <w:sz w:val="20"/>
          <w:lang w:val="ru-RU"/>
        </w:rPr>
        <w:t>— сказал Малыш, выказывая, наконец, какой-то интерес к разговору.</w:t>
      </w:r>
      <w:r w:rsidRPr="009E5805">
        <w:rPr>
          <w:rFonts w:ascii="Verdana" w:hAnsi="Verdana"/>
          <w:color w:val="000000"/>
          <w:sz w:val="20"/>
        </w:rPr>
        <w:t> </w:t>
      </w:r>
      <w:r w:rsidRPr="009E5805">
        <w:rPr>
          <w:rFonts w:ascii="Verdana" w:hAnsi="Verdana"/>
          <w:color w:val="000000"/>
          <w:sz w:val="20"/>
          <w:lang w:val="ru-RU"/>
        </w:rPr>
        <w:t>— Сколько шкур вы с меня сдерете, чтобы отвезти меня туда?</w:t>
      </w:r>
    </w:p>
    <w:p w14:paraId="1469C600"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Двадцать четыре доллара,</w:t>
      </w:r>
      <w:r w:rsidRPr="009E5805">
        <w:rPr>
          <w:rFonts w:ascii="Verdana" w:hAnsi="Verdana"/>
          <w:color w:val="000000"/>
          <w:sz w:val="20"/>
        </w:rPr>
        <w:t> </w:t>
      </w:r>
      <w:r w:rsidRPr="009E5805">
        <w:rPr>
          <w:rFonts w:ascii="Verdana" w:hAnsi="Verdana"/>
          <w:color w:val="000000"/>
          <w:sz w:val="20"/>
          <w:lang w:val="ru-RU"/>
        </w:rPr>
        <w:t>— отвечал капитан Бун,</w:t>
      </w:r>
      <w:r w:rsidRPr="009E5805">
        <w:rPr>
          <w:rFonts w:ascii="Verdana" w:hAnsi="Verdana"/>
          <w:color w:val="000000"/>
          <w:sz w:val="20"/>
        </w:rPr>
        <w:t> </w:t>
      </w:r>
      <w:r w:rsidRPr="009E5805">
        <w:rPr>
          <w:rFonts w:ascii="Verdana" w:hAnsi="Verdana"/>
          <w:color w:val="000000"/>
          <w:sz w:val="20"/>
          <w:lang w:val="ru-RU"/>
        </w:rPr>
        <w:t>— еда и доставка. Каюта второго класса. Первого класса нет.</w:t>
      </w:r>
    </w:p>
    <w:p w14:paraId="38DD9B68"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Я еду с вами,</w:t>
      </w:r>
      <w:r w:rsidRPr="009E5805">
        <w:rPr>
          <w:rFonts w:ascii="Verdana" w:hAnsi="Verdana"/>
          <w:color w:val="000000"/>
          <w:sz w:val="20"/>
        </w:rPr>
        <w:t> </w:t>
      </w:r>
      <w:r w:rsidRPr="009E5805">
        <w:rPr>
          <w:rFonts w:ascii="Verdana" w:hAnsi="Verdana"/>
          <w:color w:val="000000"/>
          <w:sz w:val="20"/>
          <w:lang w:val="ru-RU"/>
        </w:rPr>
        <w:t>— сказал Малыш, вытаскивая кошелек оленьей кожи.</w:t>
      </w:r>
    </w:p>
    <w:p w14:paraId="289FC178"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Когда он выехал в Ларедо проветриться, у него было с собой триста долларов. Дуэль у Вальдо прервала его увеселительный сезон, но сберегла ему почти двести долларов для бегства, к которому она же его и вынудила.</w:t>
      </w:r>
    </w:p>
    <w:p w14:paraId="13CDE686"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Ладно, любезный,</w:t>
      </w:r>
      <w:r w:rsidRPr="009E5805">
        <w:rPr>
          <w:rFonts w:ascii="Verdana" w:hAnsi="Verdana"/>
          <w:color w:val="000000"/>
          <w:sz w:val="20"/>
        </w:rPr>
        <w:t> </w:t>
      </w:r>
      <w:r w:rsidRPr="009E5805">
        <w:rPr>
          <w:rFonts w:ascii="Verdana" w:hAnsi="Verdana"/>
          <w:color w:val="000000"/>
          <w:sz w:val="20"/>
          <w:lang w:val="ru-RU"/>
        </w:rPr>
        <w:t>— сказал капитан.</w:t>
      </w:r>
      <w:r w:rsidRPr="009E5805">
        <w:rPr>
          <w:rFonts w:ascii="Verdana" w:hAnsi="Verdana"/>
          <w:color w:val="000000"/>
          <w:sz w:val="20"/>
        </w:rPr>
        <w:t> </w:t>
      </w:r>
      <w:r w:rsidRPr="009E5805">
        <w:rPr>
          <w:rFonts w:ascii="Verdana" w:hAnsi="Verdana"/>
          <w:color w:val="000000"/>
          <w:sz w:val="20"/>
          <w:lang w:val="ru-RU"/>
        </w:rPr>
        <w:t>— Надеюсь, что ваша маменька не осудит меня за эти ваши проделки.</w:t>
      </w:r>
    </w:p>
    <w:p w14:paraId="5D11528F"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Он жестом подозвал одного из своих матросов.</w:t>
      </w:r>
    </w:p>
    <w:p w14:paraId="7C991468"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Санчес перенесет вас в лодку, не то промочите ноги.</w:t>
      </w:r>
    </w:p>
    <w:p w14:paraId="17B0DF88"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p>
    <w:p w14:paraId="777C20B8"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Тэкер, консул Соединенных Штатов в Буэнос-Тиеррас, еще не был пьян. Было только одиннадцать часов, а желанного блаженства</w:t>
      </w:r>
      <w:r w:rsidRPr="009E5805">
        <w:rPr>
          <w:rFonts w:ascii="Verdana" w:hAnsi="Verdana"/>
          <w:color w:val="000000"/>
          <w:sz w:val="20"/>
        </w:rPr>
        <w:t> </w:t>
      </w:r>
      <w:r w:rsidRPr="009E5805">
        <w:rPr>
          <w:rFonts w:ascii="Verdana" w:hAnsi="Verdana"/>
          <w:color w:val="000000"/>
          <w:sz w:val="20"/>
          <w:lang w:val="ru-RU"/>
        </w:rPr>
        <w:t>— того состояния, в котором он начинал петь слезливые арии из старых опереток и швырять в своего визжащего попугая банановой кожурой,</w:t>
      </w:r>
      <w:r w:rsidRPr="009E5805">
        <w:rPr>
          <w:rFonts w:ascii="Verdana" w:hAnsi="Verdana"/>
          <w:color w:val="000000"/>
          <w:sz w:val="20"/>
        </w:rPr>
        <w:t> </w:t>
      </w:r>
      <w:r w:rsidRPr="009E5805">
        <w:rPr>
          <w:rFonts w:ascii="Verdana" w:hAnsi="Verdana"/>
          <w:color w:val="000000"/>
          <w:sz w:val="20"/>
          <w:lang w:val="ru-RU"/>
        </w:rPr>
        <w:t>— он обычно достигал лишь часам к трем-четырем. Поэтому, когда он, услышав легкое покашливание, высунулся из гамака и увидел Малыша, стоящего в дверях консульского дома, он еще смог проявить гостеприимство и вежливость, подобающие представителю великой державы.</w:t>
      </w:r>
    </w:p>
    <w:p w14:paraId="70003B83"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Не беспокойтесь,</w:t>
      </w:r>
      <w:r w:rsidRPr="009E5805">
        <w:rPr>
          <w:rFonts w:ascii="Verdana" w:hAnsi="Verdana"/>
          <w:color w:val="000000"/>
          <w:sz w:val="20"/>
        </w:rPr>
        <w:t> </w:t>
      </w:r>
      <w:r w:rsidRPr="009E5805">
        <w:rPr>
          <w:rFonts w:ascii="Verdana" w:hAnsi="Verdana"/>
          <w:color w:val="000000"/>
          <w:sz w:val="20"/>
          <w:lang w:val="ru-RU"/>
        </w:rPr>
        <w:t>— любезно сказал Малыш.</w:t>
      </w:r>
      <w:r w:rsidRPr="009E5805">
        <w:rPr>
          <w:rFonts w:ascii="Verdana" w:hAnsi="Verdana"/>
          <w:color w:val="000000"/>
          <w:sz w:val="20"/>
        </w:rPr>
        <w:t> </w:t>
      </w:r>
      <w:r w:rsidRPr="009E5805">
        <w:rPr>
          <w:rFonts w:ascii="Verdana" w:hAnsi="Verdana"/>
          <w:color w:val="000000"/>
          <w:sz w:val="20"/>
          <w:lang w:val="ru-RU"/>
        </w:rPr>
        <w:t>— Я на минутку. Мне сказали, что здесь принято наведаться к вам, прежде чем пускаться гулять по городу. Я только что прибыл пароходом из Техаса.</w:t>
      </w:r>
    </w:p>
    <w:p w14:paraId="53F7F66B"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Рад вас видеть, мистер...</w:t>
      </w:r>
      <w:r w:rsidRPr="009E5805">
        <w:rPr>
          <w:rFonts w:ascii="Verdana" w:hAnsi="Verdana"/>
          <w:color w:val="000000"/>
          <w:sz w:val="20"/>
        </w:rPr>
        <w:t> </w:t>
      </w:r>
      <w:r w:rsidRPr="009E5805">
        <w:rPr>
          <w:rFonts w:ascii="Verdana" w:hAnsi="Verdana"/>
          <w:color w:val="000000"/>
          <w:sz w:val="20"/>
          <w:lang w:val="ru-RU"/>
        </w:rPr>
        <w:t>— сказал консул.</w:t>
      </w:r>
    </w:p>
    <w:p w14:paraId="6AB53B03"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Малыш засмеялся.</w:t>
      </w:r>
    </w:p>
    <w:p w14:paraId="45A5E19E"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Спрэг Дальтон,</w:t>
      </w:r>
      <w:r w:rsidRPr="009E5805">
        <w:rPr>
          <w:rFonts w:ascii="Verdana" w:hAnsi="Verdana"/>
          <w:color w:val="000000"/>
          <w:sz w:val="20"/>
        </w:rPr>
        <w:t> </w:t>
      </w:r>
      <w:r w:rsidRPr="009E5805">
        <w:rPr>
          <w:rFonts w:ascii="Verdana" w:hAnsi="Verdana"/>
          <w:color w:val="000000"/>
          <w:sz w:val="20"/>
          <w:lang w:val="ru-RU"/>
        </w:rPr>
        <w:t>— сказал он.</w:t>
      </w:r>
      <w:r w:rsidRPr="009E5805">
        <w:rPr>
          <w:rFonts w:ascii="Verdana" w:hAnsi="Verdana"/>
          <w:color w:val="000000"/>
          <w:sz w:val="20"/>
        </w:rPr>
        <w:t> </w:t>
      </w:r>
      <w:r w:rsidRPr="009E5805">
        <w:rPr>
          <w:rFonts w:ascii="Verdana" w:hAnsi="Verdana"/>
          <w:color w:val="000000"/>
          <w:sz w:val="20"/>
          <w:lang w:val="ru-RU"/>
        </w:rPr>
        <w:t>— Даже самому странно слышать. На Рио-Гранде меня звали Малыш Льяно.</w:t>
      </w:r>
    </w:p>
    <w:p w14:paraId="07CD4A16"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Я Тэкер,</w:t>
      </w:r>
      <w:r w:rsidRPr="009E5805">
        <w:rPr>
          <w:rFonts w:ascii="Verdana" w:hAnsi="Verdana"/>
          <w:color w:val="000000"/>
          <w:sz w:val="20"/>
        </w:rPr>
        <w:t> </w:t>
      </w:r>
      <w:r w:rsidRPr="009E5805">
        <w:rPr>
          <w:rFonts w:ascii="Verdana" w:hAnsi="Verdana"/>
          <w:color w:val="000000"/>
          <w:sz w:val="20"/>
          <w:lang w:val="ru-RU"/>
        </w:rPr>
        <w:t>— сказал консул.</w:t>
      </w:r>
      <w:r w:rsidRPr="009E5805">
        <w:rPr>
          <w:rFonts w:ascii="Verdana" w:hAnsi="Verdana"/>
          <w:color w:val="000000"/>
          <w:sz w:val="20"/>
        </w:rPr>
        <w:t> </w:t>
      </w:r>
      <w:r w:rsidRPr="009E5805">
        <w:rPr>
          <w:rFonts w:ascii="Verdana" w:hAnsi="Verdana"/>
          <w:color w:val="000000"/>
          <w:sz w:val="20"/>
          <w:lang w:val="ru-RU"/>
        </w:rPr>
        <w:t>— Садитесь вот на тот тростниковый стул. Если вы приехали с целью помещения капитала, то вам нужен человек, который мог бы дать вам хороший совет. Этих черномазых нужно знать, не то они выжмут из вас все, вплоть до золотых пломб. Хотите сигару?</w:t>
      </w:r>
    </w:p>
    <w:p w14:paraId="699FDFBE"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Благодарю вас,</w:t>
      </w:r>
      <w:r w:rsidRPr="009E5805">
        <w:rPr>
          <w:rFonts w:ascii="Verdana" w:hAnsi="Verdana"/>
          <w:color w:val="000000"/>
          <w:sz w:val="20"/>
        </w:rPr>
        <w:t> </w:t>
      </w:r>
      <w:r w:rsidRPr="009E5805">
        <w:rPr>
          <w:rFonts w:ascii="Verdana" w:hAnsi="Verdana"/>
          <w:color w:val="000000"/>
          <w:sz w:val="20"/>
          <w:lang w:val="ru-RU"/>
        </w:rPr>
        <w:t>— сказал Малыш.</w:t>
      </w:r>
      <w:r w:rsidRPr="009E5805">
        <w:rPr>
          <w:rFonts w:ascii="Verdana" w:hAnsi="Verdana"/>
          <w:color w:val="000000"/>
          <w:sz w:val="20"/>
        </w:rPr>
        <w:t> </w:t>
      </w:r>
      <w:r w:rsidRPr="009E5805">
        <w:rPr>
          <w:rFonts w:ascii="Verdana" w:hAnsi="Verdana"/>
          <w:color w:val="000000"/>
          <w:sz w:val="20"/>
          <w:lang w:val="ru-RU"/>
        </w:rPr>
        <w:t>— Я не могу прожить и минуты без маисовой соломы и моего кисета.</w:t>
      </w:r>
      <w:r w:rsidRPr="009E5805">
        <w:rPr>
          <w:rFonts w:ascii="Verdana" w:hAnsi="Verdana"/>
          <w:color w:val="000000"/>
          <w:sz w:val="20"/>
        </w:rPr>
        <w:t> </w:t>
      </w:r>
      <w:r w:rsidRPr="009E5805">
        <w:rPr>
          <w:rFonts w:ascii="Verdana" w:hAnsi="Verdana"/>
          <w:color w:val="000000"/>
          <w:sz w:val="20"/>
          <w:lang w:val="ru-RU"/>
        </w:rPr>
        <w:t>— Он вынул свои курительные принадлежности и свернул себе папиросу.</w:t>
      </w:r>
    </w:p>
    <w:p w14:paraId="35576D3E"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Здесь говорят по-испански,</w:t>
      </w:r>
      <w:r w:rsidRPr="009E5805">
        <w:rPr>
          <w:rFonts w:ascii="Verdana" w:hAnsi="Verdana"/>
          <w:color w:val="000000"/>
          <w:sz w:val="20"/>
        </w:rPr>
        <w:t> </w:t>
      </w:r>
      <w:r w:rsidRPr="009E5805">
        <w:rPr>
          <w:rFonts w:ascii="Verdana" w:hAnsi="Verdana"/>
          <w:color w:val="000000"/>
          <w:sz w:val="20"/>
          <w:lang w:val="ru-RU"/>
        </w:rPr>
        <w:t>— сказал консул.</w:t>
      </w:r>
      <w:r w:rsidRPr="009E5805">
        <w:rPr>
          <w:rFonts w:ascii="Verdana" w:hAnsi="Verdana"/>
          <w:color w:val="000000"/>
          <w:sz w:val="20"/>
        </w:rPr>
        <w:t> </w:t>
      </w:r>
      <w:r w:rsidRPr="009E5805">
        <w:rPr>
          <w:rFonts w:ascii="Verdana" w:hAnsi="Verdana"/>
          <w:color w:val="000000"/>
          <w:sz w:val="20"/>
          <w:lang w:val="ru-RU"/>
        </w:rPr>
        <w:t>— Вам необходим переводчик. Если я могу чем-нибудь быть вам полезен, я к вашим услугам. Если вы покупаете фруктовые плантации или хотите получить какую-нибудь концессию, вам понадобится человек знающий здесь все ходы и выходы.</w:t>
      </w:r>
    </w:p>
    <w:p w14:paraId="7606A89B"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Я говорю по-испански,</w:t>
      </w:r>
      <w:r w:rsidRPr="009E5805">
        <w:rPr>
          <w:rFonts w:ascii="Verdana" w:hAnsi="Verdana"/>
          <w:color w:val="000000"/>
          <w:sz w:val="20"/>
        </w:rPr>
        <w:t> </w:t>
      </w:r>
      <w:r w:rsidRPr="009E5805">
        <w:rPr>
          <w:rFonts w:ascii="Verdana" w:hAnsi="Verdana"/>
          <w:color w:val="000000"/>
          <w:sz w:val="20"/>
          <w:lang w:val="ru-RU"/>
        </w:rPr>
        <w:t>— сказал Малыш,</w:t>
      </w:r>
      <w:r w:rsidRPr="009E5805">
        <w:rPr>
          <w:rFonts w:ascii="Verdana" w:hAnsi="Verdana"/>
          <w:color w:val="000000"/>
          <w:sz w:val="20"/>
        </w:rPr>
        <w:t> </w:t>
      </w:r>
      <w:r w:rsidRPr="009E5805">
        <w:rPr>
          <w:rFonts w:ascii="Verdana" w:hAnsi="Verdana"/>
          <w:color w:val="000000"/>
          <w:sz w:val="20"/>
          <w:lang w:val="ru-RU"/>
        </w:rPr>
        <w:t>— раз в девять лучше, чем по-английски. Там, откуда я приехал, все говорят по-испански. А покупать я ничего не собираюсь.</w:t>
      </w:r>
    </w:p>
    <w:p w14:paraId="787F2E47"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Вы говорите по-испански?</w:t>
      </w:r>
      <w:r w:rsidRPr="009E5805">
        <w:rPr>
          <w:rFonts w:ascii="Verdana" w:hAnsi="Verdana"/>
          <w:color w:val="000000"/>
          <w:sz w:val="20"/>
        </w:rPr>
        <w:t> </w:t>
      </w:r>
      <w:r w:rsidRPr="009E5805">
        <w:rPr>
          <w:rFonts w:ascii="Verdana" w:hAnsi="Verdana"/>
          <w:color w:val="000000"/>
          <w:sz w:val="20"/>
          <w:lang w:val="ru-RU"/>
        </w:rPr>
        <w:t>— задумчиво сказал Тэкер. Он внимательно осмотрел Малыша.</w:t>
      </w:r>
      <w:r w:rsidRPr="009E5805">
        <w:rPr>
          <w:rFonts w:ascii="Verdana" w:hAnsi="Verdana"/>
          <w:color w:val="000000"/>
          <w:sz w:val="20"/>
        </w:rPr>
        <w:t> </w:t>
      </w:r>
      <w:r w:rsidRPr="009E5805">
        <w:rPr>
          <w:rFonts w:ascii="Verdana" w:hAnsi="Verdana"/>
          <w:color w:val="000000"/>
          <w:sz w:val="20"/>
          <w:lang w:val="ru-RU"/>
        </w:rPr>
        <w:t>— Вы и похожи на испанца,</w:t>
      </w:r>
      <w:r w:rsidRPr="009E5805">
        <w:rPr>
          <w:rFonts w:ascii="Verdana" w:hAnsi="Verdana"/>
          <w:color w:val="000000"/>
          <w:sz w:val="20"/>
        </w:rPr>
        <w:t> </w:t>
      </w:r>
      <w:r w:rsidRPr="009E5805">
        <w:rPr>
          <w:rFonts w:ascii="Verdana" w:hAnsi="Verdana"/>
          <w:color w:val="000000"/>
          <w:sz w:val="20"/>
          <w:lang w:val="ru-RU"/>
        </w:rPr>
        <w:t>— продолжал он,</w:t>
      </w:r>
      <w:r w:rsidRPr="009E5805">
        <w:rPr>
          <w:rFonts w:ascii="Verdana" w:hAnsi="Verdana"/>
          <w:color w:val="000000"/>
          <w:sz w:val="20"/>
        </w:rPr>
        <w:t> </w:t>
      </w:r>
      <w:r w:rsidRPr="009E5805">
        <w:rPr>
          <w:rFonts w:ascii="Verdana" w:hAnsi="Verdana"/>
          <w:color w:val="000000"/>
          <w:sz w:val="20"/>
          <w:lang w:val="ru-RU"/>
        </w:rPr>
        <w:t>— и вы из Техаса. И вам не больше двадцати лет, от силы двадцать один. Интересно, храбрый вы парень или нет?</w:t>
      </w:r>
    </w:p>
    <w:p w14:paraId="421F5041"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У вас есть в виду какое-нибудь дело?</w:t>
      </w:r>
      <w:r w:rsidRPr="009E5805">
        <w:rPr>
          <w:rFonts w:ascii="Verdana" w:hAnsi="Verdana"/>
          <w:color w:val="000000"/>
          <w:sz w:val="20"/>
        </w:rPr>
        <w:t> </w:t>
      </w:r>
      <w:r w:rsidRPr="009E5805">
        <w:rPr>
          <w:rFonts w:ascii="Verdana" w:hAnsi="Verdana"/>
          <w:color w:val="000000"/>
          <w:sz w:val="20"/>
          <w:lang w:val="ru-RU"/>
        </w:rPr>
        <w:t>— с неожиданной проницательностью спросил техасец.</w:t>
      </w:r>
    </w:p>
    <w:p w14:paraId="4656AE32"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А вы примете предложение?</w:t>
      </w:r>
      <w:r w:rsidRPr="009E5805">
        <w:rPr>
          <w:rFonts w:ascii="Verdana" w:hAnsi="Verdana"/>
          <w:color w:val="000000"/>
          <w:sz w:val="20"/>
        </w:rPr>
        <w:t> </w:t>
      </w:r>
      <w:r w:rsidRPr="009E5805">
        <w:rPr>
          <w:rFonts w:ascii="Verdana" w:hAnsi="Verdana"/>
          <w:color w:val="000000"/>
          <w:sz w:val="20"/>
          <w:lang w:val="ru-RU"/>
        </w:rPr>
        <w:t>— спросил Тэкер.</w:t>
      </w:r>
    </w:p>
    <w:p w14:paraId="0665932D"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Не стану отрицать,</w:t>
      </w:r>
      <w:r w:rsidRPr="009E5805">
        <w:rPr>
          <w:rFonts w:ascii="Verdana" w:hAnsi="Verdana"/>
          <w:color w:val="000000"/>
          <w:sz w:val="20"/>
        </w:rPr>
        <w:t> </w:t>
      </w:r>
      <w:r w:rsidRPr="009E5805">
        <w:rPr>
          <w:rFonts w:ascii="Verdana" w:hAnsi="Verdana"/>
          <w:color w:val="000000"/>
          <w:sz w:val="20"/>
          <w:lang w:val="ru-RU"/>
        </w:rPr>
        <w:t>— отвечал Малыш,</w:t>
      </w:r>
      <w:r w:rsidRPr="009E5805">
        <w:rPr>
          <w:rFonts w:ascii="Verdana" w:hAnsi="Verdana"/>
          <w:color w:val="000000"/>
          <w:sz w:val="20"/>
        </w:rPr>
        <w:t> </w:t>
      </w:r>
      <w:r w:rsidRPr="009E5805">
        <w:rPr>
          <w:rFonts w:ascii="Verdana" w:hAnsi="Verdana"/>
          <w:color w:val="000000"/>
          <w:sz w:val="20"/>
          <w:lang w:val="ru-RU"/>
        </w:rPr>
        <w:t>— я влип в маленькую неприятность... мы повздорили там, в Ларедо, и я прикончил белого: ни одного мексиканца под рукой не оказалось. Я приехал в вашу попугайно-обезьянью страну, только чтобы понюхать цветочки. Теперь поняли?</w:t>
      </w:r>
    </w:p>
    <w:p w14:paraId="01CBE51E"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Тэкер встал и закрыл дверь.</w:t>
      </w:r>
    </w:p>
    <w:p w14:paraId="0621531E"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Покажите мне вашу руку,</w:t>
      </w:r>
      <w:r w:rsidRPr="009E5805">
        <w:rPr>
          <w:rFonts w:ascii="Verdana" w:hAnsi="Verdana"/>
          <w:color w:val="000000"/>
          <w:sz w:val="20"/>
        </w:rPr>
        <w:t> </w:t>
      </w:r>
      <w:r w:rsidRPr="009E5805">
        <w:rPr>
          <w:rFonts w:ascii="Verdana" w:hAnsi="Verdana"/>
          <w:color w:val="000000"/>
          <w:sz w:val="20"/>
          <w:lang w:val="ru-RU"/>
        </w:rPr>
        <w:t>— сказал он. Он взял левую руку Малыша и тщательно осмотрел ее с тыльной стороны.</w:t>
      </w:r>
    </w:p>
    <w:p w14:paraId="477E679D"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Выйдет,</w:t>
      </w:r>
      <w:r w:rsidRPr="009E5805">
        <w:rPr>
          <w:rFonts w:ascii="Verdana" w:hAnsi="Verdana"/>
          <w:color w:val="000000"/>
          <w:sz w:val="20"/>
        </w:rPr>
        <w:t> </w:t>
      </w:r>
      <w:r w:rsidRPr="009E5805">
        <w:rPr>
          <w:rFonts w:ascii="Verdana" w:hAnsi="Verdana"/>
          <w:color w:val="000000"/>
          <w:sz w:val="20"/>
          <w:lang w:val="ru-RU"/>
        </w:rPr>
        <w:t>— взволнованно сказал он.</w:t>
      </w:r>
      <w:r w:rsidRPr="009E5805">
        <w:rPr>
          <w:rFonts w:ascii="Verdana" w:hAnsi="Verdana"/>
          <w:color w:val="000000"/>
          <w:sz w:val="20"/>
        </w:rPr>
        <w:t> </w:t>
      </w:r>
      <w:r w:rsidRPr="009E5805">
        <w:rPr>
          <w:rFonts w:ascii="Verdana" w:hAnsi="Verdana"/>
          <w:color w:val="000000"/>
          <w:sz w:val="20"/>
          <w:lang w:val="ru-RU"/>
        </w:rPr>
        <w:t>— Кожа у вас крепкая, как дерево, и здоровая, как у младенца. Заживет в одну неделю.</w:t>
      </w:r>
    </w:p>
    <w:p w14:paraId="5759C7F8"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Если вы хотите использовать меня для кулачного боя,</w:t>
      </w:r>
      <w:r w:rsidRPr="009E5805">
        <w:rPr>
          <w:rFonts w:ascii="Verdana" w:hAnsi="Verdana"/>
          <w:color w:val="000000"/>
          <w:sz w:val="20"/>
        </w:rPr>
        <w:t> </w:t>
      </w:r>
      <w:r w:rsidRPr="009E5805">
        <w:rPr>
          <w:rFonts w:ascii="Verdana" w:hAnsi="Verdana"/>
          <w:color w:val="000000"/>
          <w:sz w:val="20"/>
          <w:lang w:val="ru-RU"/>
        </w:rPr>
        <w:t>— сказал Малыш,</w:t>
      </w:r>
      <w:r w:rsidRPr="009E5805">
        <w:rPr>
          <w:rFonts w:ascii="Verdana" w:hAnsi="Verdana"/>
          <w:color w:val="000000"/>
          <w:sz w:val="20"/>
        </w:rPr>
        <w:t> </w:t>
      </w:r>
      <w:r w:rsidRPr="009E5805">
        <w:rPr>
          <w:rFonts w:ascii="Verdana" w:hAnsi="Verdana"/>
          <w:color w:val="000000"/>
          <w:sz w:val="20"/>
          <w:lang w:val="ru-RU"/>
        </w:rPr>
        <w:t>— не торопитесь ставить на меня. Вот пострелять</w:t>
      </w:r>
      <w:r w:rsidRPr="009E5805">
        <w:rPr>
          <w:rFonts w:ascii="Verdana" w:hAnsi="Verdana"/>
          <w:color w:val="000000"/>
          <w:sz w:val="20"/>
        </w:rPr>
        <w:t> </w:t>
      </w:r>
      <w:r w:rsidRPr="009E5805">
        <w:rPr>
          <w:rFonts w:ascii="Verdana" w:hAnsi="Verdana"/>
          <w:color w:val="000000"/>
          <w:sz w:val="20"/>
          <w:lang w:val="ru-RU"/>
        </w:rPr>
        <w:t>— это я согласен. Но драться голыми руками, как кумушки за чаем,</w:t>
      </w:r>
      <w:r w:rsidRPr="009E5805">
        <w:rPr>
          <w:rFonts w:ascii="Verdana" w:hAnsi="Verdana"/>
          <w:color w:val="000000"/>
          <w:sz w:val="20"/>
        </w:rPr>
        <w:t> </w:t>
      </w:r>
      <w:r w:rsidRPr="009E5805">
        <w:rPr>
          <w:rFonts w:ascii="Verdana" w:hAnsi="Verdana"/>
          <w:color w:val="000000"/>
          <w:sz w:val="20"/>
          <w:lang w:val="ru-RU"/>
        </w:rPr>
        <w:t>— это не для меня.</w:t>
      </w:r>
    </w:p>
    <w:p w14:paraId="2A594CC3"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Дело гораздо проще,</w:t>
      </w:r>
      <w:r w:rsidRPr="009E5805">
        <w:rPr>
          <w:rFonts w:ascii="Verdana" w:hAnsi="Verdana"/>
          <w:color w:val="000000"/>
          <w:sz w:val="20"/>
        </w:rPr>
        <w:t> </w:t>
      </w:r>
      <w:r w:rsidRPr="009E5805">
        <w:rPr>
          <w:rFonts w:ascii="Verdana" w:hAnsi="Verdana"/>
          <w:color w:val="000000"/>
          <w:sz w:val="20"/>
          <w:lang w:val="ru-RU"/>
        </w:rPr>
        <w:t>— сказал Тэкер.</w:t>
      </w:r>
      <w:r w:rsidRPr="009E5805">
        <w:rPr>
          <w:rFonts w:ascii="Verdana" w:hAnsi="Verdana"/>
          <w:color w:val="000000"/>
          <w:sz w:val="20"/>
        </w:rPr>
        <w:t> </w:t>
      </w:r>
      <w:r w:rsidRPr="009E5805">
        <w:rPr>
          <w:rFonts w:ascii="Verdana" w:hAnsi="Verdana"/>
          <w:color w:val="000000"/>
          <w:sz w:val="20"/>
          <w:lang w:val="ru-RU"/>
        </w:rPr>
        <w:t>— Подойдите сюда, пожалуйста.</w:t>
      </w:r>
    </w:p>
    <w:p w14:paraId="3EE29C3F"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Он указал через окно на двухэтажный белый дом с широкими галереями, выделявшийся среди темно-зеленой тропической листвы на лесистом холме, отлого поднимавшемся от берега моря.</w:t>
      </w:r>
    </w:p>
    <w:p w14:paraId="1690FAB3"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В этом доме,</w:t>
      </w:r>
      <w:r w:rsidRPr="009E5805">
        <w:rPr>
          <w:rFonts w:ascii="Verdana" w:hAnsi="Verdana"/>
          <w:color w:val="000000"/>
          <w:sz w:val="20"/>
        </w:rPr>
        <w:t> </w:t>
      </w:r>
      <w:r w:rsidRPr="009E5805">
        <w:rPr>
          <w:rFonts w:ascii="Verdana" w:hAnsi="Verdana"/>
          <w:color w:val="000000"/>
          <w:sz w:val="20"/>
          <w:lang w:val="ru-RU"/>
        </w:rPr>
        <w:t>— сказал Тэкер,</w:t>
      </w:r>
      <w:r w:rsidRPr="009E5805">
        <w:rPr>
          <w:rFonts w:ascii="Verdana" w:hAnsi="Verdana"/>
          <w:color w:val="000000"/>
          <w:sz w:val="20"/>
        </w:rPr>
        <w:t> </w:t>
      </w:r>
      <w:r w:rsidRPr="009E5805">
        <w:rPr>
          <w:rFonts w:ascii="Verdana" w:hAnsi="Verdana"/>
          <w:color w:val="000000"/>
          <w:sz w:val="20"/>
          <w:lang w:val="ru-RU"/>
        </w:rPr>
        <w:t>— знатный кастильский джентльмен и его супруга жаждут заключить вас в объятия и наполнить ваши карманы деньгами. Там живет старый Сантос Урикэ. Ему принадлежит половина золотых приисков во всей стране.</w:t>
      </w:r>
    </w:p>
    <w:p w14:paraId="52EE6863"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Вы случайно не объелись белены?</w:t>
      </w:r>
      <w:r w:rsidRPr="009E5805">
        <w:rPr>
          <w:rFonts w:ascii="Verdana" w:hAnsi="Verdana"/>
          <w:color w:val="000000"/>
          <w:sz w:val="20"/>
        </w:rPr>
        <w:t> </w:t>
      </w:r>
      <w:r w:rsidRPr="009E5805">
        <w:rPr>
          <w:rFonts w:ascii="Verdana" w:hAnsi="Verdana"/>
          <w:color w:val="000000"/>
          <w:sz w:val="20"/>
          <w:lang w:val="ru-RU"/>
        </w:rPr>
        <w:t>— спросил Малыш.</w:t>
      </w:r>
    </w:p>
    <w:p w14:paraId="1F27831F"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Присядьте,</w:t>
      </w:r>
      <w:r w:rsidRPr="009E5805">
        <w:rPr>
          <w:rFonts w:ascii="Verdana" w:hAnsi="Verdana"/>
          <w:color w:val="000000"/>
          <w:sz w:val="20"/>
        </w:rPr>
        <w:t> </w:t>
      </w:r>
      <w:r w:rsidRPr="009E5805">
        <w:rPr>
          <w:rFonts w:ascii="Verdana" w:hAnsi="Verdana"/>
          <w:color w:val="000000"/>
          <w:sz w:val="20"/>
          <w:lang w:val="ru-RU"/>
        </w:rPr>
        <w:t>— сказал Тэкер,</w:t>
      </w:r>
      <w:r w:rsidRPr="009E5805">
        <w:rPr>
          <w:rFonts w:ascii="Verdana" w:hAnsi="Verdana"/>
          <w:color w:val="000000"/>
          <w:sz w:val="20"/>
        </w:rPr>
        <w:t> </w:t>
      </w:r>
      <w:r w:rsidRPr="009E5805">
        <w:rPr>
          <w:rFonts w:ascii="Verdana" w:hAnsi="Verdana"/>
          <w:color w:val="000000"/>
          <w:sz w:val="20"/>
          <w:lang w:val="ru-RU"/>
        </w:rPr>
        <w:t>— я вам объясню. Двенадцать лет назад они потеряли ребенка. Нет, он не умер, хотя большая часть детей здесь умирает</w:t>
      </w:r>
      <w:r w:rsidRPr="009E5805">
        <w:rPr>
          <w:rFonts w:ascii="Verdana" w:hAnsi="Verdana"/>
          <w:color w:val="000000"/>
          <w:sz w:val="20"/>
        </w:rPr>
        <w:t> </w:t>
      </w:r>
      <w:r w:rsidRPr="009E5805">
        <w:rPr>
          <w:rFonts w:ascii="Verdana" w:hAnsi="Verdana"/>
          <w:color w:val="000000"/>
          <w:sz w:val="20"/>
          <w:lang w:val="ru-RU"/>
        </w:rPr>
        <w:t xml:space="preserve">— пьют сырую воду. Ему было всего восемь лет, но это был настоящий чертенок. Здесь все </w:t>
      </w:r>
      <w:r w:rsidRPr="009E5805">
        <w:rPr>
          <w:rFonts w:ascii="Verdana" w:hAnsi="Verdana"/>
          <w:color w:val="000000"/>
          <w:sz w:val="20"/>
          <w:lang w:val="ru-RU"/>
        </w:rPr>
        <w:lastRenderedPageBreak/>
        <w:t>это знают. Какие-то американцы, приехавшие сюда искать золото, имели письма к сеньору Урикэ, и они очень много возились с мальчиком. Они забили ему голову рассказами о Штатах, и приблизительно через месяц после их отъезда малыш исчез. Предполагали, что он забрался в трюм на корабле, груженном бананами, и удрал в Новый Орлеан. Рассказывали, что его потом будто бы видели раз в Техасе, но больше никто о нем ничего не слышал. Старый Урикэ истратил тысячи долларов на его розыски. Больше всего убивалась мать. Мальчик был для нее всем. Она до сих пор носит траур. Но она, говорят, все еще верит, что он когда-нибудь к ней вернется. На левой руке у мальчика был вытатуирован орел, несущий в когтях копье. Это герб старого Урикэ или что-то в этом роде, что он унаследовал еще в Испании.</w:t>
      </w:r>
    </w:p>
    <w:p w14:paraId="49DDF7FB"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Малыш медленно поднял свою левую руку и с любопытством посмотрел на нее.</w:t>
      </w:r>
    </w:p>
    <w:p w14:paraId="637F291B"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Вот именно,</w:t>
      </w:r>
      <w:r w:rsidRPr="009E5805">
        <w:rPr>
          <w:rFonts w:ascii="Verdana" w:hAnsi="Verdana"/>
          <w:color w:val="000000"/>
          <w:sz w:val="20"/>
        </w:rPr>
        <w:t> </w:t>
      </w:r>
      <w:r w:rsidRPr="009E5805">
        <w:rPr>
          <w:rFonts w:ascii="Verdana" w:hAnsi="Verdana"/>
          <w:color w:val="000000"/>
          <w:sz w:val="20"/>
          <w:lang w:val="ru-RU"/>
        </w:rPr>
        <w:t>— сказал Тэкер, вытаскивая из-за письменного стола бутылку контрабандного виски.</w:t>
      </w:r>
      <w:r w:rsidRPr="009E5805">
        <w:rPr>
          <w:rFonts w:ascii="Verdana" w:hAnsi="Verdana"/>
          <w:color w:val="000000"/>
          <w:sz w:val="20"/>
        </w:rPr>
        <w:t> </w:t>
      </w:r>
      <w:r w:rsidRPr="009E5805">
        <w:rPr>
          <w:rFonts w:ascii="Verdana" w:hAnsi="Verdana"/>
          <w:color w:val="000000"/>
          <w:sz w:val="20"/>
          <w:lang w:val="ru-RU"/>
        </w:rPr>
        <w:t>— Вы довольно догадливы. Я могу это сделать. Недаром я был консулом в Сандакане. Через неделю этот орел с палкой так въестся в вашу руку, как будто вы с ним и родились. Я привез с собой набор иголок и тушь; я был уверен, что вы когда-нибудь появитесь у меня, мистер Дальтон.</w:t>
      </w:r>
    </w:p>
    <w:p w14:paraId="2058D13E"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Ах черт,</w:t>
      </w:r>
      <w:r w:rsidRPr="009E5805">
        <w:rPr>
          <w:rFonts w:ascii="Verdana" w:hAnsi="Verdana"/>
          <w:color w:val="000000"/>
          <w:sz w:val="20"/>
        </w:rPr>
        <w:t> </w:t>
      </w:r>
      <w:r w:rsidRPr="009E5805">
        <w:rPr>
          <w:rFonts w:ascii="Verdana" w:hAnsi="Verdana"/>
          <w:color w:val="000000"/>
          <w:sz w:val="20"/>
          <w:lang w:val="ru-RU"/>
        </w:rPr>
        <w:t>— перебил его Малыш,</w:t>
      </w:r>
      <w:r w:rsidRPr="009E5805">
        <w:rPr>
          <w:rFonts w:ascii="Verdana" w:hAnsi="Verdana"/>
          <w:color w:val="000000"/>
          <w:sz w:val="20"/>
        </w:rPr>
        <w:t> </w:t>
      </w:r>
      <w:r w:rsidRPr="009E5805">
        <w:rPr>
          <w:rFonts w:ascii="Verdana" w:hAnsi="Verdana"/>
          <w:color w:val="000000"/>
          <w:sz w:val="20"/>
          <w:lang w:val="ru-RU"/>
        </w:rPr>
        <w:t>— ведь я, кажется, сообщил вам, как меня зовут.</w:t>
      </w:r>
    </w:p>
    <w:p w14:paraId="0A600899"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Ну, ладно, пусть будет Малыш. Все равно ненадолго. А как вам нравится сеньорито Урикэ, а? Недурно звучит для разнообразия?</w:t>
      </w:r>
    </w:p>
    <w:p w14:paraId="21369D97"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Не помню, чтобы я когда-нибудь играл роль сына,</w:t>
      </w:r>
      <w:r w:rsidRPr="009E5805">
        <w:rPr>
          <w:rFonts w:ascii="Verdana" w:hAnsi="Verdana"/>
          <w:color w:val="000000"/>
          <w:sz w:val="20"/>
        </w:rPr>
        <w:t> </w:t>
      </w:r>
      <w:r w:rsidRPr="009E5805">
        <w:rPr>
          <w:rFonts w:ascii="Verdana" w:hAnsi="Verdana"/>
          <w:color w:val="000000"/>
          <w:sz w:val="20"/>
          <w:lang w:val="ru-RU"/>
        </w:rPr>
        <w:t>— сказал Малыш.</w:t>
      </w:r>
      <w:r w:rsidRPr="009E5805">
        <w:rPr>
          <w:rFonts w:ascii="Verdana" w:hAnsi="Verdana"/>
          <w:color w:val="000000"/>
          <w:sz w:val="20"/>
        </w:rPr>
        <w:t> </w:t>
      </w:r>
      <w:r w:rsidRPr="009E5805">
        <w:rPr>
          <w:rFonts w:ascii="Verdana" w:hAnsi="Verdana"/>
          <w:color w:val="000000"/>
          <w:sz w:val="20"/>
          <w:lang w:val="ru-RU"/>
        </w:rPr>
        <w:t>— Если у меня и были родители, то они отправились на тот свет примерно тогда же, когда я в первый раз запищал. В чем же состоит ваш план?</w:t>
      </w:r>
    </w:p>
    <w:p w14:paraId="474872B0"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Тэкер, прислонясь к стене, поднял свой стакан и посмотрел его на свет.</w:t>
      </w:r>
    </w:p>
    <w:p w14:paraId="416492B1"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Теперь,</w:t>
      </w:r>
      <w:r w:rsidRPr="009E5805">
        <w:rPr>
          <w:rFonts w:ascii="Verdana" w:hAnsi="Verdana"/>
          <w:color w:val="000000"/>
          <w:sz w:val="20"/>
        </w:rPr>
        <w:t> </w:t>
      </w:r>
      <w:r w:rsidRPr="009E5805">
        <w:rPr>
          <w:rFonts w:ascii="Verdana" w:hAnsi="Verdana"/>
          <w:color w:val="000000"/>
          <w:sz w:val="20"/>
          <w:lang w:val="ru-RU"/>
        </w:rPr>
        <w:t>— сказал он,</w:t>
      </w:r>
      <w:r w:rsidRPr="009E5805">
        <w:rPr>
          <w:rFonts w:ascii="Verdana" w:hAnsi="Verdana"/>
          <w:color w:val="000000"/>
          <w:sz w:val="20"/>
        </w:rPr>
        <w:t> </w:t>
      </w:r>
      <w:r w:rsidRPr="009E5805">
        <w:rPr>
          <w:rFonts w:ascii="Verdana" w:hAnsi="Verdana"/>
          <w:color w:val="000000"/>
          <w:sz w:val="20"/>
          <w:lang w:val="ru-RU"/>
        </w:rPr>
        <w:t>— мы дошли до вопроса о том, желаете ли вы принять участие в этом дельце и как далеко вы согласны зайти.</w:t>
      </w:r>
    </w:p>
    <w:p w14:paraId="4A5C7873"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Я объяснил вам, как я попал сюда,</w:t>
      </w:r>
      <w:r w:rsidRPr="009E5805">
        <w:rPr>
          <w:rFonts w:ascii="Verdana" w:hAnsi="Verdana"/>
          <w:color w:val="000000"/>
          <w:sz w:val="20"/>
        </w:rPr>
        <w:t> </w:t>
      </w:r>
      <w:r w:rsidRPr="009E5805">
        <w:rPr>
          <w:rFonts w:ascii="Verdana" w:hAnsi="Verdana"/>
          <w:color w:val="000000"/>
          <w:sz w:val="20"/>
          <w:lang w:val="ru-RU"/>
        </w:rPr>
        <w:t>— просто ответил Малыш.</w:t>
      </w:r>
    </w:p>
    <w:p w14:paraId="5885C00C"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Ответ хорош,</w:t>
      </w:r>
      <w:r w:rsidRPr="009E5805">
        <w:rPr>
          <w:rFonts w:ascii="Verdana" w:hAnsi="Verdana"/>
          <w:color w:val="000000"/>
          <w:sz w:val="20"/>
        </w:rPr>
        <w:t> </w:t>
      </w:r>
      <w:r w:rsidRPr="009E5805">
        <w:rPr>
          <w:rFonts w:ascii="Verdana" w:hAnsi="Verdana"/>
          <w:color w:val="000000"/>
          <w:sz w:val="20"/>
          <w:lang w:val="ru-RU"/>
        </w:rPr>
        <w:t>— сказал консул.</w:t>
      </w:r>
      <w:r w:rsidRPr="009E5805">
        <w:rPr>
          <w:rFonts w:ascii="Verdana" w:hAnsi="Verdana"/>
          <w:color w:val="000000"/>
          <w:sz w:val="20"/>
        </w:rPr>
        <w:t> </w:t>
      </w:r>
      <w:r w:rsidRPr="009E5805">
        <w:rPr>
          <w:rFonts w:ascii="Verdana" w:hAnsi="Verdana"/>
          <w:color w:val="000000"/>
          <w:sz w:val="20"/>
          <w:lang w:val="ru-RU"/>
        </w:rPr>
        <w:t>— Но на этот раз вам не придется заходить так далеко. План мой заключается в следующем. После того как я вытатуирую на вашей руке эту торговую марку, я уведомлю старого Урикэ. А пока что расскажу вам все, что мне удалось узнать из их семейной хроники, чтобы вам обдумать темы для разговора. Наружность у вас подходящая, вы говорите по-испански, вам известны все факты, вы можете рассказать о Техасе, татуировка на месте. Когда я извещу их, что законный наследник вернулся и хочет знать, будет ли он принят и прощен, что тогда произойдет? Они примчатся сюда и бросятся вам на шею. Занавес опускается, зрители идут закусить и прогуляться по фойе.</w:t>
      </w:r>
    </w:p>
    <w:p w14:paraId="1E257842"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Вы договаривайте,</w:t>
      </w:r>
      <w:r w:rsidRPr="009E5805">
        <w:rPr>
          <w:rFonts w:ascii="Verdana" w:hAnsi="Verdana"/>
          <w:color w:val="000000"/>
          <w:sz w:val="20"/>
        </w:rPr>
        <w:t> </w:t>
      </w:r>
      <w:r w:rsidRPr="009E5805">
        <w:rPr>
          <w:rFonts w:ascii="Verdana" w:hAnsi="Verdana"/>
          <w:color w:val="000000"/>
          <w:sz w:val="20"/>
          <w:lang w:val="ru-RU"/>
        </w:rPr>
        <w:t>— сказал Малыш.</w:t>
      </w:r>
      <w:r w:rsidRPr="009E5805">
        <w:rPr>
          <w:rFonts w:ascii="Verdana" w:hAnsi="Verdana"/>
          <w:color w:val="000000"/>
          <w:sz w:val="20"/>
        </w:rPr>
        <w:t> </w:t>
      </w:r>
      <w:r w:rsidRPr="009E5805">
        <w:rPr>
          <w:rFonts w:ascii="Verdana" w:hAnsi="Verdana"/>
          <w:color w:val="000000"/>
          <w:sz w:val="20"/>
          <w:lang w:val="ru-RU"/>
        </w:rPr>
        <w:t>— Я только недавно расседлал своего коня в вашем лагере, приятель, и раньше встречать вас мне не приходилось. Но если вы предполагаете удовольствоваться родительским благословением, я, видно, здорово в вас ошибся.</w:t>
      </w:r>
    </w:p>
    <w:p w14:paraId="1E834509"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Благодарю вас,</w:t>
      </w:r>
      <w:r w:rsidRPr="009E5805">
        <w:rPr>
          <w:rFonts w:ascii="Verdana" w:hAnsi="Verdana"/>
          <w:color w:val="000000"/>
          <w:sz w:val="20"/>
        </w:rPr>
        <w:t> </w:t>
      </w:r>
      <w:r w:rsidRPr="009E5805">
        <w:rPr>
          <w:rFonts w:ascii="Verdana" w:hAnsi="Verdana"/>
          <w:color w:val="000000"/>
          <w:sz w:val="20"/>
          <w:lang w:val="ru-RU"/>
        </w:rPr>
        <w:t>— сказал консул.</w:t>
      </w:r>
      <w:r w:rsidRPr="009E5805">
        <w:rPr>
          <w:rFonts w:ascii="Verdana" w:hAnsi="Verdana"/>
          <w:color w:val="000000"/>
          <w:sz w:val="20"/>
        </w:rPr>
        <w:t> </w:t>
      </w:r>
      <w:r w:rsidRPr="009E5805">
        <w:rPr>
          <w:rFonts w:ascii="Verdana" w:hAnsi="Verdana"/>
          <w:color w:val="000000"/>
          <w:sz w:val="20"/>
          <w:lang w:val="ru-RU"/>
        </w:rPr>
        <w:t>— Я давно не встречал человека, который так хорошо следил бы за ходом моей мысли. Все остальное очень просто. Если они примут вас даже ненадолго, этого будет вполне достаточно. Не давайте им только времени разыскивать родимое пятно на вашем левом плече. Старый Урикэ всегда держит у себя в доме от пятидесяти до ста тысяч долларов в маленьком сейфе, который легко можно открыть с помощью крючка для ботинок. Достаньте эти деньги. Половина пойдет мне</w:t>
      </w:r>
      <w:r w:rsidRPr="009E5805">
        <w:rPr>
          <w:rFonts w:ascii="Verdana" w:hAnsi="Verdana"/>
          <w:color w:val="000000"/>
          <w:sz w:val="20"/>
        </w:rPr>
        <w:t> </w:t>
      </w:r>
      <w:r w:rsidRPr="009E5805">
        <w:rPr>
          <w:rFonts w:ascii="Verdana" w:hAnsi="Verdana"/>
          <w:color w:val="000000"/>
          <w:sz w:val="20"/>
          <w:lang w:val="ru-RU"/>
        </w:rPr>
        <w:t xml:space="preserve">— за татуировку. Мы поделим добычу, сядем на какой-нибудь бродячий пароход и укатим в Рио-де-Жанейро. А Соединенные Штаты пусть провалятся в тартарары, если они не могут обойтись без моих услуг. </w:t>
      </w:r>
      <w:r w:rsidRPr="009E5805">
        <w:rPr>
          <w:rFonts w:ascii="Verdana" w:hAnsi="Verdana"/>
          <w:color w:val="000000"/>
          <w:sz w:val="20"/>
        </w:rPr>
        <w:t>Que</w:t>
      </w:r>
      <w:r w:rsidRPr="009E5805">
        <w:rPr>
          <w:rFonts w:ascii="Verdana" w:hAnsi="Verdana"/>
          <w:color w:val="000000"/>
          <w:sz w:val="20"/>
          <w:lang w:val="ru-RU"/>
        </w:rPr>
        <w:t xml:space="preserve"> </w:t>
      </w:r>
      <w:r w:rsidRPr="009E5805">
        <w:rPr>
          <w:rFonts w:ascii="Verdana" w:hAnsi="Verdana"/>
          <w:color w:val="000000"/>
          <w:sz w:val="20"/>
        </w:rPr>
        <w:t>dice</w:t>
      </w:r>
      <w:r w:rsidRPr="009E5805">
        <w:rPr>
          <w:rFonts w:ascii="Verdana" w:hAnsi="Verdana"/>
          <w:color w:val="000000"/>
          <w:sz w:val="20"/>
          <w:lang w:val="ru-RU"/>
        </w:rPr>
        <w:t xml:space="preserve">, </w:t>
      </w:r>
      <w:r w:rsidRPr="009E5805">
        <w:rPr>
          <w:rFonts w:ascii="Verdana" w:hAnsi="Verdana"/>
          <w:color w:val="000000"/>
          <w:sz w:val="20"/>
        </w:rPr>
        <w:t>Senor</w:t>
      </w:r>
      <w:r w:rsidRPr="009E5805">
        <w:rPr>
          <w:rFonts w:ascii="Verdana" w:hAnsi="Verdana"/>
          <w:color w:val="000000"/>
          <w:sz w:val="20"/>
          <w:lang w:val="ru-RU"/>
        </w:rPr>
        <w:t>?</w:t>
      </w:r>
      <w:r w:rsidRPr="009E5805">
        <w:rPr>
          <w:rFonts w:ascii="Verdana" w:hAnsi="Verdana"/>
          <w:color w:val="000000"/>
          <w:sz w:val="20"/>
          <w:vertAlign w:val="superscript"/>
        </w:rPr>
        <w:footnoteReference w:id="1"/>
      </w:r>
    </w:p>
    <w:p w14:paraId="2CFC2191"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Это мне нравится,</w:t>
      </w:r>
      <w:r w:rsidRPr="009E5805">
        <w:rPr>
          <w:rFonts w:ascii="Verdana" w:hAnsi="Verdana"/>
          <w:color w:val="000000"/>
          <w:sz w:val="20"/>
        </w:rPr>
        <w:t> </w:t>
      </w:r>
      <w:r w:rsidRPr="009E5805">
        <w:rPr>
          <w:rFonts w:ascii="Verdana" w:hAnsi="Verdana"/>
          <w:color w:val="000000"/>
          <w:sz w:val="20"/>
          <w:lang w:val="ru-RU"/>
        </w:rPr>
        <w:t>— сказал Малыш, кивнув головой.</w:t>
      </w:r>
      <w:r w:rsidRPr="009E5805">
        <w:rPr>
          <w:rFonts w:ascii="Verdana" w:hAnsi="Verdana"/>
          <w:color w:val="000000"/>
          <w:sz w:val="20"/>
        </w:rPr>
        <w:t> </w:t>
      </w:r>
      <w:r w:rsidRPr="009E5805">
        <w:rPr>
          <w:rFonts w:ascii="Verdana" w:hAnsi="Verdana"/>
          <w:color w:val="000000"/>
          <w:sz w:val="20"/>
          <w:lang w:val="ru-RU"/>
        </w:rPr>
        <w:t>— Я согласен.</w:t>
      </w:r>
    </w:p>
    <w:p w14:paraId="5FA09376"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Значит, по рукам,</w:t>
      </w:r>
      <w:r w:rsidRPr="009E5805">
        <w:rPr>
          <w:rFonts w:ascii="Verdana" w:hAnsi="Verdana"/>
          <w:color w:val="000000"/>
          <w:sz w:val="20"/>
        </w:rPr>
        <w:t> </w:t>
      </w:r>
      <w:r w:rsidRPr="009E5805">
        <w:rPr>
          <w:rFonts w:ascii="Verdana" w:hAnsi="Verdana"/>
          <w:color w:val="000000"/>
          <w:sz w:val="20"/>
          <w:lang w:val="ru-RU"/>
        </w:rPr>
        <w:t>— сказал Тэкер.</w:t>
      </w:r>
      <w:r w:rsidRPr="009E5805">
        <w:rPr>
          <w:rFonts w:ascii="Verdana" w:hAnsi="Verdana"/>
          <w:color w:val="000000"/>
          <w:sz w:val="20"/>
        </w:rPr>
        <w:t> </w:t>
      </w:r>
      <w:r w:rsidRPr="009E5805">
        <w:rPr>
          <w:rFonts w:ascii="Verdana" w:hAnsi="Verdana"/>
          <w:color w:val="000000"/>
          <w:sz w:val="20"/>
          <w:lang w:val="ru-RU"/>
        </w:rPr>
        <w:t>— Вам придется посидеть взаперти, пока я буду наводить на вас орла. Вы можете жить здесь, в задней комнате. Я сам себе готовлю, и я обеспечу вас всеми удобствами, какие разрешает мне мое скаредное правительство.</w:t>
      </w:r>
    </w:p>
    <w:p w14:paraId="2E460344"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lastRenderedPageBreak/>
        <w:t>Тэкер назначил срок в одну неделю, но прошло две недели, прежде чем рисунок, который он терпеливо накалывал на руке Малыша, удовлетворил его. Тогда Тэкер позвал мальчишку и отправил своей намеченной жертве следующее письмо:</w:t>
      </w:r>
    </w:p>
    <w:p w14:paraId="4EF802AC"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p>
    <w:p w14:paraId="1B8B5874" w14:textId="77777777" w:rsidR="00C14A1A" w:rsidRPr="009E5805" w:rsidRDefault="00C14A1A" w:rsidP="009E5805">
      <w:pPr>
        <w:pStyle w:val="Cite"/>
        <w:widowControl/>
        <w:suppressAutoHyphens/>
        <w:ind w:left="0" w:right="0" w:firstLine="283"/>
        <w:rPr>
          <w:rFonts w:ascii="Verdana" w:hAnsi="Verdana"/>
          <w:color w:val="000000"/>
          <w:sz w:val="20"/>
          <w:lang w:val="es-ES"/>
        </w:rPr>
      </w:pPr>
      <w:r w:rsidRPr="009E5805">
        <w:rPr>
          <w:rFonts w:ascii="Verdana" w:hAnsi="Verdana"/>
          <w:color w:val="000000"/>
          <w:sz w:val="20"/>
          <w:lang w:val="es-ES"/>
        </w:rPr>
        <w:t>«</w:t>
      </w:r>
      <w:r w:rsidRPr="009E5805">
        <w:rPr>
          <w:rFonts w:ascii="Verdana" w:hAnsi="Verdana"/>
          <w:i/>
          <w:iCs/>
          <w:color w:val="000000"/>
          <w:sz w:val="20"/>
          <w:lang w:val="es-ES"/>
        </w:rPr>
        <w:t>El Senor Don Santos Urique, La Casa Blanca.</w:t>
      </w:r>
    </w:p>
    <w:p w14:paraId="4BCD170F" w14:textId="77777777" w:rsidR="00C14A1A" w:rsidRPr="009E5805" w:rsidRDefault="00C14A1A" w:rsidP="009E5805">
      <w:pPr>
        <w:pStyle w:val="Cite"/>
        <w:widowControl/>
        <w:suppressAutoHyphens/>
        <w:ind w:left="0" w:right="0" w:firstLine="283"/>
        <w:rPr>
          <w:rFonts w:ascii="Verdana" w:hAnsi="Verdana"/>
          <w:color w:val="000000"/>
          <w:sz w:val="20"/>
        </w:rPr>
      </w:pPr>
      <w:r w:rsidRPr="009E5805">
        <w:rPr>
          <w:rFonts w:ascii="Verdana" w:hAnsi="Verdana"/>
          <w:color w:val="000000"/>
          <w:sz w:val="20"/>
        </w:rPr>
        <w:t>Дорогой сэр!</w:t>
      </w:r>
    </w:p>
    <w:p w14:paraId="15FA67C7" w14:textId="77777777" w:rsidR="00C14A1A" w:rsidRPr="009E5805" w:rsidRDefault="00C14A1A" w:rsidP="009E5805">
      <w:pPr>
        <w:pStyle w:val="Cite"/>
        <w:widowControl/>
        <w:suppressAutoHyphens/>
        <w:ind w:left="0" w:right="0" w:firstLine="283"/>
        <w:rPr>
          <w:rFonts w:ascii="Verdana" w:hAnsi="Verdana"/>
          <w:color w:val="000000"/>
          <w:sz w:val="20"/>
        </w:rPr>
      </w:pPr>
      <w:r w:rsidRPr="009E5805">
        <w:rPr>
          <w:rFonts w:ascii="Verdana" w:hAnsi="Verdana"/>
          <w:color w:val="000000"/>
          <w:sz w:val="20"/>
        </w:rPr>
        <w:t>Разрешите мне сообщить вам, что в моем доме находится, в качестве гостя, молодой человек, прибывший несколько дней тому назад в Буэнос-Тиеррас из Соединенных Штатов. Не желая возбуждать надежд, которые могут не оправдаться, я все же имею некоторые основания предполагать, что это ваш давно потерянный сын. Может быть, вам следовало бы приехать повидать его. Если это действительно ваш сын, то мне кажется, что он намерен был вернуться домой, но, когда он прибыл сюда, у него, не хватило на это смелости, поскольку он не знал, как будет принят</w:t>
      </w:r>
    </w:p>
    <w:p w14:paraId="426C0227" w14:textId="77777777" w:rsidR="00C14A1A" w:rsidRPr="009E5805" w:rsidRDefault="00C14A1A" w:rsidP="009E5805">
      <w:pPr>
        <w:pStyle w:val="CiteAuthor"/>
        <w:widowControl/>
        <w:suppressAutoHyphens/>
        <w:ind w:left="0" w:right="0" w:firstLine="283"/>
        <w:rPr>
          <w:rFonts w:ascii="Verdana" w:hAnsi="Verdana"/>
          <w:b w:val="0"/>
          <w:color w:val="000000"/>
          <w:sz w:val="20"/>
        </w:rPr>
      </w:pPr>
      <w:r w:rsidRPr="009E5805">
        <w:rPr>
          <w:rFonts w:ascii="Verdana" w:hAnsi="Verdana"/>
          <w:b w:val="0"/>
          <w:color w:val="000000"/>
          <w:sz w:val="20"/>
        </w:rPr>
        <w:t>Ваш покорный слуга</w:t>
      </w:r>
    </w:p>
    <w:p w14:paraId="449B693C" w14:textId="77777777" w:rsidR="00C14A1A" w:rsidRPr="009E5805" w:rsidRDefault="00C14A1A" w:rsidP="009E5805">
      <w:pPr>
        <w:pStyle w:val="CiteAuthor"/>
        <w:widowControl/>
        <w:suppressAutoHyphens/>
        <w:ind w:left="0" w:right="0" w:firstLine="283"/>
        <w:rPr>
          <w:rFonts w:ascii="Verdana" w:hAnsi="Verdana"/>
          <w:b w:val="0"/>
          <w:i w:val="0"/>
          <w:iCs w:val="0"/>
          <w:color w:val="000000"/>
          <w:sz w:val="20"/>
        </w:rPr>
      </w:pPr>
      <w:r w:rsidRPr="009E5805">
        <w:rPr>
          <w:rFonts w:ascii="Verdana" w:hAnsi="Verdana"/>
          <w:b w:val="0"/>
          <w:color w:val="000000"/>
          <w:sz w:val="20"/>
        </w:rPr>
        <w:t>Томсон Тэкер</w:t>
      </w:r>
      <w:r w:rsidRPr="009E5805">
        <w:rPr>
          <w:rFonts w:ascii="Verdana" w:hAnsi="Verdana"/>
          <w:b w:val="0"/>
          <w:i w:val="0"/>
          <w:iCs w:val="0"/>
          <w:color w:val="000000"/>
          <w:sz w:val="20"/>
        </w:rPr>
        <w:t xml:space="preserve"> ».</w:t>
      </w:r>
    </w:p>
    <w:p w14:paraId="1920FF30"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p>
    <w:p w14:paraId="21EA867E"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Через полчаса, что для Буэнос-Тиеррас очень скоро, старинное ландо сеньора Урикэ подъехало к дому консула. Босоногий кучер громко подгонял и настегивал пару жирных, неуклюжих лошадей.</w:t>
      </w:r>
    </w:p>
    <w:p w14:paraId="3D365023"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Высокий мужчина с седыми усами вышел из экипажа и помог сойти даме, одетой в глубокий траур.</w:t>
      </w:r>
    </w:p>
    <w:p w14:paraId="67AD29AD"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Оба поспешно вошли в дом, где Тэкер встретил их самым изысканным дипломатическим поклоном. У письменного стола стоял стройный молодой человек с правильными чертами загорелого лица и гладко зачесанными черными волосами.</w:t>
      </w:r>
    </w:p>
    <w:p w14:paraId="7924BF51"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Сеньора Урикэ порывистым движением откинула свою густую вуаль. Она была уже не молода, и ее волосы начинали серебриться, но полная, представительная фигура и свежая еще кожа с оливковым отливом сохраняли следы красоты, свойственной женщинам провинции басков. Когда же вам удавалось заглянуть ей в глаза и прочесть безнадежную грусть, затаившуюся в их глубоких тенях, вам становилось ясно, что эта женщина живет только воспоминаниями.</w:t>
      </w:r>
    </w:p>
    <w:p w14:paraId="11CC6EBB"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Она посмотрела на молодого человека долгим взглядом, полным мучительного вопроса. Затем она отвела свои большие темные глаза от его лица, и взор ее остановился на его левой руке. И тут с глухим рыданьем, которое словно потрясло всю комнату, она воскликнула: «Сын мой!»</w:t>
      </w:r>
      <w:r w:rsidRPr="009E5805">
        <w:rPr>
          <w:rFonts w:ascii="Verdana" w:hAnsi="Verdana"/>
          <w:color w:val="000000"/>
          <w:sz w:val="20"/>
        </w:rPr>
        <w:t> </w:t>
      </w:r>
      <w:r w:rsidRPr="009E5805">
        <w:rPr>
          <w:rFonts w:ascii="Verdana" w:hAnsi="Verdana"/>
          <w:color w:val="000000"/>
          <w:sz w:val="20"/>
          <w:lang w:val="ru-RU"/>
        </w:rPr>
        <w:t>— и прижала Малыша Льяно к сердцу.</w:t>
      </w:r>
    </w:p>
    <w:p w14:paraId="6AC0A96A"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p>
    <w:p w14:paraId="7C302B29"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Месяц спустя Малыш, по вызову Тэкера, пришел в консульство.</w:t>
      </w:r>
    </w:p>
    <w:p w14:paraId="5EF4B410"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 xml:space="preserve">Он стал настоящим испанским </w:t>
      </w:r>
      <w:r w:rsidRPr="009E5805">
        <w:rPr>
          <w:rFonts w:ascii="Verdana" w:hAnsi="Verdana"/>
          <w:color w:val="000000"/>
          <w:sz w:val="20"/>
        </w:rPr>
        <w:t>caballero</w:t>
      </w:r>
      <w:r w:rsidRPr="009E5805">
        <w:rPr>
          <w:rFonts w:ascii="Verdana" w:hAnsi="Verdana"/>
          <w:color w:val="000000"/>
          <w:sz w:val="20"/>
          <w:lang w:val="ru-RU"/>
        </w:rPr>
        <w:t>. Костюм его был явно американского производства, и ювелиры недаром потратили на Малыша свои труды. Более чем солидный брильянт сверкал на его пальце, когда он скручивал себе папиросу.</w:t>
      </w:r>
    </w:p>
    <w:p w14:paraId="6CACA081"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Как дела?</w:t>
      </w:r>
      <w:r w:rsidRPr="009E5805">
        <w:rPr>
          <w:rFonts w:ascii="Verdana" w:hAnsi="Verdana"/>
          <w:color w:val="000000"/>
          <w:sz w:val="20"/>
        </w:rPr>
        <w:t> </w:t>
      </w:r>
      <w:r w:rsidRPr="009E5805">
        <w:rPr>
          <w:rFonts w:ascii="Verdana" w:hAnsi="Verdana"/>
          <w:color w:val="000000"/>
          <w:sz w:val="20"/>
          <w:lang w:val="ru-RU"/>
        </w:rPr>
        <w:t>— спросил Тэкер.</w:t>
      </w:r>
    </w:p>
    <w:p w14:paraId="359654C6"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Да никак,</w:t>
      </w:r>
      <w:r w:rsidRPr="009E5805">
        <w:rPr>
          <w:rFonts w:ascii="Verdana" w:hAnsi="Verdana"/>
          <w:color w:val="000000"/>
          <w:sz w:val="20"/>
        </w:rPr>
        <w:t> </w:t>
      </w:r>
      <w:r w:rsidRPr="009E5805">
        <w:rPr>
          <w:rFonts w:ascii="Verdana" w:hAnsi="Verdana"/>
          <w:color w:val="000000"/>
          <w:sz w:val="20"/>
          <w:lang w:val="ru-RU"/>
        </w:rPr>
        <w:t>— спокойно ответил Малыш.</w:t>
      </w:r>
      <w:r w:rsidRPr="009E5805">
        <w:rPr>
          <w:rFonts w:ascii="Verdana" w:hAnsi="Verdana"/>
          <w:color w:val="000000"/>
          <w:sz w:val="20"/>
        </w:rPr>
        <w:t> </w:t>
      </w:r>
      <w:r w:rsidRPr="009E5805">
        <w:rPr>
          <w:rFonts w:ascii="Verdana" w:hAnsi="Verdana"/>
          <w:color w:val="000000"/>
          <w:sz w:val="20"/>
          <w:lang w:val="ru-RU"/>
        </w:rPr>
        <w:t xml:space="preserve">— Сегодня я в первый раз ел жаркое из игуаны. Это такие большие ящерицы, </w:t>
      </w:r>
      <w:r w:rsidRPr="009E5805">
        <w:rPr>
          <w:rFonts w:ascii="Verdana" w:hAnsi="Verdana"/>
          <w:color w:val="000000"/>
          <w:sz w:val="20"/>
        </w:rPr>
        <w:t>sabe</w:t>
      </w:r>
      <w:r w:rsidRPr="009E5805">
        <w:rPr>
          <w:rFonts w:ascii="Verdana" w:hAnsi="Verdana"/>
          <w:color w:val="000000"/>
          <w:sz w:val="20"/>
          <w:vertAlign w:val="superscript"/>
        </w:rPr>
        <w:footnoteReference w:id="2"/>
      </w:r>
      <w:r w:rsidRPr="009E5805">
        <w:rPr>
          <w:rFonts w:ascii="Verdana" w:hAnsi="Verdana"/>
          <w:color w:val="000000"/>
          <w:sz w:val="20"/>
          <w:lang w:val="ru-RU"/>
        </w:rPr>
        <w:t>? Но я нахожу, что мексиканские бобы со свининой немногим хуже. Вы любите жаркое из игуаны, Тэкер?</w:t>
      </w:r>
    </w:p>
    <w:p w14:paraId="633EF696"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Нет, и других гадов тоже не люблю,</w:t>
      </w:r>
      <w:r w:rsidRPr="009E5805">
        <w:rPr>
          <w:rFonts w:ascii="Verdana" w:hAnsi="Verdana"/>
          <w:color w:val="000000"/>
          <w:sz w:val="20"/>
        </w:rPr>
        <w:t> </w:t>
      </w:r>
      <w:r w:rsidRPr="009E5805">
        <w:rPr>
          <w:rFonts w:ascii="Verdana" w:hAnsi="Verdana"/>
          <w:color w:val="000000"/>
          <w:sz w:val="20"/>
          <w:lang w:val="ru-RU"/>
        </w:rPr>
        <w:t>— сказал Тэкер.</w:t>
      </w:r>
    </w:p>
    <w:p w14:paraId="0186BD5A"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Было три часа дня, и через час ему предстояло достигнуть высшей точки блаженства.</w:t>
      </w:r>
    </w:p>
    <w:p w14:paraId="291AC58B"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Пора бы вам заняться делом, сынок,</w:t>
      </w:r>
      <w:r w:rsidRPr="009E5805">
        <w:rPr>
          <w:rFonts w:ascii="Verdana" w:hAnsi="Verdana"/>
          <w:color w:val="000000"/>
          <w:sz w:val="20"/>
        </w:rPr>
        <w:t> </w:t>
      </w:r>
      <w:r w:rsidRPr="009E5805">
        <w:rPr>
          <w:rFonts w:ascii="Verdana" w:hAnsi="Verdana"/>
          <w:color w:val="000000"/>
          <w:sz w:val="20"/>
          <w:lang w:val="ru-RU"/>
        </w:rPr>
        <w:t>— продолжал он, и выражение его покрасневшего лица не сулило ничего хорошего.</w:t>
      </w:r>
      <w:r w:rsidRPr="009E5805">
        <w:rPr>
          <w:rFonts w:ascii="Verdana" w:hAnsi="Verdana"/>
          <w:color w:val="000000"/>
          <w:sz w:val="20"/>
        </w:rPr>
        <w:t> </w:t>
      </w:r>
      <w:r w:rsidRPr="009E5805">
        <w:rPr>
          <w:rFonts w:ascii="Verdana" w:hAnsi="Verdana"/>
          <w:color w:val="000000"/>
          <w:sz w:val="20"/>
          <w:lang w:val="ru-RU"/>
        </w:rPr>
        <w:t xml:space="preserve">— Вы нечестно со мной поступаете. Вы уже четвертую неделю играете в блудного сына и могли бы, если бы только пожелали, каждый день получать жирного тельца на золотом блюде. Что же, мистер Малыш, по-вашему, благородно оставлять меня так долго на диете из рожков? В чем дело? Разве вашим сыновним глазам не попадалось в </w:t>
      </w:r>
      <w:r w:rsidRPr="009E5805">
        <w:rPr>
          <w:rFonts w:ascii="Verdana" w:hAnsi="Verdana"/>
          <w:color w:val="000000"/>
          <w:sz w:val="20"/>
        </w:rPr>
        <w:t>Casa</w:t>
      </w:r>
      <w:r w:rsidRPr="009E5805">
        <w:rPr>
          <w:rFonts w:ascii="Verdana" w:hAnsi="Verdana"/>
          <w:color w:val="000000"/>
          <w:sz w:val="20"/>
          <w:lang w:val="ru-RU"/>
        </w:rPr>
        <w:t xml:space="preserve"> </w:t>
      </w:r>
      <w:r w:rsidRPr="009E5805">
        <w:rPr>
          <w:rFonts w:ascii="Verdana" w:hAnsi="Verdana"/>
          <w:color w:val="000000"/>
          <w:sz w:val="20"/>
        </w:rPr>
        <w:t>Blanca</w:t>
      </w:r>
      <w:r w:rsidRPr="009E5805">
        <w:rPr>
          <w:rFonts w:ascii="Verdana" w:hAnsi="Verdana"/>
          <w:color w:val="000000"/>
          <w:sz w:val="20"/>
          <w:lang w:val="ru-RU"/>
        </w:rPr>
        <w:t xml:space="preserve"> ничего похожего на деньги? Не говорите мне, что вы их не видели. Все знают, где старый Урикэ держит свои деньги, и притом в американских долларах; никаких других он не признает. Ну, так как же? Только не вздумайте опять ответить: «Никак».</w:t>
      </w:r>
    </w:p>
    <w:p w14:paraId="0319208B"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Ну, конечно,</w:t>
      </w:r>
      <w:r w:rsidRPr="009E5805">
        <w:rPr>
          <w:rFonts w:ascii="Verdana" w:hAnsi="Verdana"/>
          <w:color w:val="000000"/>
          <w:sz w:val="20"/>
        </w:rPr>
        <w:t> </w:t>
      </w:r>
      <w:r w:rsidRPr="009E5805">
        <w:rPr>
          <w:rFonts w:ascii="Verdana" w:hAnsi="Verdana"/>
          <w:color w:val="000000"/>
          <w:sz w:val="20"/>
          <w:lang w:val="ru-RU"/>
        </w:rPr>
        <w:t>— сказал Малыш, любуясь своим брильянтом.</w:t>
      </w:r>
      <w:r w:rsidRPr="009E5805">
        <w:rPr>
          <w:rFonts w:ascii="Verdana" w:hAnsi="Verdana"/>
          <w:color w:val="000000"/>
          <w:sz w:val="20"/>
        </w:rPr>
        <w:t> </w:t>
      </w:r>
      <w:r w:rsidRPr="009E5805">
        <w:rPr>
          <w:rFonts w:ascii="Verdana" w:hAnsi="Verdana"/>
          <w:color w:val="000000"/>
          <w:sz w:val="20"/>
          <w:lang w:val="ru-RU"/>
        </w:rPr>
        <w:t xml:space="preserve">— Денег там много. Хоть я и не особенно силен в арифметике, но могу смело сказать, что в этой </w:t>
      </w:r>
      <w:r w:rsidRPr="009E5805">
        <w:rPr>
          <w:rFonts w:ascii="Verdana" w:hAnsi="Verdana"/>
          <w:color w:val="000000"/>
          <w:sz w:val="20"/>
          <w:lang w:val="ru-RU"/>
        </w:rPr>
        <w:lastRenderedPageBreak/>
        <w:t>жестяной коробке, которую мой приемный отец называет своим сейфом, не меньше пятидесяти тысяч долларов. Притом он иногда дает мне ключ от нее, чтобы доказать, что он верит, что я его настоящий маленький Франсиско, некогда отбившийся от стада.</w:t>
      </w:r>
    </w:p>
    <w:p w14:paraId="76023891"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Так чего же вы ждете?</w:t>
      </w:r>
      <w:r w:rsidRPr="009E5805">
        <w:rPr>
          <w:rFonts w:ascii="Verdana" w:hAnsi="Verdana"/>
          <w:color w:val="000000"/>
          <w:sz w:val="20"/>
        </w:rPr>
        <w:t> </w:t>
      </w:r>
      <w:r w:rsidRPr="009E5805">
        <w:rPr>
          <w:rFonts w:ascii="Verdana" w:hAnsi="Verdana"/>
          <w:color w:val="000000"/>
          <w:sz w:val="20"/>
          <w:lang w:val="ru-RU"/>
        </w:rPr>
        <w:t>— сердито воскликнул Тэкер.</w:t>
      </w:r>
      <w:r w:rsidRPr="009E5805">
        <w:rPr>
          <w:rFonts w:ascii="Verdana" w:hAnsi="Verdana"/>
          <w:color w:val="000000"/>
          <w:sz w:val="20"/>
        </w:rPr>
        <w:t> </w:t>
      </w:r>
      <w:r w:rsidRPr="009E5805">
        <w:rPr>
          <w:rFonts w:ascii="Verdana" w:hAnsi="Verdana"/>
          <w:color w:val="000000"/>
          <w:sz w:val="20"/>
          <w:lang w:val="ru-RU"/>
        </w:rPr>
        <w:t>— Не забывайте, что я могу в любой день разоблачить вас</w:t>
      </w:r>
      <w:r w:rsidRPr="009E5805">
        <w:rPr>
          <w:rFonts w:ascii="Verdana" w:hAnsi="Verdana"/>
          <w:color w:val="000000"/>
          <w:sz w:val="20"/>
        </w:rPr>
        <w:t> </w:t>
      </w:r>
      <w:r w:rsidRPr="009E5805">
        <w:rPr>
          <w:rFonts w:ascii="Verdana" w:hAnsi="Verdana"/>
          <w:color w:val="000000"/>
          <w:sz w:val="20"/>
          <w:lang w:val="ru-RU"/>
        </w:rPr>
        <w:t>— стоит только слово сказать. Если старый Урикэ узнает, что вы самозванец, что с вами будет, как вы думаете? О, вы еще не знаете этой страны, мистер Малыш из Техаса. Здешние законы</w:t>
      </w:r>
      <w:r w:rsidRPr="009E5805">
        <w:rPr>
          <w:rFonts w:ascii="Verdana" w:hAnsi="Verdana"/>
          <w:color w:val="000000"/>
          <w:sz w:val="20"/>
        </w:rPr>
        <w:t> </w:t>
      </w:r>
      <w:r w:rsidRPr="009E5805">
        <w:rPr>
          <w:rFonts w:ascii="Verdana" w:hAnsi="Verdana"/>
          <w:color w:val="000000"/>
          <w:sz w:val="20"/>
          <w:lang w:val="ru-RU"/>
        </w:rPr>
        <w:t>— что твои горчичники. Вас распластают, как лягушку и всыплют вам по пятидесяти ударов на каждом углу площади, да так, чтобы измочалить об вас все палки. То, что от вас после этого останется, бросят аллигаторам.</w:t>
      </w:r>
    </w:p>
    <w:p w14:paraId="4E41007C"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Могу, пожалуй, сообщить вам, приятель,</w:t>
      </w:r>
      <w:r w:rsidRPr="009E5805">
        <w:rPr>
          <w:rFonts w:ascii="Verdana" w:hAnsi="Verdana"/>
          <w:color w:val="000000"/>
          <w:sz w:val="20"/>
        </w:rPr>
        <w:t> </w:t>
      </w:r>
      <w:r w:rsidRPr="009E5805">
        <w:rPr>
          <w:rFonts w:ascii="Verdana" w:hAnsi="Verdana"/>
          <w:color w:val="000000"/>
          <w:sz w:val="20"/>
          <w:lang w:val="ru-RU"/>
        </w:rPr>
        <w:t>— сказал Малыш, поудобнее располагаясь в шезлонге,</w:t>
      </w:r>
      <w:r w:rsidRPr="009E5805">
        <w:rPr>
          <w:rFonts w:ascii="Verdana" w:hAnsi="Verdana"/>
          <w:color w:val="000000"/>
          <w:sz w:val="20"/>
        </w:rPr>
        <w:t> </w:t>
      </w:r>
      <w:r w:rsidRPr="009E5805">
        <w:rPr>
          <w:rFonts w:ascii="Verdana" w:hAnsi="Verdana"/>
          <w:color w:val="000000"/>
          <w:sz w:val="20"/>
          <w:lang w:val="ru-RU"/>
        </w:rPr>
        <w:t>— что никаких перемен не предвидится. Мне и так неплохо.</w:t>
      </w:r>
    </w:p>
    <w:p w14:paraId="2EBC7A47"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То есть как это?</w:t>
      </w:r>
      <w:r w:rsidRPr="009E5805">
        <w:rPr>
          <w:rFonts w:ascii="Verdana" w:hAnsi="Verdana"/>
          <w:color w:val="000000"/>
          <w:sz w:val="20"/>
        </w:rPr>
        <w:t> </w:t>
      </w:r>
      <w:r w:rsidRPr="009E5805">
        <w:rPr>
          <w:rFonts w:ascii="Verdana" w:hAnsi="Verdana"/>
          <w:color w:val="000000"/>
          <w:sz w:val="20"/>
          <w:lang w:val="ru-RU"/>
        </w:rPr>
        <w:t>— спросил Тэкер, стукнув дном стакана по письменному столу.</w:t>
      </w:r>
    </w:p>
    <w:p w14:paraId="0FABB87C"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Ваша затея отменяется,</w:t>
      </w:r>
      <w:r w:rsidRPr="009E5805">
        <w:rPr>
          <w:rFonts w:ascii="Verdana" w:hAnsi="Verdana"/>
          <w:color w:val="000000"/>
          <w:sz w:val="20"/>
        </w:rPr>
        <w:t> </w:t>
      </w:r>
      <w:r w:rsidRPr="009E5805">
        <w:rPr>
          <w:rFonts w:ascii="Verdana" w:hAnsi="Verdana"/>
          <w:color w:val="000000"/>
          <w:sz w:val="20"/>
          <w:lang w:val="ru-RU"/>
        </w:rPr>
        <w:t>— сказал Малыш.</w:t>
      </w:r>
      <w:r w:rsidRPr="009E5805">
        <w:rPr>
          <w:rFonts w:ascii="Verdana" w:hAnsi="Verdana"/>
          <w:color w:val="000000"/>
          <w:sz w:val="20"/>
        </w:rPr>
        <w:t> </w:t>
      </w:r>
      <w:r w:rsidRPr="009E5805">
        <w:rPr>
          <w:rFonts w:ascii="Verdana" w:hAnsi="Verdana"/>
          <w:color w:val="000000"/>
          <w:sz w:val="20"/>
          <w:lang w:val="ru-RU"/>
        </w:rPr>
        <w:t>— И когда бы вы ни имели удовольствие разговаривать со мной, называйте меня, пожалуйста, дон Франсиско Урикэ. Обещаю вам, что на это обращение я отвечу. Деньги полковника Урикэ мы не тронем. Его маленький жестяной сейф в такой же безопасности, как сейф с часовым механизмом в Первом Национальном банке в Ларедо.</w:t>
      </w:r>
    </w:p>
    <w:p w14:paraId="49D1137C"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Так вы решили меня обойти?</w:t>
      </w:r>
      <w:r w:rsidRPr="009E5805">
        <w:rPr>
          <w:rFonts w:ascii="Verdana" w:hAnsi="Verdana"/>
          <w:color w:val="000000"/>
          <w:sz w:val="20"/>
        </w:rPr>
        <w:t> </w:t>
      </w:r>
      <w:r w:rsidRPr="009E5805">
        <w:rPr>
          <w:rFonts w:ascii="Verdana" w:hAnsi="Verdana"/>
          <w:color w:val="000000"/>
          <w:sz w:val="20"/>
          <w:lang w:val="ru-RU"/>
        </w:rPr>
        <w:t>— сказал консул.</w:t>
      </w:r>
    </w:p>
    <w:p w14:paraId="74E55CDA"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Совершенно верно,</w:t>
      </w:r>
      <w:r w:rsidRPr="009E5805">
        <w:rPr>
          <w:rFonts w:ascii="Verdana" w:hAnsi="Verdana"/>
          <w:color w:val="000000"/>
          <w:sz w:val="20"/>
        </w:rPr>
        <w:t> </w:t>
      </w:r>
      <w:r w:rsidRPr="009E5805">
        <w:rPr>
          <w:rFonts w:ascii="Verdana" w:hAnsi="Verdana"/>
          <w:color w:val="000000"/>
          <w:sz w:val="20"/>
          <w:lang w:val="ru-RU"/>
        </w:rPr>
        <w:t>— весело отвечал Малыш.</w:t>
      </w:r>
      <w:r w:rsidRPr="009E5805">
        <w:rPr>
          <w:rFonts w:ascii="Verdana" w:hAnsi="Verdana"/>
          <w:color w:val="000000"/>
          <w:sz w:val="20"/>
        </w:rPr>
        <w:t> </w:t>
      </w:r>
      <w:r w:rsidRPr="009E5805">
        <w:rPr>
          <w:rFonts w:ascii="Verdana" w:hAnsi="Verdana"/>
          <w:color w:val="000000"/>
          <w:sz w:val="20"/>
          <w:lang w:val="ru-RU"/>
        </w:rPr>
        <w:t>— Решил обойти вас. А теперь я объясню вам почему. В первый же вечер, который я провел в доме полковника, меня отвели в спальню. Никаких одеял на полу</w:t>
      </w:r>
      <w:r w:rsidRPr="009E5805">
        <w:rPr>
          <w:rFonts w:ascii="Verdana" w:hAnsi="Verdana"/>
          <w:color w:val="000000"/>
          <w:sz w:val="20"/>
        </w:rPr>
        <w:t> </w:t>
      </w:r>
      <w:r w:rsidRPr="009E5805">
        <w:rPr>
          <w:rFonts w:ascii="Verdana" w:hAnsi="Verdana"/>
          <w:color w:val="000000"/>
          <w:sz w:val="20"/>
          <w:lang w:val="ru-RU"/>
        </w:rPr>
        <w:t>— настоящая комната с настоящей кроватью и прочими фокусами. И не успел еще я заснуть, как входит моя мнимая мать и поправляет на мне одеяло. «Панчито,</w:t>
      </w:r>
      <w:r w:rsidRPr="009E5805">
        <w:rPr>
          <w:rFonts w:ascii="Verdana" w:hAnsi="Verdana"/>
          <w:color w:val="000000"/>
          <w:sz w:val="20"/>
        </w:rPr>
        <w:t> </w:t>
      </w:r>
      <w:r w:rsidRPr="009E5805">
        <w:rPr>
          <w:rFonts w:ascii="Verdana" w:hAnsi="Verdana"/>
          <w:color w:val="000000"/>
          <w:sz w:val="20"/>
          <w:lang w:val="ru-RU"/>
        </w:rPr>
        <w:t>— говорит она,</w:t>
      </w:r>
      <w:r w:rsidRPr="009E5805">
        <w:rPr>
          <w:rFonts w:ascii="Verdana" w:hAnsi="Verdana"/>
          <w:color w:val="000000"/>
          <w:sz w:val="20"/>
        </w:rPr>
        <w:t> </w:t>
      </w:r>
      <w:r w:rsidRPr="009E5805">
        <w:rPr>
          <w:rFonts w:ascii="Verdana" w:hAnsi="Verdana"/>
          <w:color w:val="000000"/>
          <w:sz w:val="20"/>
          <w:lang w:val="ru-RU"/>
        </w:rPr>
        <w:t>— мой маленький потерянный мальчик, Богу угодно было вернуть тебя мне. Я вечно буду благословлять Его имя». Так она сказала, или еще какую-то чепуху в этом духе. И мне на нос падает капля дождя. Я этого не могу забыть, мистер Тэкер. И так оно и пошло. И так оно и должно остаться. Не думайте, что я так говорю потому, что это мне выгодно. Если у вас есть такие мысли, оставьте их при себе. Я маловато имел дела с женщинами, да и матерей у меня было не так уж много, но эту даму мы должны дурачить до конца. Один раз она это пережила, второй раз ей не вынести. Я большой негодяй, и, может быть, дьявол, а не Бог послал меня на эту дорогу, но я пойду по ней до конца. И не забудьте, пожалуйста, когда будете упоминать обо мне, что я дон Франсиско Урикэ.</w:t>
      </w:r>
    </w:p>
    <w:p w14:paraId="1E280B1D"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Я сегодня же открою всю правду, я всем скажу, кто ты такой, ты, гнусный предатель,</w:t>
      </w:r>
      <w:r w:rsidRPr="009E5805">
        <w:rPr>
          <w:rFonts w:ascii="Verdana" w:hAnsi="Verdana"/>
          <w:color w:val="000000"/>
          <w:sz w:val="20"/>
        </w:rPr>
        <w:t> </w:t>
      </w:r>
      <w:r w:rsidRPr="009E5805">
        <w:rPr>
          <w:rFonts w:ascii="Verdana" w:hAnsi="Verdana"/>
          <w:color w:val="000000"/>
          <w:sz w:val="20"/>
          <w:lang w:val="ru-RU"/>
        </w:rPr>
        <w:t>— задыхаясь, сказал Тэкер.</w:t>
      </w:r>
    </w:p>
    <w:p w14:paraId="013F0B04"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Малыш встал, спокойно взял Тэкера за горло своей стальной рукой и медленно задвинул его в угол. Потом он вытащил из-под левой руки сорокапятикалиберный револьвер с перламутровой ручкой и приставил холодное дуло ко рту консула.</w:t>
      </w:r>
    </w:p>
    <w:p w14:paraId="6A9643C2"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Я рассказал вам, как попал сюда,</w:t>
      </w:r>
      <w:r w:rsidRPr="009E5805">
        <w:rPr>
          <w:rFonts w:ascii="Verdana" w:hAnsi="Verdana"/>
          <w:color w:val="000000"/>
          <w:sz w:val="20"/>
        </w:rPr>
        <w:t> </w:t>
      </w:r>
      <w:r w:rsidRPr="009E5805">
        <w:rPr>
          <w:rFonts w:ascii="Verdana" w:hAnsi="Verdana"/>
          <w:color w:val="000000"/>
          <w:sz w:val="20"/>
          <w:lang w:val="ru-RU"/>
        </w:rPr>
        <w:t>— сказал он со своей прежней леденящей улыбкой.</w:t>
      </w:r>
      <w:r w:rsidRPr="009E5805">
        <w:rPr>
          <w:rFonts w:ascii="Verdana" w:hAnsi="Verdana"/>
          <w:color w:val="000000"/>
          <w:sz w:val="20"/>
        </w:rPr>
        <w:t> </w:t>
      </w:r>
      <w:r w:rsidRPr="009E5805">
        <w:rPr>
          <w:rFonts w:ascii="Verdana" w:hAnsi="Verdana"/>
          <w:color w:val="000000"/>
          <w:sz w:val="20"/>
          <w:lang w:val="ru-RU"/>
        </w:rPr>
        <w:t>— Если я уеду отсюда, причиной тому будете вы. Не забывайте об этом, приятель. Ну, как меня зовут?</w:t>
      </w:r>
    </w:p>
    <w:p w14:paraId="21B2693C"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Э-э-э... дон Франсиско Урикэ,</w:t>
      </w:r>
      <w:r w:rsidRPr="009E5805">
        <w:rPr>
          <w:rFonts w:ascii="Verdana" w:hAnsi="Verdana"/>
          <w:color w:val="000000"/>
          <w:sz w:val="20"/>
        </w:rPr>
        <w:t> </w:t>
      </w:r>
      <w:r w:rsidRPr="009E5805">
        <w:rPr>
          <w:rFonts w:ascii="Verdana" w:hAnsi="Verdana"/>
          <w:color w:val="000000"/>
          <w:sz w:val="20"/>
          <w:lang w:val="ru-RU"/>
        </w:rPr>
        <w:t>— с трудом выговорил Тэкер.</w:t>
      </w:r>
    </w:p>
    <w:p w14:paraId="547BD61F"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За окном послышался стук колес, крики и резкий звук ударов деревянным кнутовищем по спинам жирных лошадей.</w:t>
      </w:r>
    </w:p>
    <w:p w14:paraId="2DD24D5D"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Малыш спрятал револьвер и пошел к двери; но он вернулся, снова подошел к дрожащему Тэкеру и протянул к нему свою левую руку.</w:t>
      </w:r>
    </w:p>
    <w:p w14:paraId="77EEA40D"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Есть еще одна причина,</w:t>
      </w:r>
      <w:r w:rsidRPr="009E5805">
        <w:rPr>
          <w:rFonts w:ascii="Verdana" w:hAnsi="Verdana"/>
          <w:color w:val="000000"/>
          <w:sz w:val="20"/>
        </w:rPr>
        <w:t> </w:t>
      </w:r>
      <w:r w:rsidRPr="009E5805">
        <w:rPr>
          <w:rFonts w:ascii="Verdana" w:hAnsi="Verdana"/>
          <w:color w:val="000000"/>
          <w:sz w:val="20"/>
          <w:lang w:val="ru-RU"/>
        </w:rPr>
        <w:t>— медленно произнес он,</w:t>
      </w:r>
      <w:r w:rsidRPr="009E5805">
        <w:rPr>
          <w:rFonts w:ascii="Verdana" w:hAnsi="Verdana"/>
          <w:color w:val="000000"/>
          <w:sz w:val="20"/>
        </w:rPr>
        <w:t> </w:t>
      </w:r>
      <w:r w:rsidRPr="009E5805">
        <w:rPr>
          <w:rFonts w:ascii="Verdana" w:hAnsi="Verdana"/>
          <w:color w:val="000000"/>
          <w:sz w:val="20"/>
          <w:lang w:val="ru-RU"/>
        </w:rPr>
        <w:t>— почему все должно остаться как есть. У того малого, которого я убил в Ларедо, на левой руке был такой же рисунок.</w:t>
      </w:r>
    </w:p>
    <w:p w14:paraId="19187A91"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Старинное ландо дона Сантоса Урикэ с грохотом подкатило к дому. Кучер перестал орать. Сеньора Урикэ в пышном нарядном платье из белых кружев с развевающимися лентами высунулась из экипажа, и ее большие ласковые глаза сияли счастьем.</w:t>
      </w:r>
    </w:p>
    <w:p w14:paraId="5B22B942" w14:textId="77777777" w:rsidR="00C14A1A" w:rsidRP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w:t>
      </w:r>
      <w:r w:rsidRPr="009E5805">
        <w:rPr>
          <w:rFonts w:ascii="Verdana" w:hAnsi="Verdana"/>
          <w:color w:val="000000"/>
          <w:sz w:val="20"/>
          <w:lang w:val="ru-RU"/>
        </w:rPr>
        <w:t>Ты здесь, сынок?</w:t>
      </w:r>
      <w:r w:rsidRPr="009E5805">
        <w:rPr>
          <w:rFonts w:ascii="Verdana" w:hAnsi="Verdana"/>
          <w:color w:val="000000"/>
          <w:sz w:val="20"/>
        </w:rPr>
        <w:t> </w:t>
      </w:r>
      <w:r w:rsidRPr="009E5805">
        <w:rPr>
          <w:rFonts w:ascii="Verdana" w:hAnsi="Verdana"/>
          <w:color w:val="000000"/>
          <w:sz w:val="20"/>
          <w:lang w:val="ru-RU"/>
        </w:rPr>
        <w:t>— окликнула она певучим кастильским голосом.</w:t>
      </w:r>
    </w:p>
    <w:p w14:paraId="4926EF3A" w14:textId="77777777" w:rsidR="009E5805" w:rsidRDefault="00C14A1A" w:rsidP="009E5805">
      <w:pPr>
        <w:suppressAutoHyphens/>
        <w:spacing w:after="0" w:line="240" w:lineRule="auto"/>
        <w:ind w:firstLine="283"/>
        <w:jc w:val="both"/>
        <w:rPr>
          <w:rFonts w:ascii="Verdana" w:hAnsi="Verdana"/>
          <w:color w:val="000000"/>
          <w:sz w:val="20"/>
          <w:lang w:val="ru-RU"/>
        </w:rPr>
      </w:pPr>
      <w:r w:rsidRPr="009E5805">
        <w:rPr>
          <w:rFonts w:ascii="Verdana" w:hAnsi="Verdana"/>
          <w:color w:val="000000"/>
          <w:sz w:val="20"/>
          <w:lang w:val="ru-RU"/>
        </w:rPr>
        <w:t>—</w:t>
      </w:r>
      <w:r w:rsidRPr="009E5805">
        <w:rPr>
          <w:rFonts w:ascii="Verdana" w:hAnsi="Verdana"/>
          <w:color w:val="000000"/>
          <w:sz w:val="20"/>
        </w:rPr>
        <w:t> Madre</w:t>
      </w:r>
      <w:r w:rsidRPr="009E5805">
        <w:rPr>
          <w:rFonts w:ascii="Verdana" w:hAnsi="Verdana"/>
          <w:color w:val="000000"/>
          <w:sz w:val="20"/>
          <w:lang w:val="ru-RU"/>
        </w:rPr>
        <w:t xml:space="preserve"> </w:t>
      </w:r>
      <w:r w:rsidRPr="009E5805">
        <w:rPr>
          <w:rFonts w:ascii="Verdana" w:hAnsi="Verdana"/>
          <w:color w:val="000000"/>
          <w:sz w:val="20"/>
        </w:rPr>
        <w:t>rnia</w:t>
      </w:r>
      <w:r w:rsidRPr="009E5805">
        <w:rPr>
          <w:rFonts w:ascii="Verdana" w:hAnsi="Verdana"/>
          <w:color w:val="000000"/>
          <w:sz w:val="20"/>
          <w:lang w:val="ru-RU"/>
        </w:rPr>
        <w:t xml:space="preserve">, уо </w:t>
      </w:r>
      <w:r w:rsidRPr="009E5805">
        <w:rPr>
          <w:rFonts w:ascii="Verdana" w:hAnsi="Verdana"/>
          <w:color w:val="000000"/>
          <w:sz w:val="20"/>
        </w:rPr>
        <w:t>vengo</w:t>
      </w:r>
      <w:r w:rsidRPr="009E5805">
        <w:rPr>
          <w:rFonts w:ascii="Verdana" w:hAnsi="Verdana"/>
          <w:color w:val="000000"/>
          <w:sz w:val="20"/>
          <w:lang w:val="ru-RU"/>
        </w:rPr>
        <w:t xml:space="preserve"> (иду, мама),</w:t>
      </w:r>
      <w:r w:rsidRPr="009E5805">
        <w:rPr>
          <w:rFonts w:ascii="Verdana" w:hAnsi="Verdana"/>
          <w:color w:val="000000"/>
          <w:sz w:val="20"/>
        </w:rPr>
        <w:t> </w:t>
      </w:r>
      <w:r w:rsidRPr="009E5805">
        <w:rPr>
          <w:rFonts w:ascii="Verdana" w:hAnsi="Verdana"/>
          <w:color w:val="000000"/>
          <w:sz w:val="20"/>
          <w:lang w:val="ru-RU"/>
        </w:rPr>
        <w:t>— ответил молодой Франсиско Урикэ.</w:t>
      </w:r>
    </w:p>
    <w:p w14:paraId="14412A60" w14:textId="22EBBFB9" w:rsidR="001722DF" w:rsidRPr="009E5805" w:rsidRDefault="001722DF" w:rsidP="009E5805">
      <w:pPr>
        <w:suppressAutoHyphens/>
        <w:spacing w:after="0" w:line="240" w:lineRule="auto"/>
        <w:ind w:firstLine="283"/>
        <w:jc w:val="both"/>
        <w:rPr>
          <w:rFonts w:ascii="Verdana" w:hAnsi="Verdana"/>
          <w:color w:val="000000"/>
          <w:sz w:val="20"/>
          <w:lang w:val="ru-RU"/>
        </w:rPr>
      </w:pPr>
    </w:p>
    <w:sectPr w:rsidR="001722DF" w:rsidRPr="009E5805" w:rsidSect="009E580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5EA7E" w14:textId="77777777" w:rsidR="006714E7" w:rsidRDefault="006714E7" w:rsidP="00C14A1A">
      <w:pPr>
        <w:spacing w:after="0" w:line="240" w:lineRule="auto"/>
      </w:pPr>
      <w:r>
        <w:separator/>
      </w:r>
    </w:p>
  </w:endnote>
  <w:endnote w:type="continuationSeparator" w:id="0">
    <w:p w14:paraId="5791F97C" w14:textId="77777777" w:rsidR="006714E7" w:rsidRDefault="006714E7" w:rsidP="00C14A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21A54" w14:textId="77777777" w:rsidR="009E5805" w:rsidRDefault="009E5805" w:rsidP="007E5EC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CA4D521" w14:textId="77777777" w:rsidR="009E5805" w:rsidRDefault="009E5805" w:rsidP="009E58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2C15B" w14:textId="127B33A9" w:rsidR="009E5805" w:rsidRPr="009E5805" w:rsidRDefault="009E5805" w:rsidP="009E5805">
    <w:pPr>
      <w:pStyle w:val="Footer"/>
      <w:ind w:right="360"/>
      <w:rPr>
        <w:rFonts w:ascii="Arial" w:hAnsi="Arial" w:cs="Arial"/>
        <w:color w:val="999999"/>
        <w:sz w:val="20"/>
        <w:lang w:val="ru-RU"/>
      </w:rPr>
    </w:pPr>
    <w:r w:rsidRPr="009E5805">
      <w:rPr>
        <w:rStyle w:val="PageNumber"/>
        <w:rFonts w:ascii="Arial" w:hAnsi="Arial" w:cs="Arial"/>
        <w:color w:val="999999"/>
        <w:sz w:val="20"/>
        <w:lang w:val="ru-RU"/>
      </w:rPr>
      <w:t xml:space="preserve">Библиотека «Артефакт» — </w:t>
    </w:r>
    <w:r w:rsidRPr="009E5805">
      <w:rPr>
        <w:rStyle w:val="PageNumber"/>
        <w:rFonts w:ascii="Arial" w:hAnsi="Arial" w:cs="Arial"/>
        <w:color w:val="999999"/>
        <w:sz w:val="20"/>
      </w:rPr>
      <w:t>http</w:t>
    </w:r>
    <w:r w:rsidRPr="009E5805">
      <w:rPr>
        <w:rStyle w:val="PageNumber"/>
        <w:rFonts w:ascii="Arial" w:hAnsi="Arial" w:cs="Arial"/>
        <w:color w:val="999999"/>
        <w:sz w:val="20"/>
        <w:lang w:val="ru-RU"/>
      </w:rPr>
      <w:t>://</w:t>
    </w:r>
    <w:r w:rsidRPr="009E5805">
      <w:rPr>
        <w:rStyle w:val="PageNumber"/>
        <w:rFonts w:ascii="Arial" w:hAnsi="Arial" w:cs="Arial"/>
        <w:color w:val="999999"/>
        <w:sz w:val="20"/>
      </w:rPr>
      <w:t>artefact</w:t>
    </w:r>
    <w:r w:rsidRPr="009E5805">
      <w:rPr>
        <w:rStyle w:val="PageNumber"/>
        <w:rFonts w:ascii="Arial" w:hAnsi="Arial" w:cs="Arial"/>
        <w:color w:val="999999"/>
        <w:sz w:val="20"/>
        <w:lang w:val="ru-RU"/>
      </w:rPr>
      <w:t>.</w:t>
    </w:r>
    <w:r w:rsidRPr="009E5805">
      <w:rPr>
        <w:rStyle w:val="PageNumber"/>
        <w:rFonts w:ascii="Arial" w:hAnsi="Arial" w:cs="Arial"/>
        <w:color w:val="999999"/>
        <w:sz w:val="20"/>
      </w:rPr>
      <w:t>lib</w:t>
    </w:r>
    <w:r w:rsidRPr="009E5805">
      <w:rPr>
        <w:rStyle w:val="PageNumber"/>
        <w:rFonts w:ascii="Arial" w:hAnsi="Arial" w:cs="Arial"/>
        <w:color w:val="999999"/>
        <w:sz w:val="20"/>
        <w:lang w:val="ru-RU"/>
      </w:rPr>
      <w:t>.</w:t>
    </w:r>
    <w:r w:rsidRPr="009E5805">
      <w:rPr>
        <w:rStyle w:val="PageNumber"/>
        <w:rFonts w:ascii="Arial" w:hAnsi="Arial" w:cs="Arial"/>
        <w:color w:val="999999"/>
        <w:sz w:val="20"/>
      </w:rPr>
      <w:t>ru</w:t>
    </w:r>
    <w:r w:rsidRPr="009E580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D2ABC" w14:textId="77777777" w:rsidR="009E5805" w:rsidRDefault="009E58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64383" w14:textId="77777777" w:rsidR="006714E7" w:rsidRDefault="006714E7" w:rsidP="00C14A1A">
      <w:pPr>
        <w:spacing w:after="0" w:line="240" w:lineRule="auto"/>
      </w:pPr>
      <w:r>
        <w:separator/>
      </w:r>
    </w:p>
  </w:footnote>
  <w:footnote w:type="continuationSeparator" w:id="0">
    <w:p w14:paraId="292668E8" w14:textId="77777777" w:rsidR="006714E7" w:rsidRDefault="006714E7" w:rsidP="00C14A1A">
      <w:pPr>
        <w:spacing w:after="0" w:line="240" w:lineRule="auto"/>
      </w:pPr>
      <w:r>
        <w:continuationSeparator/>
      </w:r>
    </w:p>
  </w:footnote>
  <w:footnote w:id="1">
    <w:p w14:paraId="0AC5288F" w14:textId="77777777" w:rsidR="00C14A1A" w:rsidRDefault="00C14A1A" w:rsidP="009E5805">
      <w:pPr>
        <w:pStyle w:val="FootNote"/>
        <w:spacing w:after="60"/>
        <w:ind w:firstLine="0"/>
      </w:pPr>
      <w:r w:rsidRPr="009E5805">
        <w:rPr>
          <w:vertAlign w:val="superscript"/>
        </w:rPr>
        <w:footnoteRef/>
      </w:r>
      <w:r>
        <w:t xml:space="preserve"> </w:t>
      </w:r>
      <w:r w:rsidRPr="009E5805">
        <w:rPr>
          <w:rFonts w:ascii="Calibri" w:hAnsi="Calibri" w:cs="Calibri"/>
        </w:rPr>
        <w:t xml:space="preserve">Что скажете? </w:t>
      </w:r>
      <w:r w:rsidRPr="009E5805">
        <w:rPr>
          <w:rFonts w:ascii="Calibri" w:hAnsi="Calibri" w:cs="Calibri"/>
          <w:i/>
          <w:iCs/>
        </w:rPr>
        <w:t>(исп.)</w:t>
      </w:r>
      <w:r w:rsidRPr="009E5805">
        <w:rPr>
          <w:rFonts w:ascii="Calibri" w:hAnsi="Calibri" w:cs="Calibri"/>
        </w:rPr>
        <w:t xml:space="preserve"> </w:t>
      </w:r>
    </w:p>
  </w:footnote>
  <w:footnote w:id="2">
    <w:p w14:paraId="48B1A1B5" w14:textId="77777777" w:rsidR="00C14A1A" w:rsidRDefault="00C14A1A" w:rsidP="009E5805">
      <w:pPr>
        <w:pStyle w:val="FootNote"/>
        <w:spacing w:after="60"/>
        <w:ind w:firstLine="0"/>
      </w:pPr>
      <w:r w:rsidRPr="009E5805">
        <w:rPr>
          <w:vertAlign w:val="superscript"/>
        </w:rPr>
        <w:footnoteRef/>
      </w:r>
      <w:r>
        <w:t xml:space="preserve"> </w:t>
      </w:r>
      <w:r w:rsidRPr="009E5805">
        <w:rPr>
          <w:rFonts w:ascii="Calibri" w:hAnsi="Calibri" w:cs="Calibri"/>
        </w:rPr>
        <w:t xml:space="preserve">Знаете? </w:t>
      </w:r>
      <w:r w:rsidRPr="009E5805">
        <w:rPr>
          <w:rFonts w:ascii="Calibri" w:hAnsi="Calibri" w:cs="Calibri"/>
          <w:i/>
          <w:iCs/>
        </w:rPr>
        <w:t>(исп.)</w:t>
      </w:r>
      <w:r w:rsidRPr="009E5805">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D987C" w14:textId="77777777" w:rsidR="009E5805" w:rsidRDefault="009E58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737BC" w14:textId="24FEF43F" w:rsidR="009E5805" w:rsidRPr="009E5805" w:rsidRDefault="009E5805" w:rsidP="009E5805">
    <w:pPr>
      <w:pStyle w:val="Header"/>
      <w:rPr>
        <w:rFonts w:ascii="Arial" w:hAnsi="Arial" w:cs="Arial"/>
        <w:color w:val="999999"/>
        <w:sz w:val="20"/>
        <w:lang w:val="ru-RU"/>
      </w:rPr>
    </w:pPr>
    <w:r w:rsidRPr="009E5805">
      <w:rPr>
        <w:rFonts w:ascii="Arial" w:hAnsi="Arial" w:cs="Arial"/>
        <w:color w:val="999999"/>
        <w:sz w:val="20"/>
        <w:lang w:val="ru-RU"/>
      </w:rPr>
      <w:t xml:space="preserve">Библиотека «Артефакт» — </w:t>
    </w:r>
    <w:r w:rsidRPr="009E5805">
      <w:rPr>
        <w:rFonts w:ascii="Arial" w:hAnsi="Arial" w:cs="Arial"/>
        <w:color w:val="999999"/>
        <w:sz w:val="20"/>
      </w:rPr>
      <w:t>http</w:t>
    </w:r>
    <w:r w:rsidRPr="009E5805">
      <w:rPr>
        <w:rFonts w:ascii="Arial" w:hAnsi="Arial" w:cs="Arial"/>
        <w:color w:val="999999"/>
        <w:sz w:val="20"/>
        <w:lang w:val="ru-RU"/>
      </w:rPr>
      <w:t>://</w:t>
    </w:r>
    <w:r w:rsidRPr="009E5805">
      <w:rPr>
        <w:rFonts w:ascii="Arial" w:hAnsi="Arial" w:cs="Arial"/>
        <w:color w:val="999999"/>
        <w:sz w:val="20"/>
      </w:rPr>
      <w:t>artefact</w:t>
    </w:r>
    <w:r w:rsidRPr="009E5805">
      <w:rPr>
        <w:rFonts w:ascii="Arial" w:hAnsi="Arial" w:cs="Arial"/>
        <w:color w:val="999999"/>
        <w:sz w:val="20"/>
        <w:lang w:val="ru-RU"/>
      </w:rPr>
      <w:t>.</w:t>
    </w:r>
    <w:r w:rsidRPr="009E5805">
      <w:rPr>
        <w:rFonts w:ascii="Arial" w:hAnsi="Arial" w:cs="Arial"/>
        <w:color w:val="999999"/>
        <w:sz w:val="20"/>
      </w:rPr>
      <w:t>lib</w:t>
    </w:r>
    <w:r w:rsidRPr="009E5805">
      <w:rPr>
        <w:rFonts w:ascii="Arial" w:hAnsi="Arial" w:cs="Arial"/>
        <w:color w:val="999999"/>
        <w:sz w:val="20"/>
        <w:lang w:val="ru-RU"/>
      </w:rPr>
      <w:t>.</w:t>
    </w:r>
    <w:r w:rsidRPr="009E5805">
      <w:rPr>
        <w:rFonts w:ascii="Arial" w:hAnsi="Arial" w:cs="Arial"/>
        <w:color w:val="999999"/>
        <w:sz w:val="20"/>
      </w:rPr>
      <w:t>ru</w:t>
    </w:r>
    <w:r w:rsidRPr="009E5805">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6B6E9" w14:textId="77777777" w:rsidR="009E5805" w:rsidRDefault="009E58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722DF"/>
    <w:rsid w:val="0029639D"/>
    <w:rsid w:val="0030294E"/>
    <w:rsid w:val="00326F90"/>
    <w:rsid w:val="006714E7"/>
    <w:rsid w:val="008C3193"/>
    <w:rsid w:val="009E5805"/>
    <w:rsid w:val="00AA1D8D"/>
    <w:rsid w:val="00B47730"/>
    <w:rsid w:val="00C14A1A"/>
    <w:rsid w:val="00CB0664"/>
    <w:rsid w:val="00F16048"/>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86A4AF"/>
  <w14:defaultImageDpi w14:val="300"/>
  <w15:docId w15:val="{EA338778-F67A-4980-A7CF-9EA9859DE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Cite">
    <w:name w:val="Cite"/>
    <w:next w:val="Normal"/>
    <w:uiPriority w:val="99"/>
    <w:rsid w:val="00C14A1A"/>
    <w:pPr>
      <w:widowControl w:val="0"/>
      <w:autoSpaceDE w:val="0"/>
      <w:autoSpaceDN w:val="0"/>
      <w:adjustRightInd w:val="0"/>
      <w:spacing w:after="0" w:line="240" w:lineRule="auto"/>
      <w:ind w:left="1134" w:right="600"/>
      <w:jc w:val="both"/>
    </w:pPr>
    <w:rPr>
      <w:rFonts w:ascii="Times New Roman" w:eastAsia="Times New Roman" w:hAnsi="Times New Roman" w:cs="Times New Roman"/>
      <w:lang w:val="ru-RU"/>
    </w:rPr>
  </w:style>
  <w:style w:type="paragraph" w:customStyle="1" w:styleId="CiteAuthor">
    <w:name w:val="Cite Author"/>
    <w:next w:val="Normal"/>
    <w:uiPriority w:val="99"/>
    <w:rsid w:val="00C14A1A"/>
    <w:pPr>
      <w:widowControl w:val="0"/>
      <w:autoSpaceDE w:val="0"/>
      <w:autoSpaceDN w:val="0"/>
      <w:adjustRightInd w:val="0"/>
      <w:spacing w:after="0" w:line="240" w:lineRule="auto"/>
      <w:ind w:left="1701" w:right="600"/>
      <w:jc w:val="both"/>
    </w:pPr>
    <w:rPr>
      <w:rFonts w:ascii="Times New Roman" w:eastAsia="Times New Roman" w:hAnsi="Times New Roman" w:cs="Times New Roman"/>
      <w:b/>
      <w:bCs/>
      <w:i/>
      <w:iCs/>
      <w:lang w:val="ru-RU"/>
    </w:rPr>
  </w:style>
  <w:style w:type="paragraph" w:customStyle="1" w:styleId="FootNote">
    <w:name w:val="FootNote"/>
    <w:next w:val="Normal"/>
    <w:uiPriority w:val="99"/>
    <w:rsid w:val="00C14A1A"/>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9E58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3552</Words>
  <Characters>19218</Characters>
  <Application>Microsoft Office Word</Application>
  <DocSecurity>0</DocSecurity>
  <Lines>355</Lines>
  <Paragraphs>120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22650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Гнусный обманщик</dc:title>
  <dc:subject/>
  <dc:creator>О. Генри</dc:creator>
  <cp:keywords/>
  <dc:description/>
  <cp:lastModifiedBy>Andrey Piskunov</cp:lastModifiedBy>
  <cp:revision>7</cp:revision>
  <dcterms:created xsi:type="dcterms:W3CDTF">2013-12-23T23:15:00Z</dcterms:created>
  <dcterms:modified xsi:type="dcterms:W3CDTF">2025-05-08T20:13:00Z</dcterms:modified>
  <cp:category/>
</cp:coreProperties>
</file>