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C78C8" w14:textId="77777777" w:rsidR="004E72AC" w:rsidRPr="00F21406" w:rsidRDefault="004E72AC" w:rsidP="00F21406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F21406">
        <w:rPr>
          <w:rFonts w:ascii="Verdana" w:hAnsi="Verdana"/>
          <w:color w:val="000000"/>
          <w:sz w:val="32"/>
          <w:lang w:val="ru-RU"/>
        </w:rPr>
        <w:t>Алебардщик маленького замка на Рейне</w:t>
      </w:r>
    </w:p>
    <w:p w14:paraId="70525DFB" w14:textId="1E2F588F" w:rsidR="004E72AC" w:rsidRPr="00F21406" w:rsidRDefault="004D6735" w:rsidP="00F2140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F21406">
        <w:rPr>
          <w:rFonts w:ascii="Verdana" w:hAnsi="Verdana"/>
          <w:color w:val="000000"/>
          <w:sz w:val="24"/>
          <w:lang w:val="ru-RU"/>
        </w:rPr>
        <w:t>О. Генри</w:t>
      </w:r>
    </w:p>
    <w:p w14:paraId="22EC5168" w14:textId="19652F75" w:rsidR="004E72AC" w:rsidRPr="00F21406" w:rsidRDefault="004E72AC" w:rsidP="00F21406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Перевод Л.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Каневского</w:t>
      </w:r>
    </w:p>
    <w:p w14:paraId="5EFBD9E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EE4161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Иногда я хожу в «Бирхалле» и в ресторан, который называется «Старый Мюнхен». Не так давно это было пристанище довольно интересной богемы, а теперь его посещают не только художники, музыканты и литераторы. Но «пилзнер» там на диво хорош, и мне нравится разговаривать с официантом с номером 18 на груди.</w:t>
      </w:r>
    </w:p>
    <w:p w14:paraId="0F3044A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Долгие годы завсегдатаи «Старого Мюнхена» воспринимали его не иначе, как точную копию этого старинного немецкого города. Большой холл с почерневшими от дыма деревянными перекрытиями, ряды импортных глиняных пивных кружек, портрет Гёте на стене, стихи, написанные краской на стенах,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перевод на немецкий оригинальных стихов поэтов из Цинциннати,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все это создает точную картину царящей там атмосферы, если на все смотреть через пену над кружкой.</w:t>
      </w:r>
    </w:p>
    <w:p w14:paraId="49C67B7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Недавно его владельцы сделали еще одну комнату наверху, назвали ее «маленький замок на Рейне» и провели к ней деревянную лестницу. Там они смастерили подобие увитого плющом парапета, стены были так покрашены, чтобы создавать впечатление перспективы вглубь и вширь, на заднике между живописными холмами с виноградниками змеился Рейн, а прямо перед входом возвышался замок Эренбрейтштейн. Само собой разумеется, там были столы, стулья, а пиво вам приносили туда, наверх, как и должно это быть в замке на Рейне.</w:t>
      </w:r>
    </w:p>
    <w:p w14:paraId="5E7BFC1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Однажды, когда я зашел в «Старый Мюнхен», посетителей там почти не было, и я сел за свой обычный стол возле лестницы. Вдруг я с негодованием увидел, что стеклянная витрина с сигарами, стоявшая рядом с оркестровой эстрадой, разбита вдребезги. Мне, конечно, не нравились безобразия в «Старом Мюнхене», но ничего подобного здесь прежде не происходило.</w:t>
      </w:r>
    </w:p>
    <w:p w14:paraId="5582F97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Ко мне сзади подошел мой официант с номером 18 на груди. Я ощутил на затылке его дыхание. Он меня первым увидел, и я по праву становился его посетителем. Мозги восемнадцатого функционировали по типу загона. В его голове толпилось множество идей, и вот когда он распахивал воображаемые ворота, все они, толкая друг дружку, устремлялись вперед, словно стадо овец, и он уже сам не знал, удастся ли ему всех их собрать и водворить на место, в загон. Ну, я не очень походил на пастуха. Я никак не мог определить, кто он такой, этот восемнадцатый, он ни во что не вписывался. Какой он национальности, была ли у него семья, вера, поводы для жалоб, душа, предпочтения, хобби, дом и право на голос. Он всегда подходил к моему столу, и в течение всего периода, который выкрадывал из своего свободного времени, он давал свободу своим словам, и те вылетали у него изо рта, как вылетают ласточки из амбара с наступлением дня.</w:t>
      </w:r>
    </w:p>
    <w:p w14:paraId="1CA90E6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Кто же это разбил витрину, восемнадцатый?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спросил я с явным сожалением о случившемся.</w:t>
      </w:r>
    </w:p>
    <w:p w14:paraId="1C9ADD9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Могу вам об этом сказать, сэр,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ответил он, усаживаясь на соседний стул.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Скажите, кто-нибудь передавал вам две пригоршни везения, когда в обеих ваших руках было полно невезения и вы уже перестали обращать внимание на то, что делают ваши пальцы?</w:t>
      </w:r>
    </w:p>
    <w:p w14:paraId="7C339E9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 можно без ребусов, восемнадцатый? Оставим хиромантию и весь этот маникюр.</w:t>
      </w:r>
    </w:p>
    <w:p w14:paraId="6358755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Вы помните, наверное,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продолжал восемнадцатый,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того парня в помятых бронзовых латах, как у принца Альберта, в штанах из золотистого сплава меди и цинка, в шляпе из медной амальгамы, который держал в руке то ли нож для разделки мяса, то ли альпеншток, или жезл свободы. Он стоял на первой площадке, когда вы поднимаетесь к «маленькому замку на Рейне».</w:t>
      </w:r>
    </w:p>
    <w:p w14:paraId="539ADDD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Да, конечно,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я.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Алебардщик. Но я никогда не обращал на него особого внимания. Я помню только его латы. Ну и поза у него была впечатляющая.</w:t>
      </w:r>
    </w:p>
    <w:p w14:paraId="773CE99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У него было не только это,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восемнадцатый.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Он еще был моим другом. Он был живой рекламой. Босс нанял его, чтобы он стоял на лестничной площадке, в общем, в виде декорации, чтобы создать у посетителей впечатление, что там, наверху, что-то происходит. Как вы назвали его? Да, какое принести вам пиво?</w:t>
      </w:r>
    </w:p>
    <w:p w14:paraId="76D9AB4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Я назвал его алебардщиком,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объяснил я.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Много сотен лет назад были такие воины.</w:t>
      </w:r>
    </w:p>
    <w:p w14:paraId="178BCA6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Нет, здесь какая-то ошибка,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восемнадцатый.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Этот не был таким старым. Ему было двадцать три или четыре. Это была идея босса, поставить человека в старинном костюме из жести на лестнице, ведущей к «замку». Он все эти причиндалы купил в антикварной лавке на Четвертой авеню и повесил объявление: «Нужен алебардщик, костюм от заведения».</w:t>
      </w:r>
    </w:p>
    <w:p w14:paraId="68DFEF7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На следующий день, утром, пришел какой-то молодой человек, довольно опрятно одетый, с голодными глазами, в руках у него было объявление босса. Я в это время наполнял горчицей маленькие контейнеры на своем служебном столе.</w:t>
      </w:r>
    </w:p>
    <w:p w14:paraId="71F358B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Я тот, кто вам нужен,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но мне еще никогда не приходилось быть алебардщиком в ресторане. Можете меня ставить. Это что у вас тут, маскарад?</w:t>
      </w:r>
    </w:p>
    <w:p w14:paraId="1FA02BB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Не очень задавайся,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ему я.</w:t>
      </w:r>
    </w:p>
    <w:p w14:paraId="5EB907D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Здорово сказал, восемнадцатый,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похвалил меня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Вижу, что мы с тобой поладим. Ну-ка проводи меня к боссу.</w:t>
      </w:r>
    </w:p>
    <w:p w14:paraId="7B6E4AB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Ну, босс примерил на нем эту железную пижаму, она подошла ему прекрасно, словно чешуя на боку карася. И он получил эту работу. Ну, вы видели, что это за работа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стоять смирно на лестничной площадке с алебардой на плече, все время смотреть только вперед и охранять «замок» от набега португальцев. Босс просто помешался на этой своей идее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придать своему притону настоящий привкус старинных войн. Алебардщик такая же неотъемлемая часть рейнских замков, как крысы неотделимы от винного подвала, а белые хлопчатые чулки от тирольских деревенских девиц. Босс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любитель старины, он помешан на всяких исторических датах и такой прочей чепухе.</w:t>
      </w:r>
    </w:p>
    <w:p w14:paraId="51366F7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Работа у алебардщика продолжалась шесть часов: с восьми вечера до двух часов ночи. Он дважды за это время ел вместе с нами за служебным столом и получал доллар за вечер. Я сидел рядом с ним за общим столом. Я ему нравился. Он никогда не называл своего имени. Думаю, он путешествовал инкогнито, как это делают короли. В первый же раз за ужином я сказал, обращаясь к нему:</w:t>
      </w:r>
    </w:p>
    <w:p w14:paraId="305EAEE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Не желаете ли еще картошки, мистер Фрелингхейзен?</w:t>
      </w:r>
    </w:p>
    <w:p w14:paraId="3B688DC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Ах, стоит ли быть таким формальным, таким официальным, восемнадцатый. Называйте меня просто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Ал, ну, сокращенно от алебардщик.</w:t>
      </w:r>
    </w:p>
    <w:p w14:paraId="3513545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Прошу вас не подозревать, что мне хочется узнать ваше настоящее имя,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заверил его я.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знаю, что такое головокружительный полет с высоты благосостояния и величия в грязь. У нас есть тут один граф,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моет посуду на кухне, а третий бармен когда-то был кондуктором на «пульмане». И они отлично работают, сэр Персифаль,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съязвил я.</w:t>
      </w:r>
    </w:p>
    <w:p w14:paraId="419894E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Восемнадцатый,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 как дружески расположенный ко мне дьявол в пропахшем кислой капустой аду,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не соизволите ли отрезать мне вон тот кусочек мяса? Не думаю, что у этой коровки было больше мускулов, чем у меня, но...</w:t>
      </w:r>
    </w:p>
    <w:p w14:paraId="159469D0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И он показал мне свои ладони. Они были все изрезаны, покрыты волдырями, мозолями, распухли и выглядели как пара кусков мяса с туши бычка, отрезанных острым ножом,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такие куски обычно мясник припрятывает для себя и тащит домой, он-то знает, что такое лучший кусок.</w:t>
      </w:r>
    </w:p>
    <w:p w14:paraId="79ABFD8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Вот, ворошил лопатой уголек,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объяснил мне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клал кирпичи, грузил подводы. Но вот руки мои меня подводили и приходилось отказываться от такой тяжелой работы. Знаете, я был рожден на самом деле алебардщиком, и меня двадцать четыре года воспитывали, чтобы я, наконец, получил такую работу. Ну а теперь прекратим разговоры о профессии, передайте мне, пожалуйста, вон тот кусочек ветчины. Сегодня я завершаю свой сорокавосьмичасовой пост.</w:t>
      </w:r>
    </w:p>
    <w:p w14:paraId="5629B08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На второй день работы он сошел вниз из своего утла, подошел к витрине с сигарами и нажал кнопку, чтобы получить пачку сигарет. Завсегдатаи за столами принялись громко это обсуждать, демонстрируя свои знания истории. К ним подключился и босс.</w:t>
      </w:r>
    </w:p>
    <w:p w14:paraId="18671E5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Да, кажется, это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анархизм,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заметил босс.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Когда появились алебардщики, сигареты еще не были изобретены.</w:t>
      </w:r>
    </w:p>
    <w:p w14:paraId="4702BE0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Те, которые продаются у вас, наверняка были,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ответил «сэр Персифаль».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Даже на такой махорке можно сэкономить, если увеличить длину пробкового мундштука.</w:t>
      </w:r>
    </w:p>
    <w:p w14:paraId="4F40D9A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lastRenderedPageBreak/>
        <w:t>Он взял пачку, вытащил из нее сигарету и стал разминать ее пальцами. Положив пачку в шлем, он отправился на свой пост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охранять «замок на Рейне».</w:t>
      </w:r>
    </w:p>
    <w:p w14:paraId="05EA9D9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 стал страшно популярным, особенно у дам. Некоторые из них без стеснения тыкали в него пальцами, чтобы убедиться, что это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живой человек, а не чучело, набитое соломой, которое им приходилось сжигать на улицах. А когда он шевелился, они вскрикивали от страха и, поднимаясь по лестнице к «замку», все время внимательно смотрели на него.</w:t>
      </w:r>
    </w:p>
    <w:p w14:paraId="14AD172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 выглядел просто отлично в своей амуниции алебардщика. Он спал в отгороженном коридоре в дешевых меблированных комнатах на Третьей авеню и платил за ночлег два доллара в неделю. На рукомойнике у него лежала книжка, и он ее постоянно читал, не шатался по салунам после работы.</w:t>
      </w:r>
    </w:p>
    <w:p w14:paraId="4F5E16D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У меня появилась такая привычка, после того как я прочитал об этом в романах,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говорил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Все странствующие герои таскали с собой какую-нибудь книжицу. Томик Тантала, Ливера или Горация, напечатанный по-латыни,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и вот ты уже человек, достойный колледжа.</w:t>
      </w:r>
    </w:p>
    <w:p w14:paraId="679E667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Я совсем бы не удивился, если бы вы совсем были необразованным,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я ему.</w:t>
      </w:r>
    </w:p>
    <w:p w14:paraId="42CD6D1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Однажды поздно вечером, около половины двенадцатого, к нам пожаловала компания этих богачей с туго набитыми карманами, которые всегда ищут новые места, где можно было бы посидеть и повеселиться. Среди них были красивая девушка в рыжевато-коричневом длинном платье с вуалью, толстый старик с седыми бакенбардами, какой-то молодой парень, который все время отступал, чтобы не наступить на хвост платья дамы, и пожилая леди, которая считала жизнь чем-то абсолютно аморальным и ненужным.</w:t>
      </w:r>
    </w:p>
    <w:p w14:paraId="5DE0173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Ах, как здорово, поужинать там, в замке!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закричали они.</w:t>
      </w:r>
    </w:p>
    <w:p w14:paraId="78E6F0A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Они только поднялись по лестнице, как через минуту оттуда спустилась девушка в своем длинном платье, шурша юбками, что напоминало шипение волн. Остановившись на лестничной площадке, она посмотрела прямо в глаза алебардщику.</w:t>
      </w:r>
    </w:p>
    <w:p w14:paraId="4EABB499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Это ты!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воскликнула она с улыбкой, которая появляется у того, кто глотнул лимонного шербета.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была там, наверху, в «замке», подошла к двери, чтобы добавить немного уксуса и кайенского перца в пустую бутылочку для приправ, и все слышала, что о тебе говорили.</w:t>
      </w:r>
    </w:p>
    <w:p w14:paraId="2C3C41C0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Ах, вон оно что!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«сэр Персифаль» не шевельнувшись.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местная достопримечательность. Ну, как моя кольчуга, шлем, алебарда, все на месте?</w:t>
      </w:r>
    </w:p>
    <w:p w14:paraId="1EB3395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И это все твои объяснения?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сказала она.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Это похоже на дурную шутку, на которые горазды мужчины, жрущие пирожные и мясо молодого барашка в своих клубах. Я что-то никак не могу понять главного. Краем уха слышала, что ты уехал. Целых три месяца от тебя не было никаких вестей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ни слуху ни духу.</w:t>
      </w:r>
    </w:p>
    <w:p w14:paraId="5CACA41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Видишь, я играю роль алебардщика, чтобы заработать себе на жизнь,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сказала железная статуя.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ведь работаю. Не думаю, что тебе известно, что такое работа.</w:t>
      </w:r>
    </w:p>
    <w:p w14:paraId="661FD12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Что, неужели ты потерял все свои деньги?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спросила она.</w:t>
      </w:r>
    </w:p>
    <w:p w14:paraId="6DA6E9D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Я беднее самого бедного рекламного «сэндвича» на улице,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и если я не буду зарабатывать на жизнь...</w:t>
      </w:r>
    </w:p>
    <w:p w14:paraId="37655A1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И ты называешь вот это работой?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прервала его она.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Мне казалось, что мужчина должен работать своими руками, головой, а не быть шутом.</w:t>
      </w:r>
    </w:p>
    <w:p w14:paraId="463EB3D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Призвание алебардщика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древнее и весьма почетное занятие,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парировал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Иногда «страже» приходится спасать «замок», когда разошедшиеся рыцари с перьями на шлемах лихо отплясывают в это время кекуок в банкетном зале наверху.</w:t>
      </w:r>
    </w:p>
    <w:p w14:paraId="6E855C59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Кажется, тебе нисколечко не стыдно,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сказала она.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Да, у тебя, нужно сказать, весьма своеобразный вкус. Однако я надеялась, что твое мужское достоинство, которое я так ценила в тебе, подскажет тебе какое-то другое занятие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скажем, таскать воду или рубить дрова, а не демонстрировать публично свое убожество на этом позорном маскараде.</w:t>
      </w:r>
    </w:p>
    <w:p w14:paraId="0D34B31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«Сэр Персифаль» погремел латами.</w:t>
      </w:r>
    </w:p>
    <w:p w14:paraId="39C7AE2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Элен, не хочешь ли ты повременить с вынесением приговора? Ты не понимаешь,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продолжал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мне нужно еще какое-то время заниматься этой работой.</w:t>
      </w:r>
    </w:p>
    <w:p w14:paraId="3C7119D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Алебардщика или арлекина? Как ты ее называешь?</w:t>
      </w:r>
    </w:p>
    <w:p w14:paraId="59F8F06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Я не могу сейчас бросить эту работу, чтобы меня назначили министром при королевском дворе Сент-Джеймса,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 широко улыбнувшись.</w:t>
      </w:r>
    </w:p>
    <w:p w14:paraId="3E2B41B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И тогда глаза красавицы вспыхнули, как два бриллиантика.</w:t>
      </w:r>
    </w:p>
    <w:p w14:paraId="1C85AA7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Очень хорошо,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произнесла она.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Сегодня ночью ты получишь сполна, удовлетворишь свою склонность к роли слуги.</w:t>
      </w:r>
    </w:p>
    <w:p w14:paraId="4EE9FAB6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Она величавой походкой поплыла к конторке босса и так старательно ему улыбнулась, что веснушки на носике у нее пропали в складках.</w:t>
      </w:r>
    </w:p>
    <w:p w14:paraId="014403A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Мне кажется, ваш «замок на Рейне»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просто прекрасен, прекрасен, как дивный сон. Обломок старого мира в самом центре Нью-Йорка. У нас здесь будет замечательный ужин. Но не могли бы вы оказать нам любезность, чтобы иллюзия старины была полной, абсолютной? Не могли бы вы попросить вашего алебардщика прислуживать нам за столом?</w:t>
      </w:r>
    </w:p>
    <w:p w14:paraId="294C772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Она нанесла прицельный выстрел по любимому хобби босса.</w:t>
      </w:r>
    </w:p>
    <w:p w14:paraId="7584056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О чем речь!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обрадовался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Это будет просто замечательно. А оркестр будет все время играть «Стражу на Рейне».</w:t>
      </w:r>
    </w:p>
    <w:p w14:paraId="64D158BD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 подошел к алебардщику и приказал ему пойти наверх и ставить приносимые снизу блюда на столик красотки.</w:t>
      </w:r>
    </w:p>
    <w:p w14:paraId="4E4631F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Но у меня своя работа,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возразил «сэр Персифаль», снимая с головы шлем. Повесив его на алебарду, он поставил ее в угол. Девушка поднялась и села на свое место, а когда она шла, я заметил, как, несмотря на любезную улыбку, у нее были плотно сжаты челюсти.</w:t>
      </w:r>
    </w:p>
    <w:p w14:paraId="75F87CE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Знаете, господа, нас будет сейчас обслуживать настоящий алебардщик,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сообщила она гостям.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Он очень гордится своей профессией. Ну, разве он не хорош?</w:t>
      </w:r>
    </w:p>
    <w:p w14:paraId="58DC29B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Потрясающий,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подтвердил красивый молодой человек.</w:t>
      </w:r>
    </w:p>
    <w:p w14:paraId="113856AD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Нет, я предпочел бы обычного официанта,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толстый старик.</w:t>
      </w:r>
    </w:p>
    <w:p w14:paraId="3961E97D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Надеюсь, его сюда доставили не из какого-то задрипанного музея,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заметила старая дама,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ведь в его амуниции могут быть микробы.</w:t>
      </w:r>
    </w:p>
    <w:p w14:paraId="7C47348D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Перед тем, как направиться в «замок» к столу, «сэр Персифаль», взяв меня за руку, отвел в сторону.</w:t>
      </w:r>
    </w:p>
    <w:p w14:paraId="52B804C0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Восемнадцатый,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мне нужно выполнить эту работу безукоризненно. Ну-ка немедленно обучи меня, или я возьму алебарду и проткну тебя насквозь.</w:t>
      </w:r>
    </w:p>
    <w:p w14:paraId="789B199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После этого он поднялся в своей кольчуге, с салфеткой, переброшенной через руку, подошел к столу и замер в ожидании заказа.</w:t>
      </w:r>
    </w:p>
    <w:p w14:paraId="71314F2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Да это же Диринг, чтоб мне провалиться!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воскликнул красавчик.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Хэлло, старина. Что это ты...</w:t>
      </w:r>
    </w:p>
    <w:p w14:paraId="0BB780D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Прошу прощения, сэр,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перебил его алебардщик,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сейчас обслуживаю клиентов.</w:t>
      </w:r>
    </w:p>
    <w:p w14:paraId="19D6659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Толстый старик мрачно уставился на него, как бостонский бык.</w:t>
      </w:r>
    </w:p>
    <w:p w14:paraId="51040F2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Выходит, дорогой, ты работаешь?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23C5EE9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Да, сэр,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ответил «сэр Персифаль» с достоинством, как истинный джентльмен, точно так ответил бы и я на его месте.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Почти уже три месяца.</w:t>
      </w:r>
    </w:p>
    <w:p w14:paraId="7B5FAD49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И тебя не прогоняли за это время?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снова спросил толстый старик.</w:t>
      </w:r>
    </w:p>
    <w:p w14:paraId="2087C8D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Ни разу, сэр,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алебардщик,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хотя мне пришлось сменить несколько работ.</w:t>
      </w:r>
    </w:p>
    <w:p w14:paraId="14301182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Официант, принеси еще салфетку,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резко, словно приказ, бросила девушка.</w:t>
      </w:r>
    </w:p>
    <w:p w14:paraId="131C6D50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 с уважением подал ей салфетку.</w:t>
      </w:r>
    </w:p>
    <w:p w14:paraId="449A5BA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Должен сказать, я не видел еще такой разъяренной девицы, словно в нее вселился бес. На ее щеках проступили два пунцовых пятна, глаза ее сверкали, точно у дикой кошки, которую я однажды видел в зоопарке. Она все время нетерпеливо постукивала туфелькой по полу.</w:t>
      </w:r>
    </w:p>
    <w:p w14:paraId="70BBA58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Официант,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она снова начала отдавать приказы,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принеси-ка мне воды, только безо льда, фильтрованной. Убери порожнюю солонку.</w:t>
      </w:r>
    </w:p>
    <w:p w14:paraId="69C945C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Она не давала ему покоя, считая, что вольна сейчас распоряжаться алебардщиком как ей будет угодно.</w:t>
      </w:r>
    </w:p>
    <w:p w14:paraId="69864C70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В «замке» было мало посетителей, и я слонялся возле двери, чтобы в случае чего прийти на помощь «сэру Персифалю».</w:t>
      </w:r>
    </w:p>
    <w:p w14:paraId="602F558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lastRenderedPageBreak/>
        <w:t>Он довольно легко справился с оливками, сельдереем и салатом. Все это было довольно просто. Потом онемевшему официанту принесли наверх мясной бульон в большой серебряной супнице. И вместо того, чтобы разлить его по тарелкам на служебном столике, он, взяв супницу в руки, понес ее прямо к большому столу. В нескольких дюймах от него супница выскользнула из его рук и с грохотом упала на пол, а расплескавшийся суп залил весь низ роскошного шелкового платья девушки.</w:t>
      </w:r>
    </w:p>
    <w:p w14:paraId="12F10B0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Болван, неумеха!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 сердцах завопила она, с ненавистью поглядев на неловкого алебардщика.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Торчать в углу с алебардой на плече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вот твое истинное призвание в жизни!</w:t>
      </w:r>
    </w:p>
    <w:p w14:paraId="44404C4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Прошу извинить меня, леди,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Супница оказалась слишком горячей, обожгла мне руки. Я не смог ее удержать.</w:t>
      </w:r>
    </w:p>
    <w:p w14:paraId="71BC1A7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Старик вытащил записную книжку и стал что-то в ней выискивать.</w:t>
      </w:r>
    </w:p>
    <w:p w14:paraId="5850F23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Сегодня двадцать пятое апреля, дорогой,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3468386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Знаю,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ответил «сэр Персифаль».</w:t>
      </w:r>
    </w:p>
    <w:p w14:paraId="1D49029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Без десяти двенадцать!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продолжал толстый старик.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Клянусь Юпитером! Он все еще здесь!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И, стукнув с размаху кулаком по столу завопил: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Официант, ну-ка позовите сюда немедленно менеджера, пусть явится как можно скорее.</w:t>
      </w:r>
    </w:p>
    <w:p w14:paraId="14F52AA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Я отправился за боссом, и старик Брокман вприпрыжку взбежал по лестнице в «замок».</w:t>
      </w:r>
    </w:p>
    <w:p w14:paraId="1C7233A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Вот, увольте этого человека немедленно,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рычал старик.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Вы только посмотрите, что он наделал. Испортил платье моей дочери. А оно стоит не меньше шестисот долларов. Немедленно прогоните его, не то я потребую с вас всю эту сумму.</w:t>
      </w:r>
    </w:p>
    <w:p w14:paraId="6434E94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Да, дело худо,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произнес босс.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Шестьсот долларов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куча денег. Придется мне...</w:t>
      </w:r>
    </w:p>
    <w:p w14:paraId="5CE657E8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Подождите, герр Брокман,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добродушно, с улыбкой сказал «сэр Персифаль».</w:t>
      </w:r>
    </w:p>
    <w:p w14:paraId="0BC7369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Но я чувствовал, что он под своими жестянками закипал. И тогда он произнес замечательную, превосходную речь, такой никогда не слыхал. Я, конечно, не могу привести вам все его слова. Он задал в лице этого толстяка головомойку всем миллионерам, излил на него весь свой язвительный сарказм. Он описывал их роскошные дорогие автомобили, их ложи в театрах, их драгоценности, после чего перешел к рабочему классу. Говорил о том, какой отвратительной жратвой они должны довольствоваться, сколько часов гнуть на богачей спины, в общем, все такое и прочий вздор...</w:t>
      </w:r>
    </w:p>
    <w:p w14:paraId="7485705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Эти вечно недовольные богачи,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распалялся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никогда не довольствуются своей роскошью, всегда посещают места, где кормятся бедные и обездоленные, чтобы там потешаться над ними, над бедами и несчастьями, свалившимися на их же соотечественников, мужчин и женщин. И даже здесь, герр Брокман, в этом вашем прекрасном «замке на Рейне», в этом удачном и просветительском воспроизведении древней нашей истории и архитектуры они вознамерились испортить всю картину этого живописного очарования своим наглым, высокомерным требованием, чтобы алебардщик прислуживал им за столом! Я честно, сознательно исполнял свои обязанности алебардщика. Я не официант и не знаю искусства обслуживания. По глупому капризу этих случайных посетителей, этих избалованных аристократов меня заставили подавать им блюда. Следует ли меня бранить, меня, человека, лишенного возможности зарабатывать себе на жизнь,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горячо продолжал он,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из-за несчастного случая, который произошел только из-за высокомерия и надменности? Но больнее всего ранит меня другое,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говорил «сэр Персифаль»,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осквернение этого великолепного «замка на Рейне»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умыкание его неотъемлемой части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алебардщика, которого заставили прислуживать им за банкетным столом.</w:t>
      </w:r>
    </w:p>
    <w:p w14:paraId="3E3338E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Даже мне было ясно, что все это чепуха,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но это страшно задело босса.</w:t>
      </w:r>
    </w:p>
    <w:p w14:paraId="4E1BEA6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Майн Гот,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воскликнул герр Брокман,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 он ведь прав! Алебардщику не пристало разливать по тарелкам суп. Нет, я его не уволю. Возьмите другого официанта, если хотите, а моего алебардщика отпустите, пусть идет и займет свой пост, со своей алебардой. А вы, джентльмен,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 указывая на толстого старика,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можете подавать на меня в суд, чтобы я возместил вам стоимость испорченного платья. Можете требовать шестьсот, даже шесть тысяч долларов! Это меня не разорит.</w:t>
      </w:r>
    </w:p>
    <w:p w14:paraId="1FFBAF5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И он, тяжело дыша, стал спускаться по лестнице.</w:t>
      </w:r>
    </w:p>
    <w:p w14:paraId="158221C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lastRenderedPageBreak/>
        <w:t>Когда часы пробили двенадцать, толстый старик громко засмеялся.</w:t>
      </w:r>
    </w:p>
    <w:p w14:paraId="3C56973A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Ты выиграл, дорогой,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А теперь позвольте мне все вам объяснить. Некоторое время назад мистер Диринг обратился ко мне с просьбой отдать ему то, что я не мог ему отдать,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он посмотрел на дочь, и та вся покраснела, не хуже красной свеклы.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сказал ему,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продолжал старик,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что если он сможет зарабатывать себе на жизнь в течение трех месяцев и его не уволят за полную некомпетентность, то он получит желаемое. Срок договора истекал сегодня в полночь. Я почти выиграл, Диринг, если бы только не этот проклятый суп.</w:t>
      </w:r>
    </w:p>
    <w:p w14:paraId="60F44DE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Толстый старик встал, подошел к «сэру Персифалю» и пожал ему руку.</w:t>
      </w:r>
    </w:p>
    <w:p w14:paraId="175E96B4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Алебардщик, издав дикий вопль, подпрыгнул от радости на месте фута на три.</w:t>
      </w:r>
    </w:p>
    <w:p w14:paraId="22C838C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Вот посмотрите на мои ладони,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он, показывая их старику.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Такие натруженные ладони можно увидеть лишь на руках чернорабочего в известковом карьере.</w:t>
      </w:r>
    </w:p>
    <w:p w14:paraId="76380043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Боже мой, парень!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воскликнул старик с седыми бакенбардами.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Что ты с ними сделал?</w:t>
      </w:r>
    </w:p>
    <w:p w14:paraId="5D6F0AD7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Ах, что сделал!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ответил «сэр Персифаль».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Занимался черной работой, таскал уголь, добывал камень, покуда на них не стало страшно смотреть. Когда я уже не мог держать в таких руках кирку или даже кнут, то решил стать алебардщиком, чтобы они у меня немного отдохнули. Но опрокинутая супница, суда по всему, не лучшее для них лечение.</w:t>
      </w:r>
    </w:p>
    <w:p w14:paraId="07FFC7B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Я мог бы поставить на эту девушку. Такие темпераментные девушки ни перед чем не останавливаются. Она, словно ураган, обежала вокруг стола и схватила его руки своими руками.</w:t>
      </w:r>
    </w:p>
    <w:p w14:paraId="7A9DFA71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Ах, бедные ручки,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вздыхала она, слезы потекли по ее щекам, и она прижимала его изуродованные ладони к своей груди.</w:t>
      </w:r>
    </w:p>
    <w:p w14:paraId="199DB305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Знаете, сэр, в эту минуту весь «замок на Рейне» напоминал средневековую сцену, на которой разыгрывалась какая-то пьеса. Алебардщик сел за стол рядом с ней, а мне пришлось их обслуживать. Ну, пожалуй, вот и все, если не считать, что этот парень сбросил свою амуницию и ушел вместе с компанией.</w:t>
      </w:r>
    </w:p>
    <w:p w14:paraId="51E984EE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Мне не понравилось, что он отвлекает меня, не говорит о том, что с самого начала заинтересовало меня.</w:t>
      </w:r>
    </w:p>
    <w:p w14:paraId="069D8E8F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Но вы, восемнадцатый, не сказали мне, кто же разбил витрины с сигарами, кто это сделал?</w:t>
      </w:r>
    </w:p>
    <w:p w14:paraId="6572AD3C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А, это произошло вчера вечером,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сказал восемнадцатый.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«Сэр Персифаль» с его девушкой подъехали к ресторану на автомобиле кремового цвета и обедали у нас в «замке на Рейне».</w:t>
      </w:r>
    </w:p>
    <w:p w14:paraId="7B6CB3DB" w14:textId="77777777" w:rsidR="004E72AC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F21406">
        <w:rPr>
          <w:rFonts w:ascii="Verdana" w:hAnsi="Verdana"/>
          <w:color w:val="000000"/>
          <w:sz w:val="20"/>
          <w:lang w:val="ru-RU"/>
        </w:rPr>
        <w:t>—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Сядем за тот же стол, Билли,</w:t>
      </w:r>
      <w:r w:rsidRPr="00F21406">
        <w:rPr>
          <w:rFonts w:ascii="Verdana" w:hAnsi="Verdana"/>
          <w:color w:val="000000"/>
          <w:sz w:val="20"/>
        </w:rPr>
        <w:t> </w:t>
      </w:r>
      <w:r w:rsidRPr="00F21406">
        <w:rPr>
          <w:rFonts w:ascii="Verdana" w:hAnsi="Verdana"/>
          <w:color w:val="000000"/>
          <w:sz w:val="20"/>
          <w:lang w:val="ru-RU"/>
        </w:rPr>
        <w:t>— я слышал, как она сказала ему на лестнице.</w:t>
      </w:r>
    </w:p>
    <w:p w14:paraId="093CE7ED" w14:textId="143CC954" w:rsidR="004B10F6" w:rsidRPr="00F21406" w:rsidRDefault="004E72AC" w:rsidP="00F2140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F21406">
        <w:rPr>
          <w:rFonts w:ascii="Verdana" w:hAnsi="Verdana"/>
          <w:color w:val="000000"/>
          <w:sz w:val="20"/>
          <w:lang w:val="ru-RU"/>
        </w:rPr>
        <w:t xml:space="preserve">Я их обслуживал. У нас уже был новый алебардщик, длинноногий парень с физиономией скромной овцы. Когда они, спускаясь, проходили мимо, «сэр Персифаль» протянул ему десятидолларовую бумажку. Удивленный алебардщик выронил из рук свою алебарду, и она, упав, разбила витрину. </w:t>
      </w:r>
      <w:r w:rsidRPr="00F21406">
        <w:rPr>
          <w:rFonts w:ascii="Verdana" w:hAnsi="Verdana"/>
          <w:color w:val="000000"/>
          <w:sz w:val="20"/>
        </w:rPr>
        <w:t>Вот как это случилось.</w:t>
      </w:r>
    </w:p>
    <w:sectPr w:rsidR="004B10F6" w:rsidRPr="00F21406" w:rsidSect="00F214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4E321" w14:textId="77777777" w:rsidR="00922101" w:rsidRDefault="00922101" w:rsidP="00F21406">
      <w:pPr>
        <w:spacing w:after="0" w:line="240" w:lineRule="auto"/>
      </w:pPr>
      <w:r>
        <w:separator/>
      </w:r>
    </w:p>
  </w:endnote>
  <w:endnote w:type="continuationSeparator" w:id="0">
    <w:p w14:paraId="7342B60B" w14:textId="77777777" w:rsidR="00922101" w:rsidRDefault="00922101" w:rsidP="00F2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64E5A" w14:textId="77777777" w:rsidR="00F21406" w:rsidRDefault="00F21406" w:rsidP="00B36C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8A08A2" w14:textId="77777777" w:rsidR="00F21406" w:rsidRDefault="00F21406" w:rsidP="00F214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E5299" w14:textId="192C35F8" w:rsidR="00F21406" w:rsidRPr="00F21406" w:rsidRDefault="00F21406" w:rsidP="00F2140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F21406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21406">
      <w:rPr>
        <w:rStyle w:val="PageNumber"/>
        <w:rFonts w:ascii="Arial" w:hAnsi="Arial" w:cs="Arial"/>
        <w:color w:val="999999"/>
        <w:sz w:val="20"/>
      </w:rPr>
      <w:t>http</w:t>
    </w:r>
    <w:r w:rsidRPr="00F21406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F21406">
      <w:rPr>
        <w:rStyle w:val="PageNumber"/>
        <w:rFonts w:ascii="Arial" w:hAnsi="Arial" w:cs="Arial"/>
        <w:color w:val="999999"/>
        <w:sz w:val="20"/>
      </w:rPr>
      <w:t>artefact</w:t>
    </w:r>
    <w:r w:rsidRPr="00F2140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21406">
      <w:rPr>
        <w:rStyle w:val="PageNumber"/>
        <w:rFonts w:ascii="Arial" w:hAnsi="Arial" w:cs="Arial"/>
        <w:color w:val="999999"/>
        <w:sz w:val="20"/>
      </w:rPr>
      <w:t>lib</w:t>
    </w:r>
    <w:r w:rsidRPr="00F2140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F21406">
      <w:rPr>
        <w:rStyle w:val="PageNumber"/>
        <w:rFonts w:ascii="Arial" w:hAnsi="Arial" w:cs="Arial"/>
        <w:color w:val="999999"/>
        <w:sz w:val="20"/>
      </w:rPr>
      <w:t>ru</w:t>
    </w:r>
    <w:r w:rsidRPr="00F21406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5A6A" w14:textId="77777777" w:rsidR="00F21406" w:rsidRDefault="00F21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B218" w14:textId="77777777" w:rsidR="00922101" w:rsidRDefault="00922101" w:rsidP="00F21406">
      <w:pPr>
        <w:spacing w:after="0" w:line="240" w:lineRule="auto"/>
      </w:pPr>
      <w:r>
        <w:separator/>
      </w:r>
    </w:p>
  </w:footnote>
  <w:footnote w:type="continuationSeparator" w:id="0">
    <w:p w14:paraId="42192C74" w14:textId="77777777" w:rsidR="00922101" w:rsidRDefault="00922101" w:rsidP="00F21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54F6" w14:textId="77777777" w:rsidR="00F21406" w:rsidRDefault="00F214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AC6" w14:textId="5825671A" w:rsidR="00F21406" w:rsidRPr="00F21406" w:rsidRDefault="00F21406" w:rsidP="00F21406">
    <w:pPr>
      <w:pStyle w:val="Header"/>
      <w:rPr>
        <w:rFonts w:ascii="Arial" w:hAnsi="Arial" w:cs="Arial"/>
        <w:color w:val="999999"/>
        <w:sz w:val="20"/>
        <w:lang w:val="ru-RU"/>
      </w:rPr>
    </w:pPr>
    <w:r w:rsidRPr="00F21406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F21406">
      <w:rPr>
        <w:rFonts w:ascii="Arial" w:hAnsi="Arial" w:cs="Arial"/>
        <w:color w:val="999999"/>
        <w:sz w:val="20"/>
      </w:rPr>
      <w:t>http</w:t>
    </w:r>
    <w:r w:rsidRPr="00F21406">
      <w:rPr>
        <w:rFonts w:ascii="Arial" w:hAnsi="Arial" w:cs="Arial"/>
        <w:color w:val="999999"/>
        <w:sz w:val="20"/>
        <w:lang w:val="ru-RU"/>
      </w:rPr>
      <w:t>://</w:t>
    </w:r>
    <w:r w:rsidRPr="00F21406">
      <w:rPr>
        <w:rFonts w:ascii="Arial" w:hAnsi="Arial" w:cs="Arial"/>
        <w:color w:val="999999"/>
        <w:sz w:val="20"/>
      </w:rPr>
      <w:t>artefact</w:t>
    </w:r>
    <w:r w:rsidRPr="00F21406">
      <w:rPr>
        <w:rFonts w:ascii="Arial" w:hAnsi="Arial" w:cs="Arial"/>
        <w:color w:val="999999"/>
        <w:sz w:val="20"/>
        <w:lang w:val="ru-RU"/>
      </w:rPr>
      <w:t>.</w:t>
    </w:r>
    <w:r w:rsidRPr="00F21406">
      <w:rPr>
        <w:rFonts w:ascii="Arial" w:hAnsi="Arial" w:cs="Arial"/>
        <w:color w:val="999999"/>
        <w:sz w:val="20"/>
      </w:rPr>
      <w:t>lib</w:t>
    </w:r>
    <w:r w:rsidRPr="00F21406">
      <w:rPr>
        <w:rFonts w:ascii="Arial" w:hAnsi="Arial" w:cs="Arial"/>
        <w:color w:val="999999"/>
        <w:sz w:val="20"/>
        <w:lang w:val="ru-RU"/>
      </w:rPr>
      <w:t>.</w:t>
    </w:r>
    <w:r w:rsidRPr="00F21406">
      <w:rPr>
        <w:rFonts w:ascii="Arial" w:hAnsi="Arial" w:cs="Arial"/>
        <w:color w:val="999999"/>
        <w:sz w:val="20"/>
      </w:rPr>
      <w:t>ru</w:t>
    </w:r>
    <w:r w:rsidRPr="00F21406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91DB" w14:textId="77777777" w:rsidR="00F21406" w:rsidRDefault="00F21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B10F6"/>
    <w:rsid w:val="004D6735"/>
    <w:rsid w:val="004E72AC"/>
    <w:rsid w:val="00922101"/>
    <w:rsid w:val="00AA1D8D"/>
    <w:rsid w:val="00B47730"/>
    <w:rsid w:val="00CB0664"/>
    <w:rsid w:val="00F2140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2054BE8"/>
  <w14:defaultImageDpi w14:val="300"/>
  <w15:docId w15:val="{EA338778-F67A-4980-A7CF-9EA9859D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F21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3316</Words>
  <Characters>18307</Characters>
  <Application>Microsoft Office Word</Application>
  <DocSecurity>0</DocSecurity>
  <Lines>339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21492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Алебардщик маленького замка на Рейне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2025-05-08T20:16:00Z</dcterms:modified>
  <cp:category/>
</cp:coreProperties>
</file>