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95ACA" w14:textId="77777777" w:rsidR="008869FE" w:rsidRPr="00D93862" w:rsidRDefault="008869FE" w:rsidP="00D93862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D93862">
        <w:rPr>
          <w:rFonts w:ascii="Verdana" w:hAnsi="Verdana"/>
          <w:color w:val="000000"/>
          <w:sz w:val="32"/>
          <w:lang w:val="ru-RU"/>
        </w:rPr>
        <w:t>Одиноким путём</w:t>
      </w:r>
    </w:p>
    <w:p w14:paraId="4C1CE3F4" w14:textId="5CA23605" w:rsidR="008869FE" w:rsidRPr="00D93862" w:rsidRDefault="00E4002B" w:rsidP="00D93862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D93862">
        <w:rPr>
          <w:rFonts w:ascii="Verdana" w:hAnsi="Verdana"/>
          <w:color w:val="000000"/>
          <w:sz w:val="24"/>
          <w:lang w:val="ru-RU"/>
        </w:rPr>
        <w:t>О. Генри</w:t>
      </w:r>
    </w:p>
    <w:p w14:paraId="0B61E920" w14:textId="0518E719" w:rsidR="008869FE" w:rsidRPr="00D93862" w:rsidRDefault="008869FE" w:rsidP="00D93862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Перевод Т.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Озерской</w:t>
      </w:r>
    </w:p>
    <w:p w14:paraId="4639302A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AF9964C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Я увидел, как мой старинный приятель, помощник шерифа Бак Капертон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суровый, неукротимый, всевидящий, кофейно-коричневый от загара, при пистолете и шпорах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прошел в заднюю комнату здания суда и, звякнув колесиками шпор, погрузился в кресло.</w:t>
      </w:r>
    </w:p>
    <w:p w14:paraId="7407AFAF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И поскольку в суде в этот час не было ни души, а Бак мог иной раз порассказать кое-что не попадающее в печать, я последовал за ним и, будучи осведомлен об одной его маленькой слабости, вовлек его в беседу. Дело в том, что самокрутки, свернутые из маисовой шелухи, были для Бака слаще меда, и хотя он умел мгновенно и с большой сноровкой спустить курок сорокапятикалиберного, свернуть самокрутку было выше его возможностей.</w:t>
      </w:r>
    </w:p>
    <w:p w14:paraId="65EBB0C0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Никак не по моей вине (ибо самокрутки у меня всегда получались тугие и ровные), а в силу какой-то непонятной причуды самого Бака, мне на сей раз пришлось выслушать не увлекательную одиссею чапарраля, а... диссертацию на тему супружеской жизни! И ни от кого другого, как от Бака Капертона! Самокрутки же мои, повторяю, были безупречны, и я требую признания моей невиновности.</w:t>
      </w:r>
    </w:p>
    <w:p w14:paraId="1DE8B069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Сейчас приволокли сюда Джима и Бэда Гранбери,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сказал Бак.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Ограбление поезда, слыхал? В прошлом месяце они задержали арканзасский пассажирский. Мы накрыли их на Двадцатой Миле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в кактусовых зарослях на южном берегу Нуэсеса.</w:t>
      </w:r>
    </w:p>
    <w:p w14:paraId="02C46CE3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Верно, нелегко было их стреножить?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спросил я, предвкушая эпический сказ о битве, которого жаждал мой уже взыгравший аппетит</w:t>
      </w:r>
    </w:p>
    <w:p w14:paraId="4491F18B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Попотели,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сказал Бак и на минуту умолк, а за это время мысли его сбились с дороги.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Чудной народ женщины,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сказал он.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И какое им отвести место, хотя бы, скажем, в ботанике? На мой лично взгляд, они нечто вроде дурман-травы. Видал ты когда-нибудь лошадь, которая нажралась дурман-травы? Сядь-ка в седло и скачи на ней к любой луже в два фута шириной. Она тут же расфыркается и начнет оседать на задние ноги. Эта лужа покажется ей шире Миссисипи. А в другой раз та же лошадь спустится в каньон в тысячу футов глубиной, словно он не глубже сусликовой норки. Так же вот и с женатым человеком.</w:t>
      </w:r>
    </w:p>
    <w:p w14:paraId="2DEC3A5D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Я, понимаешь, думаю о Перри Раунтри, который был моим бессменным правым крайним, пока не покончил жизнь супружеством. В ту пору мы с Перри были против всякой оседлости. Нас с ним, бывало, швыряло то туда, то сюда, и мы такой подымали шум, что будили каждое окрестное эхо и задавали ему работу. Да, когда нам с Перри хотелось хорошенько разгуляться в каком-нибудь поселке, это был настоящий праздник для переписчиков населения. Они просто прикидывали, какой потребуется наряд полицейских, чтобы призвать нас к порядку, и получали количество всего населения. Ну а потом явилась эта особа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Марианна Гуднайт, глянула из-под ресниц на моего Перри, и он, прежде чем ты успел бы освежевать годовичка, дал себя взнуздать и пошел, как миленький, под седло.</w:t>
      </w:r>
    </w:p>
    <w:p w14:paraId="5A87DC99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А меня даже на свадьбу не позвали. Я так понимаю, что невеста с ходу проработала всю мою родословную и наружный фасад моих привычек и рассудила про себя, что Перри сноровистей побежит в парной упряжке, если никакой неправоверный мустанг, вроде Бака Капертона, не будет ржать в окрестностях супружеского корраля. Так что прошло не меньше полугода, прежде чем я снова свиделся с Перри.</w:t>
      </w:r>
    </w:p>
    <w:p w14:paraId="2926B91E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Как-то раз иду я окраиной поселка и вижу: в маленьком садике, возле маленького домика, какое-то подобие человеческого существа с лейкой в руке поливает розовый куст. Показалось мне, будто видел я уже где-то это создание, и я остановился у калитки и стал припоминать, под каким оно прежде ходило тавром. Нет, это был не Перри Раунтри, а то прокисшее рыбное желе, в которое превратила его женитьба.</w:t>
      </w:r>
    </w:p>
    <w:p w14:paraId="4D987E14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Человекоубийство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 xml:space="preserve">— вот что эта Марианна над ним учинила! Выглядел он ничего, неплохо, но был, понимаешь, при белом воротничке и в ботиночках, и с первого взгляда было видно, что разговор у него вежливый и налоги он платит исправно, а когда пьет, мизинчик отставляет, совсем как овцевод какой-нибудь или хиляк </w:t>
      </w:r>
      <w:r w:rsidRPr="00D93862">
        <w:rPr>
          <w:rFonts w:ascii="Verdana" w:hAnsi="Verdana"/>
          <w:color w:val="000000"/>
          <w:sz w:val="20"/>
          <w:lang w:val="ru-RU"/>
        </w:rPr>
        <w:lastRenderedPageBreak/>
        <w:t>городской. Клянусь прахом моей пра-пра-прабабушки, противно мне было видеть, до чего этот Перри стал цивилизованный.</w:t>
      </w:r>
    </w:p>
    <w:p w14:paraId="6E29985C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Подходит он к калитке, пожимает мне руку, а я этак с насмешкой хриплю, словно хворый попутай:</w:t>
      </w:r>
    </w:p>
    <w:p w14:paraId="4CC6EC1F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Прошу прощения... Мистер Раунтри, если не ошибаюсь? Имел когда-то удовольствие вращаться в вашем развращающем обществе, если память мне не изменяет?</w:t>
      </w:r>
    </w:p>
    <w:p w14:paraId="065D2DEB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Да пошел ты к черту, Бак,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вежливо, как я и опасался, отвечает Перри.</w:t>
      </w:r>
    </w:p>
    <w:p w14:paraId="3FB73CE1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Ладно,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говорю я,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скажи ты мне, жалкий комнатный ублюдок, несчастный придаток садовой лейки, на кой ляд тебе это понадобилось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так над собой надругаться? Ты только погляди на себя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какой ты весь приличный и богобоязненный! Да ты ж теперь годишься только на то, чтобы заседать в суде присяжных или навешивать дверь в дровяном сарае. А ведь ты был мужчиной когда-то! Я таких перебежчиков не терплю. Чего ты торчишь здесь, на ветру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шел бы в дом, пересчитал салфеточки, завел бы часики. А то, гляди, забежит ненароком дикий кролик, еще укусит, пожалуй.</w:t>
      </w:r>
    </w:p>
    <w:p w14:paraId="73A75987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Послушай, Бак,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говорит Перри, кротко так и вроде бы огорченно,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ты не понимаешь. Женатый человек, хочешь не хочешь, становится другим. В нем уже не то нутро, как в таком старом, добром перекати-поле, как ты. Можно, конечно, вывернуть наизнанку какой-нибудь поселок, чтобы поглядеть, чем он снизу подбит, можно сорвать банк в фараон или напиться в стельку, да только не грешно ли без толку предаваться таким беспокойным занятиям?</w:t>
      </w:r>
    </w:p>
    <w:p w14:paraId="76228F6B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Было время,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говорю я и, кажется, испускаю при этом глубокий вздох,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было время, когда один пасхальный ягненочек, которого я мог бы даже назвать по имени, имел большой опыт по части разных греховных развлечений. Вот уж не думал, Перри, что ты можешь так опуститься и из хорошего, чумового забулдыги превратиться в этакие жалкие ошметки мужчины. Глянь,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говорю я,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ведь ты даже галстук нацепил! И несешь разную слюнявую околесицу, ровно лавочник какой или леди. По-моему, ты уже способен ходить с зонтиком и в подтяжках и, чуть свечереет, плестись домой.</w:t>
      </w:r>
    </w:p>
    <w:p w14:paraId="26E4F3FC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Моя женушка,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говорит Перри,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пожалуй, и в самом деле произвела во мне кое-какие усовершенствования. Тебе не понять этого, Бак. С тех пор как мы поженились, не было еще такого случая, чтобы я не ночевал дома.</w:t>
      </w:r>
    </w:p>
    <w:p w14:paraId="3870C49E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Мы с ним потолковали еще малость, и не сойти мне живым с места, если этот человек не прервал меня прямо на полуслове, чтобы сообщить мне, что он вырастил шесть кустов помидоров у себя на огороде. Он даже принялся совать мне под нос плоды своего сельскохозяйственного падения, как раз когда я пытался рассказать ему, как мы здорово повеселились в кабачке у Пита Калифорнийца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вымазали дегтем и вываляли в перьях одного хорошо нам знакомого карточного шулера! Однако мало-помалу Перри начал выказывать некоторые проблески здравого смысла.</w:t>
      </w:r>
    </w:p>
    <w:p w14:paraId="5933B278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Правду сказать, Бак,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говорит он,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порой, конечно, бывает скучновато. Ты не подумай худого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я с моей женушкой живу как в раю, но мужчине, видать, все же необходимо иной раз встряхнуться. Вот что я тебе скажу: Марианна сегодня пошла в гости и вернется домой к семи часам. Это у нас с ней так заведено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до семи, и крышка. Ни она, ни я никогда нигде не задерживаемся после семи часов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разве что вместе. Я рад, что ты завернул ко мне, Бак,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говорит Перри.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Мне что-то захотелось еще разок поднять дым коромыслом в память о прежних веселых денечках. Что скажешь, если мы с тобой скоротаем сегодня вместе время до вечера? По мне, так это было бы славно,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говорит он. Я шлепнул по плечу этого заарканенного объездчика кухонной плиты так, что он отлетел к противоположной изгороди своего огородика.</w:t>
      </w:r>
    </w:p>
    <w:p w14:paraId="2F5293F7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Надевай шляпу, ты, старый, высушенный аллигатор!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заорал я.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Похоже, ты еще не совсем помер. В тебе еще сохранилось что-то человеческое, хоть ты и погряз с головой в супружеской трясине. Мы с тобой сейчас разберем этот поселок по винтику и поглядим, отчего он тикает. Мы заставим показать высокий класс в искусстве откупоривания бутылок. Ты у меня еще набьешь себе мозоли, старая ты комолая корова,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сказал я, саданув Перри под ребра,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если снова пробежишься со своим дядюшкой Баком древней стезей порока.</w:t>
      </w:r>
    </w:p>
    <w:p w14:paraId="0E033390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Только я должен воротиться домой к семи часам,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ладил свое Перри.</w:t>
      </w:r>
    </w:p>
    <w:p w14:paraId="2BDDE412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А то как же,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сказал я, подмигнув самому себе. Мне ли было не знать, к каким это семи часам может воротиться домой Перри Раунтри, если он начнет точить лясы с барменами.</w:t>
      </w:r>
    </w:p>
    <w:p w14:paraId="7A834853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Мы с Перри зашагали к салуну «Серый мул»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к этой старой глинобитной хибаре возле станции.</w:t>
      </w:r>
    </w:p>
    <w:p w14:paraId="197A846D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Заказывай,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сказал я, как только мы поставили по одному копыту на приступку у стойки.</w:t>
      </w:r>
    </w:p>
    <w:p w14:paraId="0C370F36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Мне воды с сассапариловым сиропом,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говорит Перри.</w:t>
      </w:r>
    </w:p>
    <w:p w14:paraId="374F3447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Поверишь ли, я чуть языка не лишился.</w:t>
      </w:r>
    </w:p>
    <w:p w14:paraId="74956154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Валяй, оскорбляй меня, не стесняйся!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говорю я ему.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Но зачем же так пугать бармена? Может, у, него больное сердце. Ладно, ты, верно, оговорился. Два высоких стакана,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это я бармену,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и вон ту бутылку со льда, из левого угла морозильника.</w:t>
      </w:r>
    </w:p>
    <w:p w14:paraId="21C3D60B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Мне с сиропом,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повторяет Перри, и вдруг глаза у него загораются, и я вижу, что в мозгу его родилась какая-то великая идея и ему не терпится ее обнародовать.</w:t>
      </w:r>
    </w:p>
    <w:p w14:paraId="70F727A7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Бак,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говорит он, а сам аж пузырится весь от радости,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знаешь, что я удумал? Давай-ка мы устроим себе праздник! Я малость засиделся дома, мне необходимо проветриться. И мы с тобой так тряхнем стариной, что только держись! Мы сейчас пойдем в заднюю комнату и засядем там за шашки ровно до половины седьмого.</w:t>
      </w:r>
    </w:p>
    <w:p w14:paraId="54B932B2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Я прислонился к стойке и сказал Майку Рваное Ухо, который в тот день держал вахту:</w:t>
      </w:r>
    </w:p>
    <w:p w14:paraId="5FDAA869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Упаси тебя Господь проговориться кому-нибудь про то, что ты здесь слышал. Ты же помнишь, каков был наш Перри! А теперь он переболел лихорадкой, и доктор говорит, что его пока что надо ублажать.</w:t>
      </w:r>
    </w:p>
    <w:p w14:paraId="627BA480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Дай-ка нам шашки и доску, Майк,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говорит Перри.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Пошли, Бак, я уже ног под собой не чую, так мне хочется разгуляться!</w:t>
      </w:r>
    </w:p>
    <w:p w14:paraId="3C62B2F8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Я пошел в заднюю комнату следом за Перри. Прежде чем затворить за собой дверь, я сказал Майку:</w:t>
      </w:r>
    </w:p>
    <w:p w14:paraId="3178A039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Похорони навек у себя под шляпой, что ты видел, как Бак Капертон водил компанию с сассапариловым сиропом и шашками, если не хочешь, чтобы я сделал двузубую вилку из твоего второго уха.</w:t>
      </w:r>
    </w:p>
    <w:p w14:paraId="7BA77329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Я запер дверь, и мы с Перри принялись за игру. Клянусь, простая овчарка и та заболела бы от унижения, доведись ей увидеть, как этот несчастный, затюканный антикварный предмет домашнего обихода радостно хихикал всякий раз, когда ему удавалось съесть у меня шашку, или омерзительно ликовал, проходя в дамки. Ведь этот человек не мог, бывало, успокоиться, пока не выиграет в лото сразу на шести картах или не доведет до нервного шока банкомета, и теперь, видя, как он, словно Салли-Луиза на школьном празднике, аккуратно передвигает шашки, я чуть не плакал от сострадания.</w:t>
      </w:r>
    </w:p>
    <w:p w14:paraId="61F9DE88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Сижу я этак с ним, играю черными, весь в поту от страха, что кто-нибудь из знакомых про это узнает, и размышляю над брачным вопросом. Да, думаю, мало что, видать, изменилось в этих делах со времен миссис Далилы. Она взяла да и обкорнала своего муженька, а кто ж не знает, на что становится похож мужчина, если над его головой поработает женщина! И вот, когда фарисеи пришли над ним поиздеваться, его так замучил стыд, что он тут же принялся за дело и обрушил весь дом прямо им на головы</w:t>
      </w:r>
      <w:r w:rsidRPr="00D93862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D93862">
        <w:rPr>
          <w:rFonts w:ascii="Verdana" w:hAnsi="Verdana"/>
          <w:color w:val="000000"/>
          <w:sz w:val="20"/>
          <w:lang w:val="ru-RU"/>
        </w:rPr>
        <w:t>. У этих женатиков,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рассуждаю я про себя,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уже не тот размах, они теряют вкус к доброй попойке и прочим дурачествам. Их уже не тянет ни покуролесить, ни сорвать банк, даже ввязаться в хорошую драку им неинтересно. Так на кой же ляд, спрашиваю я себя, лезут они в это брачное ярмо и так и ходят в нем до конца дней своих?</w:t>
      </w:r>
    </w:p>
    <w:p w14:paraId="49DB0450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Но Перри, казалось, веселился от души.</w:t>
      </w:r>
    </w:p>
    <w:p w14:paraId="72414308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Ну что, Бак, старый ты мерин,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говорит он,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вот когда мы с тобой гульнули на славу Что-то я и не припомню такого, даже в прежние времена. Я, понимаешь, редко выбирался из дома, с тех пор как женился, и давно не был в хорошем загуле.</w:t>
      </w:r>
    </w:p>
    <w:p w14:paraId="4CB57F2B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В загуле! Да, вот что он сказал. Это про игру-то в шашки в задней комнате «Серого мула»! Я так смекаю, что после стояния с садовой лейкой над шестью помидорными кустиками наше занятие и вправду показалось ему чем-то вроде разнузданного дебоша на грани оргии.</w:t>
      </w:r>
    </w:p>
    <w:p w14:paraId="69DC78CC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Через каждые две минуты он смотрел на свои часы и говорил:</w:t>
      </w:r>
    </w:p>
    <w:p w14:paraId="4A1324B1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К семи, понимаешь, мне надо быть дома.</w:t>
      </w:r>
    </w:p>
    <w:p w14:paraId="5B737A6F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Ладно,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говорю я.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Ты меньше рассусоливай и знай ходи. Этот напряженный разгул меня убивает. Мне, я чувствую, необходимо немного расслабиться и нравственно перековаться после этого бурного разврата, иначе нервы треснут у меня по всем швам.</w:t>
      </w:r>
    </w:p>
    <w:p w14:paraId="782CCFE2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Было около половины седьмого, когда за окнами поднялся какой-то шум. До нас донеслись крики, стрельба из шестизарядных и громкий топот, как на маневрах.</w:t>
      </w:r>
    </w:p>
    <w:p w14:paraId="6A300FF4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Что это там такое?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спрашиваю я.</w:t>
      </w:r>
    </w:p>
    <w:p w14:paraId="50E0F169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Да заварушка какая-то на улице,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говорит Перри.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Твой ход. Мы как раз успеем закончить эту партию.</w:t>
      </w:r>
    </w:p>
    <w:p w14:paraId="609A26F4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А я все-таки пойду гляну в окно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интересно, что там происходит,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говорю я.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Нельзя же требовать от простого смертного, чтобы он усидел на месте, когда у него одновременно съедают дамку и тарабанят в уши шумом неустановленного происхождения.</w:t>
      </w:r>
    </w:p>
    <w:p w14:paraId="14D5485E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В задней комнате «Серого мула» было всего два окошка в фут шириной, забранных железными решетками. Я глянул в одно из этих окошек и установил причину переполоха.</w:t>
      </w:r>
    </w:p>
    <w:p w14:paraId="5545FCF0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Это были молодчики из тримбловской шайки. Десять самых отчаянных головорезов и конокрадов в Техасе скакали по улице прямиком к «Серому мулу» и палили направо и налево. Вскоре они исчезли из поля моего зрения, но было слышно, что они подскакали к крылечку и послали вперед себя изрядную порцию свинца. Мы услышали, как разлетелось вдребезги большое зеркало за стойкой и зазвенели бутылки. Затем мы увидели, как Майк Рваное Ухо, не сняв фартука, чешет через всю площадь, словно койот, а пули подымают вокруг него фонтанчики пыли. После этого вся шайка принялась хозяйничать в салуне, опустошая те бутылки, что пришлись им по вкусу, и шмякая об пол остальные.</w:t>
      </w:r>
    </w:p>
    <w:p w14:paraId="79056544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Нам с Перри эта шайка была хорошо знакома, и мы были известны ей не хуже. За год до того, как Перри осупружился, мы с ним вместе служили в конных стрелках и крепко раздолбали эту шайку в окрестностях Сан-Мигеля, после чего доставили сюда Берри Тримбла и еще двоих по обвинению в убийстве.</w:t>
      </w:r>
    </w:p>
    <w:p w14:paraId="5F0AD8FD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Теперь нам отсюда не выйти,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говорю я.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Придется торчать здесь, пока они не уберутся.</w:t>
      </w:r>
    </w:p>
    <w:p w14:paraId="3E334258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Перри поглядел на часы.</w:t>
      </w:r>
    </w:p>
    <w:p w14:paraId="4F84FB0A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Без двадцати пяти семь,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сказал он.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Мы еще успеем доиграть эту партию. У меня на две шашки больше. Ход твой. К семи я должен быть дома, Бак, я тебе говорил.</w:t>
      </w:r>
    </w:p>
    <w:p w14:paraId="3B9F9D01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Мы снова засели за игру. Шайка Тримбла, понятное дело, продолжала бесчинствовать. Они уже крепко набрались. Разопьют дюжину-другую бутылок, погорланят песни и потом постреляют по посуде. Два-три раза подходили к нашей двери, пытались отворить. А затем на улице снова поднялась пальба, и я глянул в окно. Хэм Гроссет, наш шериф, привел отряд полиции, расположил его в доме и в лавках через улицу и пробовал усмирить бандитов, стреляя по окнам.</w:t>
      </w:r>
    </w:p>
    <w:p w14:paraId="7556F831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Эту партию я проиграл. Прямо скажу: я нипочем не потерял бы зазря трех дамок, выбери мы для игры загон поспокойней. А еще этот слюнявый женатик знай себе кудахтает по поводу каждой снятой им шашки, словно дурно воспитанная курица над маисовым зерном.</w:t>
      </w:r>
    </w:p>
    <w:p w14:paraId="247C5EEC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Когда партия была сыграна, Перри встал и поглядел на часы.</w:t>
      </w:r>
    </w:p>
    <w:p w14:paraId="52524598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Я роскошно провел время, Бак,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сказал он.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Ну, а теперь мне надо двигать. Уже без четверти семь, а в семь, ты знаешь, я должен быть дома.</w:t>
      </w:r>
    </w:p>
    <w:p w14:paraId="3944CB76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Я подумал, что он шутит.</w:t>
      </w:r>
    </w:p>
    <w:p w14:paraId="1F3E2F48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Через полчаса, самое большее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через час они либо умотают отсюда, либо свалятся под стол,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говорю я ему.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Разве супружество так уж тебя утомило, что ты хочешь еще раз покончить жизнь самоубийством?</w:t>
      </w:r>
    </w:p>
    <w:p w14:paraId="2FA8A696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Случилось мне однажды,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говорит Перри,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воротиться домой в половине восьмого. С Марианной я столкнулся на улице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она выбежала меня искать. Поглядел бы ты тогда на нее, Бак... Да нет, тебе не понять. Она же знает, какой я был непутевый, и все боится, как бы со мной не приключилось беды. С той поры я домой опаздывать закаялся. Так что, Бак, прощай покудова.</w:t>
      </w:r>
    </w:p>
    <w:p w14:paraId="740BA2A1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Я стал между ним и дверью.</w:t>
      </w:r>
    </w:p>
    <w:p w14:paraId="7D6AE808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Послушай ты, женатый человек, я знаю, что ты поглупел навеки с той минуты, как тебя окрутили у пастора, но постарайся хоть разочек раскинуть остатками своих мозгов. Их там десять человек, этой шантрапы, и все они уже ошалели от виски и только и ищут, кого бы пристукнуть. Ты и двух шагов к двери не успеешь ступить, как они выбьют из тебя душу, как пробку из бутылки. Ну, будь умником, у тебя же сейчас не больше здравого смысла, чем у лягушки. Садись и жди, пока у нас появится шанс выбраться отсюда на своих на двоих,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если, конечно, ты не жаждешь, чтобы нас вынесли по кускам в ящиках из-под пива.</w:t>
      </w:r>
    </w:p>
    <w:p w14:paraId="09546A54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Я должен быть дома в семь часов, Бак,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тупо повторяет этот слабоумный подкаблучник, как какой-нибудь совсем обыдиотившийся попугай.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Марианна,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говорит он,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побежит меня искать.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И тут он наклоняется и отламывает ножку от стола.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Я прошмыгну сквозь эту тримбловскую шайку, как дикий кролик сквозь плетень загона. Не скажу, чтобы меня так уж подмывало, как прежде когда-то, ввязаться в потасовку, но в семь часов я должен быть дома. Ты запри за мной дверь, Бак. И не забудь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я выиграл у тебя три из пяти. Я бы сыграл еще, но Марианна...</w:t>
      </w:r>
    </w:p>
    <w:p w14:paraId="067FCFE4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Заткнись ты, обожравшаяся дурмана безмозглая кляча,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говорю я.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Видал ты когда-нибудь, чтобы дядюшка Бак прятался от хорошей потасовки за запертой дверью? Я хоть и не женат, но тоже не хуже любого многоженца сумею показать себя растреклятым дурнем. От четырех отнять один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будет три,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говорю я и отламываю еще одну ножку от стола.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Мы прибудем на место к семи часам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будь то хоть в рай, хоть совсем наоборот,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говорю я.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Могу я проводить вас до дому?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спрашиваю я этого чемпиона шашечных баталий, этого просиропленного чревоугодника, этого необузданного охотника за черепами.</w:t>
      </w:r>
    </w:p>
    <w:p w14:paraId="70571A38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Осторожно отомкнув дверь, мы устремляемся к выходу. Часть шайки выстроилась вдоль стойки, остальные разливают напитки, а двое-трое постреливают из двери и окон по ребятам шерифа. В салуне такой висит дымина, что мы успеваем протопать до половины зала, прежде чем они замечают нас. Откуда-то сбоку до меня доносится рев Берри Тримбла:</w:t>
      </w:r>
    </w:p>
    <w:p w14:paraId="5895BF9E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Да это Бак Капертон! Как он сюда попал?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И его пуля сдирает лоскут кожи с моей шеи. Ну и мерзко же было небось у него на душе из-за этого промаха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ведь что ни говори, а Берри лучший стрелок к югу от Южно-тихоокеанской. Но в таком дыму, правду сказать, и промазать нетрудно.</w:t>
      </w:r>
    </w:p>
    <w:p w14:paraId="03E4F22F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Мы с Перри оглушили двоих из ихней шайки ножками от стола и, будьте покойны, не промазали, а когда мы выскочили на крыльцо, я выхватил винчестер у парня, сторожившего снаружи, обернулся и расквитался с мистером Берри.</w:t>
      </w:r>
    </w:p>
    <w:p w14:paraId="012BAA21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Словом, нам с Перри удалось улизнуть от них, и мы благополучно завернули за угол. Я никак не думал, что мы живыми унесем оттуда ноги, но не мог же я сыграть труса перед этим женатиком. По мнению Перри, гвоздем сегодняшнего дня была наша шашечная вакханалия, но если я хоть что-нибудь смыслю в светских развлечениях, то самых крупных заголовков в колонке происшествий заслуживает этот небольшой парад со столовыми ножками на плечо через весь зал салуна «Серый мул».</w:t>
      </w:r>
    </w:p>
    <w:p w14:paraId="032A582F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Давай быстрей,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говорит Перри,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без двух минут семь, а мне надо...</w:t>
      </w:r>
    </w:p>
    <w:p w14:paraId="0A85AC4A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Ой, умолкни!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говорю я.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Мне вот надо было в семь часов быть на дознании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я сам его должен вести, а я же не разоряюсь так оттого, что опоздал.</w:t>
      </w:r>
    </w:p>
    <w:p w14:paraId="452F4E1C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Мне предстояло пройти мимо домика Перри. Его Марианна стояла у калитки. Мы притопали туда в пять минут восьмого. На ней был голубой халатик, а волосы гладко зачесаны кверху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 xml:space="preserve">— как у маленькой девочки, которая хочет казаться взрослой. Она смотрела в другую сторону и не заметила нас, пока мы не подошли совсем близко. Тут она обернулась и увидела Перри, и что-то такое промелькнуло у нее в глазах, </w:t>
      </w:r>
      <w:r w:rsidRPr="00D93862">
        <w:rPr>
          <w:rFonts w:ascii="Verdana" w:hAnsi="Verdana"/>
          <w:color w:val="000000"/>
          <w:sz w:val="20"/>
          <w:lang w:val="ru-RU"/>
        </w:rPr>
        <w:lastRenderedPageBreak/>
        <w:t>чего я, черт меня побери, нипочем не возьмусь описать. Я услышал, как она громко задышала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совсем как корова, у которой отобрали теленка, чтобы пустить его в стадо, и говорит:</w:t>
      </w:r>
    </w:p>
    <w:p w14:paraId="42D474B7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Ты запоздал, Перри.</w:t>
      </w:r>
    </w:p>
    <w:p w14:paraId="6B8E6A78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Всего на пять минут,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бодро отвечает Перри.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Мы с Баком заигрались в шашки.</w:t>
      </w:r>
    </w:p>
    <w:p w14:paraId="51975D34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Перри нас познакомил, и они пригласили меня зайти в дом. Нет уж, увольте. Хватит с меня на сегодня женатых. Я сказал им, что спешу и что очень приятно провел день с моим старым приятелем.</w:t>
      </w:r>
    </w:p>
    <w:p w14:paraId="36DF650A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Особенно,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добавил я, специально, чтобы поддеть Перри,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когда у стола одна за другой начали отваливаться ножки.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Впрочем, я ведь дал ему слово, что она ничего от меня не узнает.</w:t>
      </w:r>
    </w:p>
    <w:p w14:paraId="3333FF9C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И вот с того самого дня я все об этом думаю,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сказал Бак, заканчивая свой рассказ.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Есть тут одна закавыка, которая мне всю душу перебаламутила, и никак я в этом не разберусь.</w:t>
      </w:r>
    </w:p>
    <w:p w14:paraId="6CE1C861" w14:textId="77777777" w:rsidR="008869FE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Ты это про что?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спросил я, свернув последнюю самокрутку и протягивая ее Баку.</w:t>
      </w:r>
    </w:p>
    <w:p w14:paraId="0FE5146F" w14:textId="2CD120BC" w:rsidR="007C65F5" w:rsidRPr="00D93862" w:rsidRDefault="008869FE" w:rsidP="00D9386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3862">
        <w:rPr>
          <w:rFonts w:ascii="Verdana" w:hAnsi="Verdana"/>
          <w:color w:val="000000"/>
          <w:sz w:val="20"/>
          <w:lang w:val="ru-RU"/>
        </w:rPr>
        <w:t>—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Да понимаешь, какая штука: когда эта фитюлька обернулась и увидела, что Перри целый и невредимый возвращается на ее ранчо, она так на него поглядела... Ну, словом, с тех самых пор я все думаю и думаю: а может, вот это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то, что я увидел в ее глазах,</w:t>
      </w:r>
      <w:r w:rsidRPr="00D93862">
        <w:rPr>
          <w:rFonts w:ascii="Verdana" w:hAnsi="Verdana"/>
          <w:color w:val="000000"/>
          <w:sz w:val="20"/>
        </w:rPr>
        <w:t> </w:t>
      </w:r>
      <w:r w:rsidRPr="00D93862">
        <w:rPr>
          <w:rFonts w:ascii="Verdana" w:hAnsi="Verdana"/>
          <w:color w:val="000000"/>
          <w:sz w:val="20"/>
          <w:lang w:val="ru-RU"/>
        </w:rPr>
        <w:t>— стоит всех наших загулов, вместе со всеми шашками и сассапариловыми сиропами? И, может, самый-то большой дурак вовсе не Перри Раунтри, черт меня побери?</w:t>
      </w:r>
    </w:p>
    <w:sectPr w:rsidR="007C65F5" w:rsidRPr="00D93862" w:rsidSect="00D93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426A4" w14:textId="77777777" w:rsidR="001244D2" w:rsidRDefault="001244D2" w:rsidP="008869FE">
      <w:pPr>
        <w:spacing w:after="0" w:line="240" w:lineRule="auto"/>
      </w:pPr>
      <w:r>
        <w:separator/>
      </w:r>
    </w:p>
  </w:endnote>
  <w:endnote w:type="continuationSeparator" w:id="0">
    <w:p w14:paraId="6A7EF489" w14:textId="77777777" w:rsidR="001244D2" w:rsidRDefault="001244D2" w:rsidP="00886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88716" w14:textId="77777777" w:rsidR="00D93862" w:rsidRDefault="00D93862" w:rsidP="00C54A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77DF808" w14:textId="77777777" w:rsidR="00D93862" w:rsidRDefault="00D93862" w:rsidP="00D9386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5B4C4" w14:textId="04F212F8" w:rsidR="00D93862" w:rsidRPr="00D93862" w:rsidRDefault="00D93862" w:rsidP="00D93862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D93862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D93862">
      <w:rPr>
        <w:rStyle w:val="PageNumber"/>
        <w:rFonts w:ascii="Arial" w:hAnsi="Arial" w:cs="Arial"/>
        <w:color w:val="999999"/>
        <w:sz w:val="20"/>
      </w:rPr>
      <w:t>http</w:t>
    </w:r>
    <w:r w:rsidRPr="00D93862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D93862">
      <w:rPr>
        <w:rStyle w:val="PageNumber"/>
        <w:rFonts w:ascii="Arial" w:hAnsi="Arial" w:cs="Arial"/>
        <w:color w:val="999999"/>
        <w:sz w:val="20"/>
      </w:rPr>
      <w:t>artefact</w:t>
    </w:r>
    <w:r w:rsidRPr="00D9386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D93862">
      <w:rPr>
        <w:rStyle w:val="PageNumber"/>
        <w:rFonts w:ascii="Arial" w:hAnsi="Arial" w:cs="Arial"/>
        <w:color w:val="999999"/>
        <w:sz w:val="20"/>
      </w:rPr>
      <w:t>lib</w:t>
    </w:r>
    <w:r w:rsidRPr="00D9386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D93862">
      <w:rPr>
        <w:rStyle w:val="PageNumber"/>
        <w:rFonts w:ascii="Arial" w:hAnsi="Arial" w:cs="Arial"/>
        <w:color w:val="999999"/>
        <w:sz w:val="20"/>
      </w:rPr>
      <w:t>ru</w:t>
    </w:r>
    <w:r w:rsidRPr="00D93862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EBC8" w14:textId="77777777" w:rsidR="00D93862" w:rsidRDefault="00D938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B0948" w14:textId="77777777" w:rsidR="001244D2" w:rsidRDefault="001244D2" w:rsidP="008869FE">
      <w:pPr>
        <w:spacing w:after="0" w:line="240" w:lineRule="auto"/>
      </w:pPr>
      <w:r>
        <w:separator/>
      </w:r>
    </w:p>
  </w:footnote>
  <w:footnote w:type="continuationSeparator" w:id="0">
    <w:p w14:paraId="754D2A1A" w14:textId="77777777" w:rsidR="001244D2" w:rsidRDefault="001244D2" w:rsidP="008869FE">
      <w:pPr>
        <w:spacing w:after="0" w:line="240" w:lineRule="auto"/>
      </w:pPr>
      <w:r>
        <w:continuationSeparator/>
      </w:r>
    </w:p>
  </w:footnote>
  <w:footnote w:id="1">
    <w:p w14:paraId="6DE18A8F" w14:textId="77777777" w:rsidR="008869FE" w:rsidRDefault="008869FE" w:rsidP="00D93862">
      <w:pPr>
        <w:pStyle w:val="FootNote"/>
        <w:spacing w:after="60"/>
        <w:ind w:firstLine="0"/>
      </w:pPr>
      <w:r w:rsidRPr="00D93862">
        <w:rPr>
          <w:vertAlign w:val="superscript"/>
        </w:rPr>
        <w:footnoteRef/>
      </w:r>
      <w:r>
        <w:t xml:space="preserve"> </w:t>
      </w:r>
      <w:r w:rsidRPr="00D93862">
        <w:rPr>
          <w:rFonts w:ascii="Calibri" w:hAnsi="Calibri" w:cs="Calibri"/>
        </w:rPr>
        <w:t>По библейской легенде, Далила остригла Самсона, необыкновенная сила которого была заключена в его длинных волосах, и тем выдала его филистимлянам. Через много лет, когда волосы у пленного Самсона снова отросли, он явился в храм, где собрались филистимляне, обхватил руками два столба, поддерживавших крышу, и обрушил здание на себя и на своих врагов.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2B72A" w14:textId="77777777" w:rsidR="00D93862" w:rsidRDefault="00D938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2CCB0" w14:textId="58BC639E" w:rsidR="00D93862" w:rsidRPr="00D93862" w:rsidRDefault="00D93862" w:rsidP="00D93862">
    <w:pPr>
      <w:pStyle w:val="Header"/>
      <w:rPr>
        <w:rFonts w:ascii="Arial" w:hAnsi="Arial" w:cs="Arial"/>
        <w:color w:val="999999"/>
        <w:sz w:val="20"/>
        <w:lang w:val="ru-RU"/>
      </w:rPr>
    </w:pPr>
    <w:r w:rsidRPr="00D93862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4A4E2" w14:textId="77777777" w:rsidR="00D93862" w:rsidRDefault="00D938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244D2"/>
    <w:rsid w:val="0015074B"/>
    <w:rsid w:val="0029639D"/>
    <w:rsid w:val="00312EDD"/>
    <w:rsid w:val="00326F90"/>
    <w:rsid w:val="007C65F5"/>
    <w:rsid w:val="008869FE"/>
    <w:rsid w:val="00AA1D8D"/>
    <w:rsid w:val="00B47730"/>
    <w:rsid w:val="00CB0664"/>
    <w:rsid w:val="00D93862"/>
    <w:rsid w:val="00E4002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717B360"/>
  <w14:defaultImageDpi w14:val="300"/>
  <w15:docId w15:val="{EA338778-F67A-4980-A7CF-9EA9859DE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8869FE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93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3361</Words>
  <Characters>17143</Characters>
  <Application>Microsoft Office Word</Application>
  <DocSecurity>0</DocSecurity>
  <Lines>317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20408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Одиноким путём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2025-05-08T20:17:00Z</dcterms:modified>
  <cp:category/>
</cp:coreProperties>
</file>