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12770E" w14:textId="77777777" w:rsidR="00875AB1" w:rsidRPr="000174EA" w:rsidRDefault="00875AB1" w:rsidP="000174EA">
      <w:pPr>
        <w:pStyle w:val="Para03"/>
        <w:suppressAutoHyphens/>
        <w:spacing w:beforeLines="0" w:afterLines="0" w:line="240" w:lineRule="auto"/>
        <w:jc w:val="both"/>
        <w:rPr>
          <w:rFonts w:ascii="Verdana" w:hAnsi="Verdana"/>
          <w:b/>
          <w:color w:val="000000"/>
          <w:sz w:val="32"/>
        </w:rPr>
      </w:pPr>
      <w:bookmarkStart w:id="0" w:name="page_113"/>
      <w:bookmarkStart w:id="1" w:name="Top_of_chap16_xhtml"/>
      <w:bookmarkEnd w:id="0"/>
      <w:r w:rsidRPr="000174EA">
        <w:rPr>
          <w:rFonts w:ascii="Verdana" w:hAnsi="Verdana"/>
          <w:b/>
          <w:color w:val="000000"/>
          <w:sz w:val="32"/>
        </w:rPr>
        <w:t>From The Cabby’s Seat</w:t>
      </w:r>
      <w:bookmarkEnd w:id="1"/>
    </w:p>
    <w:p w14:paraId="657D7DEA" w14:textId="77777777" w:rsidR="00412027" w:rsidRPr="000174EA" w:rsidRDefault="00412027" w:rsidP="000174EA">
      <w:pPr>
        <w:pStyle w:val="Para01"/>
        <w:suppressAutoHyphens/>
        <w:spacing w:beforeLines="0" w:afterLines="0" w:line="240" w:lineRule="auto"/>
        <w:jc w:val="both"/>
        <w:rPr>
          <w:rFonts w:ascii="Verdana" w:hAnsi="Verdana"/>
        </w:rPr>
      </w:pPr>
      <w:r w:rsidRPr="000174EA">
        <w:rPr>
          <w:rFonts w:ascii="Verdana" w:hAnsi="Verdana"/>
        </w:rPr>
        <w:t>O. Henry</w:t>
      </w:r>
    </w:p>
    <w:p w14:paraId="316E5198" w14:textId="77777777" w:rsidR="00875AB1" w:rsidRPr="000174EA" w:rsidRDefault="00875AB1" w:rsidP="000174EA">
      <w:pPr>
        <w:pStyle w:val="Para03"/>
        <w:suppressAutoHyphens/>
        <w:spacing w:beforeLines="0" w:afterLines="0" w:line="240" w:lineRule="auto"/>
        <w:ind w:firstLine="283"/>
        <w:jc w:val="both"/>
        <w:rPr>
          <w:rFonts w:ascii="Verdana" w:hAnsi="Verdana"/>
          <w:color w:val="000000"/>
          <w:sz w:val="20"/>
        </w:rPr>
      </w:pPr>
    </w:p>
    <w:p w14:paraId="703CF148" w14:textId="77777777" w:rsidR="00875AB1" w:rsidRPr="000174EA" w:rsidRDefault="00875AB1" w:rsidP="000174EA">
      <w:pPr>
        <w:pStyle w:val="Para01"/>
        <w:suppressAutoHyphens/>
        <w:spacing w:beforeLines="0" w:afterLines="0" w:line="240" w:lineRule="auto"/>
        <w:ind w:firstLine="283"/>
        <w:jc w:val="both"/>
        <w:rPr>
          <w:rFonts w:ascii="Verdana" w:hAnsi="Verdana"/>
          <w:sz w:val="20"/>
        </w:rPr>
      </w:pPr>
      <w:r w:rsidRPr="000174EA">
        <w:rPr>
          <w:rFonts w:ascii="Verdana" w:hAnsi="Verdana"/>
          <w:sz w:val="20"/>
        </w:rPr>
        <w:t>The cabby has his point of view. It is more single-minded, perhaps, than that of a follower of any other calling. From the high, swaying seat of his hansom he looks upon his fellow-men as nomadic particles, of no account except when possessed of migratory desires. He is Jehu, and you are goods in transit. Be you President or vagabond, to cabby you are only a Fare, he takes you up, cracks his whip, joggles your vertebrae and sets you down.</w:t>
      </w:r>
    </w:p>
    <w:p w14:paraId="6D0158C8" w14:textId="77777777" w:rsidR="00875AB1" w:rsidRPr="000174EA" w:rsidRDefault="00875AB1" w:rsidP="000174EA">
      <w:pPr>
        <w:suppressAutoHyphens/>
        <w:spacing w:after="0" w:line="240" w:lineRule="auto"/>
        <w:ind w:firstLine="283"/>
        <w:jc w:val="both"/>
        <w:rPr>
          <w:rFonts w:ascii="Verdana" w:hAnsi="Verdana"/>
          <w:color w:val="000000"/>
          <w:sz w:val="20"/>
        </w:rPr>
      </w:pPr>
      <w:r w:rsidRPr="000174EA">
        <w:rPr>
          <w:rFonts w:ascii="Verdana" w:hAnsi="Verdana"/>
          <w:color w:val="000000"/>
          <w:sz w:val="20"/>
        </w:rPr>
        <w:t>When time for payment arrives, if you exhibit a familiarity with legal rates you come to know what contempt is; if you find that you have left your pocketbook behind you are made to realise the mildness of Dante’s imagination.</w:t>
      </w:r>
    </w:p>
    <w:p w14:paraId="67B7D3C9" w14:textId="77777777" w:rsidR="00875AB1" w:rsidRPr="000174EA" w:rsidRDefault="00875AB1" w:rsidP="000174EA">
      <w:pPr>
        <w:suppressAutoHyphens/>
        <w:spacing w:after="0" w:line="240" w:lineRule="auto"/>
        <w:ind w:firstLine="283"/>
        <w:jc w:val="both"/>
        <w:rPr>
          <w:rFonts w:ascii="Verdana" w:hAnsi="Verdana"/>
          <w:color w:val="000000"/>
          <w:sz w:val="20"/>
        </w:rPr>
      </w:pPr>
      <w:r w:rsidRPr="000174EA">
        <w:rPr>
          <w:rFonts w:ascii="Verdana" w:hAnsi="Verdana"/>
          <w:color w:val="000000"/>
          <w:sz w:val="20"/>
        </w:rPr>
        <w:t>It is not an extravagant theory that the cabby’s singleness of purpose and concentrated view of life are the results of the hansom’s peculiar construction. The cock-of-the-roost sits aloft like Jupiter on an unsharable seat, holding your fate between two thongs of inconstant leather. Helpless, ridiculous, confined, bobbing like a toy mandarin, you sit like a rat in a trap—you, before whom butlers cringe on solid land—and must squeak upward through a slit in your peripatetic sarcophagus to make your feeble wishes known.</w:t>
      </w:r>
    </w:p>
    <w:p w14:paraId="1244ABDA" w14:textId="77777777" w:rsidR="00875AB1" w:rsidRPr="000174EA" w:rsidRDefault="00875AB1" w:rsidP="000174EA">
      <w:pPr>
        <w:suppressAutoHyphens/>
        <w:spacing w:after="0" w:line="240" w:lineRule="auto"/>
        <w:ind w:firstLine="283"/>
        <w:jc w:val="both"/>
        <w:rPr>
          <w:rFonts w:ascii="Verdana" w:hAnsi="Verdana"/>
          <w:color w:val="000000"/>
          <w:sz w:val="20"/>
        </w:rPr>
      </w:pPr>
      <w:r w:rsidRPr="000174EA">
        <w:rPr>
          <w:rFonts w:ascii="Verdana" w:hAnsi="Verdana"/>
          <w:color w:val="000000"/>
          <w:sz w:val="20"/>
        </w:rPr>
        <w:t xml:space="preserve">Then, in a cab, you are not even an occupant; you are contents. You are a cargo at sea, and the “cherub that sits up </w:t>
      </w:r>
      <w:bookmarkStart w:id="2" w:name="page_114"/>
      <w:bookmarkEnd w:id="2"/>
      <w:r w:rsidRPr="000174EA">
        <w:rPr>
          <w:rFonts w:ascii="Verdana" w:hAnsi="Verdana"/>
          <w:color w:val="000000"/>
          <w:sz w:val="20"/>
        </w:rPr>
        <w:t>aloft” has Davy Jones’s street and number by heart.</w:t>
      </w:r>
    </w:p>
    <w:p w14:paraId="6F8177E6" w14:textId="77777777" w:rsidR="00875AB1" w:rsidRPr="000174EA" w:rsidRDefault="00875AB1" w:rsidP="000174EA">
      <w:pPr>
        <w:suppressAutoHyphens/>
        <w:spacing w:after="0" w:line="240" w:lineRule="auto"/>
        <w:ind w:firstLine="283"/>
        <w:jc w:val="both"/>
        <w:rPr>
          <w:rFonts w:ascii="Verdana" w:hAnsi="Verdana"/>
          <w:color w:val="000000"/>
          <w:sz w:val="20"/>
        </w:rPr>
      </w:pPr>
      <w:r w:rsidRPr="000174EA">
        <w:rPr>
          <w:rFonts w:ascii="Verdana" w:hAnsi="Verdana"/>
          <w:color w:val="000000"/>
          <w:sz w:val="20"/>
        </w:rPr>
        <w:t>One night there were sounds of revelry in the big brick tenement-house next door but one to McGary’s Family Café. The sounds seemed to emanate from the apartments of the Walsh family. The sidewalk was obstructed by an assortment of interested neighbours, who opened a lane from time to time for a hurrying messenger bearing from McGary’s goods pertinent to festivity and diversion. The sidewalk contingent was engaged in comment and discussion from which it made no effort to eliminate the news that Norah Walsh was being married.</w:t>
      </w:r>
    </w:p>
    <w:p w14:paraId="54E1AB1D" w14:textId="77777777" w:rsidR="00875AB1" w:rsidRPr="000174EA" w:rsidRDefault="00875AB1" w:rsidP="000174EA">
      <w:pPr>
        <w:suppressAutoHyphens/>
        <w:spacing w:after="0" w:line="240" w:lineRule="auto"/>
        <w:ind w:firstLine="283"/>
        <w:jc w:val="both"/>
        <w:rPr>
          <w:rFonts w:ascii="Verdana" w:hAnsi="Verdana"/>
          <w:color w:val="000000"/>
          <w:sz w:val="20"/>
        </w:rPr>
      </w:pPr>
      <w:r w:rsidRPr="000174EA">
        <w:rPr>
          <w:rFonts w:ascii="Verdana" w:hAnsi="Verdana"/>
          <w:color w:val="000000"/>
          <w:sz w:val="20"/>
        </w:rPr>
        <w:t>In the fulness of time there was an eruption of the merrymakers to the sidewalk. The uninvited guests enveloped and permeated them, and upon the night air rose joyous cries, congratulations, laughter and unclassified noises born of McGary’s oblations to the hymeneal scene.</w:t>
      </w:r>
    </w:p>
    <w:p w14:paraId="706E5B69" w14:textId="77777777" w:rsidR="00875AB1" w:rsidRPr="000174EA" w:rsidRDefault="00875AB1" w:rsidP="000174EA">
      <w:pPr>
        <w:suppressAutoHyphens/>
        <w:spacing w:after="0" w:line="240" w:lineRule="auto"/>
        <w:ind w:firstLine="283"/>
        <w:jc w:val="both"/>
        <w:rPr>
          <w:rFonts w:ascii="Verdana" w:hAnsi="Verdana"/>
          <w:color w:val="000000"/>
          <w:sz w:val="20"/>
        </w:rPr>
      </w:pPr>
      <w:r w:rsidRPr="000174EA">
        <w:rPr>
          <w:rFonts w:ascii="Verdana" w:hAnsi="Verdana"/>
          <w:color w:val="000000"/>
          <w:sz w:val="20"/>
        </w:rPr>
        <w:t>Close to the curb stood Jerry O’Donovan’s cab. Night-hawk was Jerry called; but no more lustrous or cleaner hansom than his ever closed its doors upon point lace and November violets. And Jerry’s horse! I am within bounds when I tell you that he was stuffed with oats until one of those old ladies who leave their dishes unwashed at home and go about having expressmen arrested, would have smiled—yes, smiled—to have seen him.</w:t>
      </w:r>
    </w:p>
    <w:p w14:paraId="54B5D037" w14:textId="77777777" w:rsidR="00875AB1" w:rsidRPr="000174EA" w:rsidRDefault="00875AB1" w:rsidP="000174EA">
      <w:pPr>
        <w:suppressAutoHyphens/>
        <w:spacing w:after="0" w:line="240" w:lineRule="auto"/>
        <w:ind w:firstLine="283"/>
        <w:jc w:val="both"/>
        <w:rPr>
          <w:rFonts w:ascii="Verdana" w:hAnsi="Verdana"/>
          <w:color w:val="000000"/>
          <w:sz w:val="20"/>
        </w:rPr>
      </w:pPr>
      <w:r w:rsidRPr="000174EA">
        <w:rPr>
          <w:rFonts w:ascii="Verdana" w:hAnsi="Verdana"/>
          <w:color w:val="000000"/>
          <w:sz w:val="20"/>
        </w:rPr>
        <w:t>Among the shifting, sonorous, pulsing crowd glimpses could be had of Jerry’s high hat, battered by the winds and rains of many years; of his nose like a carrot, battered by the frolicsome, athletic progeny of millionaires and by contumacious fares; of his brass-buttoned green coat, admired in the vicinity of McGary’s. It was plain that Jerry had usurped the functions of his cab, and was carrying a “load.” Indeed, the figure may be extended and he be likened to a bread-waggon if we admit the testimony of a youthful spectator, who was heard to remark “Jerry has got a bun.”</w:t>
      </w:r>
    </w:p>
    <w:p w14:paraId="5E01BE99" w14:textId="77777777" w:rsidR="00875AB1" w:rsidRPr="000174EA" w:rsidRDefault="00875AB1" w:rsidP="000174EA">
      <w:pPr>
        <w:suppressAutoHyphens/>
        <w:spacing w:after="0" w:line="240" w:lineRule="auto"/>
        <w:ind w:firstLine="283"/>
        <w:jc w:val="both"/>
        <w:rPr>
          <w:rFonts w:ascii="Verdana" w:hAnsi="Verdana"/>
          <w:color w:val="000000"/>
          <w:sz w:val="20"/>
        </w:rPr>
      </w:pPr>
      <w:bookmarkStart w:id="3" w:name="page_115"/>
      <w:bookmarkEnd w:id="3"/>
      <w:r w:rsidRPr="000174EA">
        <w:rPr>
          <w:rFonts w:ascii="Verdana" w:hAnsi="Verdana"/>
          <w:color w:val="000000"/>
          <w:sz w:val="20"/>
        </w:rPr>
        <w:t>From somewhere among the throng in the street or else out of the thin stream of pedestrians a young woman tripped and stood by the cab. The professional hawk’s eye of Jerry caught the movement. He made a lurch for the cab, overturning three or four onlookers and himself—no! he caught the cap of a water-plug and kept his feet. Like a sailor shinning up the ratlins during a squall Jerry mounted to his professional seat. Once he was there McGary’s liquids were baffled. He seesawed on the mizzenmast of his craft as safe as a Steeple Jack rigged to the flagpole of a skyscraper.</w:t>
      </w:r>
    </w:p>
    <w:p w14:paraId="03F9CDA6" w14:textId="77777777" w:rsidR="00875AB1" w:rsidRPr="000174EA" w:rsidRDefault="00875AB1" w:rsidP="000174EA">
      <w:pPr>
        <w:suppressAutoHyphens/>
        <w:spacing w:after="0" w:line="240" w:lineRule="auto"/>
        <w:ind w:firstLine="283"/>
        <w:jc w:val="both"/>
        <w:rPr>
          <w:rFonts w:ascii="Verdana" w:hAnsi="Verdana"/>
          <w:color w:val="000000"/>
          <w:sz w:val="20"/>
        </w:rPr>
      </w:pPr>
      <w:r w:rsidRPr="000174EA">
        <w:rPr>
          <w:rFonts w:ascii="Verdana" w:hAnsi="Verdana"/>
          <w:color w:val="000000"/>
          <w:sz w:val="20"/>
        </w:rPr>
        <w:t>“Step in, lady,” said Jerry, gathering his lines. The young woman stepped into the cab; the doors shut with a bang; Jerry’s whip cracked in the air; the crowd in the gutter scattered, and the fine hansom dashed away ’crosstown.</w:t>
      </w:r>
    </w:p>
    <w:p w14:paraId="21531985" w14:textId="77777777" w:rsidR="00875AB1" w:rsidRPr="000174EA" w:rsidRDefault="00875AB1" w:rsidP="000174EA">
      <w:pPr>
        <w:suppressAutoHyphens/>
        <w:spacing w:after="0" w:line="240" w:lineRule="auto"/>
        <w:ind w:firstLine="283"/>
        <w:jc w:val="both"/>
        <w:rPr>
          <w:rFonts w:ascii="Verdana" w:hAnsi="Verdana"/>
          <w:color w:val="000000"/>
          <w:sz w:val="20"/>
        </w:rPr>
      </w:pPr>
      <w:r w:rsidRPr="000174EA">
        <w:rPr>
          <w:rFonts w:ascii="Verdana" w:hAnsi="Verdana"/>
          <w:color w:val="000000"/>
          <w:sz w:val="20"/>
        </w:rPr>
        <w:t>When the oat-spry horse had hedged a little his first spurt of speed Jerry broke the lid of his cab and called down through the aperture in the voice of a cracked megaphone, trying to please:</w:t>
      </w:r>
    </w:p>
    <w:p w14:paraId="0C06D059" w14:textId="77777777" w:rsidR="00875AB1" w:rsidRPr="000174EA" w:rsidRDefault="00875AB1" w:rsidP="000174EA">
      <w:pPr>
        <w:suppressAutoHyphens/>
        <w:spacing w:after="0" w:line="240" w:lineRule="auto"/>
        <w:ind w:firstLine="283"/>
        <w:jc w:val="both"/>
        <w:rPr>
          <w:rFonts w:ascii="Verdana" w:hAnsi="Verdana"/>
          <w:color w:val="000000"/>
          <w:sz w:val="20"/>
        </w:rPr>
      </w:pPr>
      <w:r w:rsidRPr="000174EA">
        <w:rPr>
          <w:rFonts w:ascii="Verdana" w:hAnsi="Verdana"/>
          <w:color w:val="000000"/>
          <w:sz w:val="20"/>
        </w:rPr>
        <w:t>“Where, now, will ye be drivin’ to?”</w:t>
      </w:r>
    </w:p>
    <w:p w14:paraId="7C738F50" w14:textId="77777777" w:rsidR="00875AB1" w:rsidRPr="000174EA" w:rsidRDefault="00875AB1" w:rsidP="000174EA">
      <w:pPr>
        <w:suppressAutoHyphens/>
        <w:spacing w:after="0" w:line="240" w:lineRule="auto"/>
        <w:ind w:firstLine="283"/>
        <w:jc w:val="both"/>
        <w:rPr>
          <w:rFonts w:ascii="Verdana" w:hAnsi="Verdana"/>
          <w:color w:val="000000"/>
          <w:sz w:val="20"/>
        </w:rPr>
      </w:pPr>
      <w:r w:rsidRPr="000174EA">
        <w:rPr>
          <w:rFonts w:ascii="Verdana" w:hAnsi="Verdana"/>
          <w:color w:val="000000"/>
          <w:sz w:val="20"/>
        </w:rPr>
        <w:lastRenderedPageBreak/>
        <w:t>“Anywhere you please,” came up the answer, musical and contented.</w:t>
      </w:r>
    </w:p>
    <w:p w14:paraId="784DFDF9" w14:textId="77777777" w:rsidR="00875AB1" w:rsidRPr="000174EA" w:rsidRDefault="00875AB1" w:rsidP="000174EA">
      <w:pPr>
        <w:suppressAutoHyphens/>
        <w:spacing w:after="0" w:line="240" w:lineRule="auto"/>
        <w:ind w:firstLine="283"/>
        <w:jc w:val="both"/>
        <w:rPr>
          <w:rFonts w:ascii="Verdana" w:hAnsi="Verdana"/>
          <w:color w:val="000000"/>
          <w:sz w:val="20"/>
        </w:rPr>
      </w:pPr>
      <w:r w:rsidRPr="000174EA">
        <w:rPr>
          <w:rFonts w:ascii="Verdana" w:hAnsi="Verdana"/>
          <w:color w:val="000000"/>
          <w:sz w:val="20"/>
        </w:rPr>
        <w:t>“’Tis drivin’ for pleasure she is,” thought Jerry. And then he suggested as a matter of course:</w:t>
      </w:r>
    </w:p>
    <w:p w14:paraId="63153ADB" w14:textId="77777777" w:rsidR="00875AB1" w:rsidRPr="000174EA" w:rsidRDefault="00875AB1" w:rsidP="000174EA">
      <w:pPr>
        <w:suppressAutoHyphens/>
        <w:spacing w:after="0" w:line="240" w:lineRule="auto"/>
        <w:ind w:firstLine="283"/>
        <w:jc w:val="both"/>
        <w:rPr>
          <w:rFonts w:ascii="Verdana" w:hAnsi="Verdana"/>
          <w:color w:val="000000"/>
          <w:sz w:val="20"/>
        </w:rPr>
      </w:pPr>
      <w:r w:rsidRPr="000174EA">
        <w:rPr>
          <w:rFonts w:ascii="Verdana" w:hAnsi="Verdana"/>
          <w:color w:val="000000"/>
          <w:sz w:val="20"/>
        </w:rPr>
        <w:t>“Take a thrip around in the park, lady. ’Twill be ilegant cool and fine.”</w:t>
      </w:r>
    </w:p>
    <w:p w14:paraId="407FD813" w14:textId="77777777" w:rsidR="00875AB1" w:rsidRPr="000174EA" w:rsidRDefault="00875AB1" w:rsidP="000174EA">
      <w:pPr>
        <w:suppressAutoHyphens/>
        <w:spacing w:after="0" w:line="240" w:lineRule="auto"/>
        <w:ind w:firstLine="283"/>
        <w:jc w:val="both"/>
        <w:rPr>
          <w:rFonts w:ascii="Verdana" w:hAnsi="Verdana"/>
          <w:color w:val="000000"/>
          <w:sz w:val="20"/>
        </w:rPr>
      </w:pPr>
      <w:r w:rsidRPr="000174EA">
        <w:rPr>
          <w:rFonts w:ascii="Verdana" w:hAnsi="Verdana"/>
          <w:color w:val="000000"/>
          <w:sz w:val="20"/>
        </w:rPr>
        <w:t>“Just as you like,” answered the fare, pleasantly.</w:t>
      </w:r>
    </w:p>
    <w:p w14:paraId="039115B1" w14:textId="77777777" w:rsidR="00875AB1" w:rsidRPr="000174EA" w:rsidRDefault="00875AB1" w:rsidP="000174EA">
      <w:pPr>
        <w:suppressAutoHyphens/>
        <w:spacing w:after="0" w:line="240" w:lineRule="auto"/>
        <w:ind w:firstLine="283"/>
        <w:jc w:val="both"/>
        <w:rPr>
          <w:rFonts w:ascii="Verdana" w:hAnsi="Verdana"/>
          <w:color w:val="000000"/>
          <w:sz w:val="20"/>
        </w:rPr>
      </w:pPr>
      <w:r w:rsidRPr="000174EA">
        <w:rPr>
          <w:rFonts w:ascii="Verdana" w:hAnsi="Verdana"/>
          <w:color w:val="000000"/>
          <w:sz w:val="20"/>
        </w:rPr>
        <w:t>The cab headed for Fifth avenue and sped up that perfect street. Jerry bounced and swayed in his seat. The potent fluids of McGary were disquieted and they sent new fumes to his head. He sang an ancient song of Killisnook and brandished his whip like a baton.</w:t>
      </w:r>
    </w:p>
    <w:p w14:paraId="6FF9D109" w14:textId="77777777" w:rsidR="00875AB1" w:rsidRPr="000174EA" w:rsidRDefault="00875AB1" w:rsidP="000174EA">
      <w:pPr>
        <w:suppressAutoHyphens/>
        <w:spacing w:after="0" w:line="240" w:lineRule="auto"/>
        <w:ind w:firstLine="283"/>
        <w:jc w:val="both"/>
        <w:rPr>
          <w:rFonts w:ascii="Verdana" w:hAnsi="Verdana"/>
          <w:color w:val="000000"/>
          <w:sz w:val="20"/>
        </w:rPr>
      </w:pPr>
      <w:r w:rsidRPr="000174EA">
        <w:rPr>
          <w:rFonts w:ascii="Verdana" w:hAnsi="Verdana"/>
          <w:color w:val="000000"/>
          <w:sz w:val="20"/>
        </w:rPr>
        <w:t>Inside the cab the fare sat up straight on the cushions, looking to right and left at the lights and houses. Even in the shadowed hansom her eyes shone like stars at twilight.</w:t>
      </w:r>
    </w:p>
    <w:p w14:paraId="5DD526C7" w14:textId="77777777" w:rsidR="00875AB1" w:rsidRPr="000174EA" w:rsidRDefault="00875AB1" w:rsidP="000174EA">
      <w:pPr>
        <w:suppressAutoHyphens/>
        <w:spacing w:after="0" w:line="240" w:lineRule="auto"/>
        <w:ind w:firstLine="283"/>
        <w:jc w:val="both"/>
        <w:rPr>
          <w:rFonts w:ascii="Verdana" w:hAnsi="Verdana"/>
          <w:color w:val="000000"/>
          <w:sz w:val="20"/>
        </w:rPr>
      </w:pPr>
      <w:bookmarkStart w:id="4" w:name="page_116"/>
      <w:bookmarkEnd w:id="4"/>
      <w:r w:rsidRPr="000174EA">
        <w:rPr>
          <w:rFonts w:ascii="Verdana" w:hAnsi="Verdana"/>
          <w:color w:val="000000"/>
          <w:sz w:val="20"/>
        </w:rPr>
        <w:t>When they reached Fifty-ninth street Jerry’s head was bobbing and his reins were slack. But his horse turned in through the park gate and began the old familiar nocturnal round. And then the fare leaned back, entranced, and breathed deep the clean, wholesome odours of grass and leaf and bloom. And the wise beast in the shafts, knowing his ground, struck into his by-the-hour gait and kept to the right of the road.</w:t>
      </w:r>
    </w:p>
    <w:p w14:paraId="553D7855" w14:textId="77777777" w:rsidR="00875AB1" w:rsidRPr="000174EA" w:rsidRDefault="00875AB1" w:rsidP="000174EA">
      <w:pPr>
        <w:suppressAutoHyphens/>
        <w:spacing w:after="0" w:line="240" w:lineRule="auto"/>
        <w:ind w:firstLine="283"/>
        <w:jc w:val="both"/>
        <w:rPr>
          <w:rFonts w:ascii="Verdana" w:hAnsi="Verdana"/>
          <w:color w:val="000000"/>
          <w:sz w:val="20"/>
        </w:rPr>
      </w:pPr>
      <w:r w:rsidRPr="000174EA">
        <w:rPr>
          <w:rFonts w:ascii="Verdana" w:hAnsi="Verdana"/>
          <w:color w:val="000000"/>
          <w:sz w:val="20"/>
        </w:rPr>
        <w:t>Habit also struggled successfully against Jerry’s increasing torpor. He raised the hatch of his storm-tossed vessel and made the inquiry that cabbies do make in the park.</w:t>
      </w:r>
    </w:p>
    <w:p w14:paraId="323E3F21" w14:textId="77777777" w:rsidR="00875AB1" w:rsidRPr="000174EA" w:rsidRDefault="00875AB1" w:rsidP="000174EA">
      <w:pPr>
        <w:suppressAutoHyphens/>
        <w:spacing w:after="0" w:line="240" w:lineRule="auto"/>
        <w:ind w:firstLine="283"/>
        <w:jc w:val="both"/>
        <w:rPr>
          <w:rFonts w:ascii="Verdana" w:hAnsi="Verdana"/>
          <w:color w:val="000000"/>
          <w:sz w:val="20"/>
        </w:rPr>
      </w:pPr>
      <w:r w:rsidRPr="000174EA">
        <w:rPr>
          <w:rFonts w:ascii="Verdana" w:hAnsi="Verdana"/>
          <w:color w:val="000000"/>
          <w:sz w:val="20"/>
        </w:rPr>
        <w:t>“Like shtop at the Cas-sino, lady? Gezzer r’freshm’s, ’n lish’n the music. Ev’body shtops.”</w:t>
      </w:r>
    </w:p>
    <w:p w14:paraId="19089E32" w14:textId="77777777" w:rsidR="00875AB1" w:rsidRPr="000174EA" w:rsidRDefault="00875AB1" w:rsidP="000174EA">
      <w:pPr>
        <w:suppressAutoHyphens/>
        <w:spacing w:after="0" w:line="240" w:lineRule="auto"/>
        <w:ind w:firstLine="283"/>
        <w:jc w:val="both"/>
        <w:rPr>
          <w:rFonts w:ascii="Verdana" w:hAnsi="Verdana"/>
          <w:color w:val="000000"/>
          <w:sz w:val="20"/>
        </w:rPr>
      </w:pPr>
      <w:r w:rsidRPr="000174EA">
        <w:rPr>
          <w:rFonts w:ascii="Verdana" w:hAnsi="Verdana"/>
          <w:color w:val="000000"/>
          <w:sz w:val="20"/>
        </w:rPr>
        <w:t>“I think that would be nice,” said the fare.</w:t>
      </w:r>
    </w:p>
    <w:p w14:paraId="7AA9A965" w14:textId="77777777" w:rsidR="00875AB1" w:rsidRPr="000174EA" w:rsidRDefault="00875AB1" w:rsidP="000174EA">
      <w:pPr>
        <w:suppressAutoHyphens/>
        <w:spacing w:after="0" w:line="240" w:lineRule="auto"/>
        <w:ind w:firstLine="283"/>
        <w:jc w:val="both"/>
        <w:rPr>
          <w:rFonts w:ascii="Verdana" w:hAnsi="Verdana"/>
          <w:color w:val="000000"/>
          <w:sz w:val="20"/>
        </w:rPr>
      </w:pPr>
      <w:r w:rsidRPr="000174EA">
        <w:rPr>
          <w:rFonts w:ascii="Verdana" w:hAnsi="Verdana"/>
          <w:color w:val="000000"/>
          <w:sz w:val="20"/>
        </w:rPr>
        <w:t>They reined up with a plunge at the Casino entrance. The cab doors flew open. The fare stepped directly upon the floor. At once she was caught in a web of ravishing music and dazzled by a panorama of lights and colours. Some one slipped a little square card into her hand on which was printed a number—34. She looked around and saw her cab twenty yards away already lining up in its place among the waiting mass of carriages, cabs and motor cars. And then a man who seemed to be all shirt-front danced backward before her; and next she was seated at a little table by a railing over which climbed a jessamine vine.</w:t>
      </w:r>
    </w:p>
    <w:p w14:paraId="59D48199" w14:textId="77777777" w:rsidR="00875AB1" w:rsidRPr="000174EA" w:rsidRDefault="00875AB1" w:rsidP="000174EA">
      <w:pPr>
        <w:suppressAutoHyphens/>
        <w:spacing w:after="0" w:line="240" w:lineRule="auto"/>
        <w:ind w:firstLine="283"/>
        <w:jc w:val="both"/>
        <w:rPr>
          <w:rFonts w:ascii="Verdana" w:hAnsi="Verdana"/>
          <w:color w:val="000000"/>
          <w:sz w:val="20"/>
        </w:rPr>
      </w:pPr>
      <w:r w:rsidRPr="000174EA">
        <w:rPr>
          <w:rFonts w:ascii="Verdana" w:hAnsi="Verdana"/>
          <w:color w:val="000000"/>
          <w:sz w:val="20"/>
        </w:rPr>
        <w:t>There seemed to be a wordless invitation to purchase; she consulted a collection of small coins in a thin purse, and received from them license to order a glass of beer. There she sat, inhaling and absorbing it all—the new-coloured, new-shaped life in a fairy palace in an enchanted wood.</w:t>
      </w:r>
    </w:p>
    <w:p w14:paraId="487CB8CD" w14:textId="77777777" w:rsidR="00875AB1" w:rsidRPr="000174EA" w:rsidRDefault="00875AB1" w:rsidP="000174EA">
      <w:pPr>
        <w:suppressAutoHyphens/>
        <w:spacing w:after="0" w:line="240" w:lineRule="auto"/>
        <w:ind w:firstLine="283"/>
        <w:jc w:val="both"/>
        <w:rPr>
          <w:rFonts w:ascii="Verdana" w:hAnsi="Verdana"/>
          <w:color w:val="000000"/>
          <w:sz w:val="20"/>
        </w:rPr>
      </w:pPr>
      <w:r w:rsidRPr="000174EA">
        <w:rPr>
          <w:rFonts w:ascii="Verdana" w:hAnsi="Verdana"/>
          <w:color w:val="000000"/>
          <w:sz w:val="20"/>
        </w:rPr>
        <w:t xml:space="preserve">At fifty tables sat princes and queens clad in all the silks and gems of the world. And now and then one of them would look curiously at Jerry’s fare. They saw a plain figure dressed in a pink silk of the kind that is tempered by the word </w:t>
      </w:r>
      <w:bookmarkStart w:id="5" w:name="page_117"/>
      <w:bookmarkEnd w:id="5"/>
      <w:r w:rsidRPr="000174EA">
        <w:rPr>
          <w:rFonts w:ascii="Verdana" w:hAnsi="Verdana"/>
          <w:color w:val="000000"/>
          <w:sz w:val="20"/>
        </w:rPr>
        <w:t>“foulard,” and a plain face that wore a look of love of life that the queens envied.</w:t>
      </w:r>
    </w:p>
    <w:p w14:paraId="73CA71BA" w14:textId="77777777" w:rsidR="00875AB1" w:rsidRPr="000174EA" w:rsidRDefault="00875AB1" w:rsidP="000174EA">
      <w:pPr>
        <w:suppressAutoHyphens/>
        <w:spacing w:after="0" w:line="240" w:lineRule="auto"/>
        <w:ind w:firstLine="283"/>
        <w:jc w:val="both"/>
        <w:rPr>
          <w:rFonts w:ascii="Verdana" w:hAnsi="Verdana"/>
          <w:color w:val="000000"/>
          <w:sz w:val="20"/>
        </w:rPr>
      </w:pPr>
      <w:r w:rsidRPr="000174EA">
        <w:rPr>
          <w:rFonts w:ascii="Verdana" w:hAnsi="Verdana"/>
          <w:color w:val="000000"/>
          <w:sz w:val="20"/>
        </w:rPr>
        <w:t xml:space="preserve">Twice the long hands of the clocks went round, Royalties thinned from their </w:t>
      </w:r>
      <w:r w:rsidRPr="000174EA">
        <w:rPr>
          <w:rStyle w:val="0Text"/>
          <w:rFonts w:ascii="Verdana" w:hAnsi="Verdana"/>
          <w:color w:val="000000"/>
          <w:sz w:val="20"/>
        </w:rPr>
        <w:t>al fresco</w:t>
      </w:r>
      <w:r w:rsidRPr="000174EA">
        <w:rPr>
          <w:rFonts w:ascii="Verdana" w:hAnsi="Verdana"/>
          <w:color w:val="000000"/>
          <w:sz w:val="20"/>
        </w:rPr>
        <w:t xml:space="preserve"> thrones, and buzzed or clattered away in their vehicles of state. The music retired into cases of wood and bags of leather and baize. Waiters removed cloths pointedly near the plain figure sitting almost alone.</w:t>
      </w:r>
    </w:p>
    <w:p w14:paraId="3879E3EF" w14:textId="77777777" w:rsidR="00875AB1" w:rsidRPr="000174EA" w:rsidRDefault="00875AB1" w:rsidP="000174EA">
      <w:pPr>
        <w:suppressAutoHyphens/>
        <w:spacing w:after="0" w:line="240" w:lineRule="auto"/>
        <w:ind w:firstLine="283"/>
        <w:jc w:val="both"/>
        <w:rPr>
          <w:rFonts w:ascii="Verdana" w:hAnsi="Verdana"/>
          <w:color w:val="000000"/>
          <w:sz w:val="20"/>
        </w:rPr>
      </w:pPr>
      <w:r w:rsidRPr="000174EA">
        <w:rPr>
          <w:rFonts w:ascii="Verdana" w:hAnsi="Verdana"/>
          <w:color w:val="000000"/>
          <w:sz w:val="20"/>
        </w:rPr>
        <w:t>Jerry’s fare rose, and held out her numbered card simply:</w:t>
      </w:r>
    </w:p>
    <w:p w14:paraId="372A08F0" w14:textId="77777777" w:rsidR="00875AB1" w:rsidRPr="000174EA" w:rsidRDefault="00875AB1" w:rsidP="000174EA">
      <w:pPr>
        <w:suppressAutoHyphens/>
        <w:spacing w:after="0" w:line="240" w:lineRule="auto"/>
        <w:ind w:firstLine="283"/>
        <w:jc w:val="both"/>
        <w:rPr>
          <w:rFonts w:ascii="Verdana" w:hAnsi="Verdana"/>
          <w:color w:val="000000"/>
          <w:sz w:val="20"/>
        </w:rPr>
      </w:pPr>
      <w:r w:rsidRPr="000174EA">
        <w:rPr>
          <w:rFonts w:ascii="Verdana" w:hAnsi="Verdana"/>
          <w:color w:val="000000"/>
          <w:sz w:val="20"/>
        </w:rPr>
        <w:t>“Is there anything coming on the ticket?” she asked.</w:t>
      </w:r>
    </w:p>
    <w:p w14:paraId="62A5B31B" w14:textId="77777777" w:rsidR="00875AB1" w:rsidRPr="000174EA" w:rsidRDefault="00875AB1" w:rsidP="000174EA">
      <w:pPr>
        <w:suppressAutoHyphens/>
        <w:spacing w:after="0" w:line="240" w:lineRule="auto"/>
        <w:ind w:firstLine="283"/>
        <w:jc w:val="both"/>
        <w:rPr>
          <w:rFonts w:ascii="Verdana" w:hAnsi="Verdana"/>
          <w:color w:val="000000"/>
          <w:sz w:val="20"/>
        </w:rPr>
      </w:pPr>
      <w:r w:rsidRPr="000174EA">
        <w:rPr>
          <w:rFonts w:ascii="Verdana" w:hAnsi="Verdana"/>
          <w:color w:val="000000"/>
          <w:sz w:val="20"/>
        </w:rPr>
        <w:t>A waiter told her it was her cab check, and that she should give it to the man at the entrance. This man took it, and called the number. Only three hansoms stood in line. The driver of one of them went and routed out Jerry asleep in his cab. He swore deeply, climbed to the captain’s bridge and steered his craft to the pier. His fare entered, and the cab whirled into the cool fastnesses of the park along the shortest homeward cuts.</w:t>
      </w:r>
    </w:p>
    <w:p w14:paraId="09D4FD6F" w14:textId="77777777" w:rsidR="00875AB1" w:rsidRPr="000174EA" w:rsidRDefault="00875AB1" w:rsidP="000174EA">
      <w:pPr>
        <w:suppressAutoHyphens/>
        <w:spacing w:after="0" w:line="240" w:lineRule="auto"/>
        <w:ind w:firstLine="283"/>
        <w:jc w:val="both"/>
        <w:rPr>
          <w:rFonts w:ascii="Verdana" w:hAnsi="Verdana"/>
          <w:color w:val="000000"/>
          <w:sz w:val="20"/>
        </w:rPr>
      </w:pPr>
      <w:r w:rsidRPr="000174EA">
        <w:rPr>
          <w:rFonts w:ascii="Verdana" w:hAnsi="Verdana"/>
          <w:color w:val="000000"/>
          <w:sz w:val="20"/>
        </w:rPr>
        <w:t>At the gate a glimmer of reason in the form of sudden suspicion seized upon Jerry’s beclouded mind. One or two things occurred to him. He stopped his horse, raised the trap and dropped his phonographic voice, like a lead plummet, through the aperture:</w:t>
      </w:r>
    </w:p>
    <w:p w14:paraId="4B0B5102" w14:textId="77777777" w:rsidR="00875AB1" w:rsidRPr="000174EA" w:rsidRDefault="00875AB1" w:rsidP="000174EA">
      <w:pPr>
        <w:suppressAutoHyphens/>
        <w:spacing w:after="0" w:line="240" w:lineRule="auto"/>
        <w:ind w:firstLine="283"/>
        <w:jc w:val="both"/>
        <w:rPr>
          <w:rFonts w:ascii="Verdana" w:hAnsi="Verdana"/>
          <w:color w:val="000000"/>
          <w:sz w:val="20"/>
        </w:rPr>
      </w:pPr>
      <w:r w:rsidRPr="000174EA">
        <w:rPr>
          <w:rFonts w:ascii="Verdana" w:hAnsi="Verdana"/>
          <w:color w:val="000000"/>
          <w:sz w:val="20"/>
        </w:rPr>
        <w:t>“I want to see four dollars before goin’ any further on th’ thrip. Have ye got th’ dough?”</w:t>
      </w:r>
    </w:p>
    <w:p w14:paraId="0C2F90B9" w14:textId="77777777" w:rsidR="00875AB1" w:rsidRPr="000174EA" w:rsidRDefault="00875AB1" w:rsidP="000174EA">
      <w:pPr>
        <w:suppressAutoHyphens/>
        <w:spacing w:after="0" w:line="240" w:lineRule="auto"/>
        <w:ind w:firstLine="283"/>
        <w:jc w:val="both"/>
        <w:rPr>
          <w:rFonts w:ascii="Verdana" w:hAnsi="Verdana"/>
          <w:color w:val="000000"/>
          <w:sz w:val="20"/>
        </w:rPr>
      </w:pPr>
      <w:r w:rsidRPr="000174EA">
        <w:rPr>
          <w:rFonts w:ascii="Verdana" w:hAnsi="Verdana"/>
          <w:color w:val="000000"/>
          <w:sz w:val="20"/>
        </w:rPr>
        <w:t>“Four dollars!” laughed the fare, softly, “dear me, no. I’ve only got a few pennies and a dime or two.”</w:t>
      </w:r>
    </w:p>
    <w:p w14:paraId="17CFB844" w14:textId="77777777" w:rsidR="00875AB1" w:rsidRPr="000174EA" w:rsidRDefault="00875AB1" w:rsidP="000174EA">
      <w:pPr>
        <w:suppressAutoHyphens/>
        <w:spacing w:after="0" w:line="240" w:lineRule="auto"/>
        <w:ind w:firstLine="283"/>
        <w:jc w:val="both"/>
        <w:rPr>
          <w:rFonts w:ascii="Verdana" w:hAnsi="Verdana"/>
          <w:color w:val="000000"/>
          <w:sz w:val="20"/>
        </w:rPr>
      </w:pPr>
      <w:r w:rsidRPr="000174EA">
        <w:rPr>
          <w:rFonts w:ascii="Verdana" w:hAnsi="Verdana"/>
          <w:color w:val="000000"/>
          <w:sz w:val="20"/>
        </w:rPr>
        <w:t xml:space="preserve">Jerry shut down the trap and slashed his oat-fed horse. The clatter of hoofs strangled but could not drown the sound of his profanity. He shouted choking and gurgling curses at the starry heavens; he cut viciously with his whip at passing vehicles; he scattered fierce and ever-changing oaths and imprecations along the streets, so that a late truck </w:t>
      </w:r>
      <w:r w:rsidRPr="000174EA">
        <w:rPr>
          <w:rFonts w:ascii="Verdana" w:hAnsi="Verdana"/>
          <w:color w:val="000000"/>
          <w:sz w:val="20"/>
        </w:rPr>
        <w:lastRenderedPageBreak/>
        <w:t>driver, crawling homeward, heard and was abashed. But he knew his recourse, and made for it at a gallop.</w:t>
      </w:r>
    </w:p>
    <w:p w14:paraId="16DCBEE1" w14:textId="77777777" w:rsidR="00875AB1" w:rsidRPr="000174EA" w:rsidRDefault="00875AB1" w:rsidP="000174EA">
      <w:pPr>
        <w:suppressAutoHyphens/>
        <w:spacing w:after="0" w:line="240" w:lineRule="auto"/>
        <w:ind w:firstLine="283"/>
        <w:jc w:val="both"/>
        <w:rPr>
          <w:rFonts w:ascii="Verdana" w:hAnsi="Verdana"/>
          <w:color w:val="000000"/>
          <w:sz w:val="20"/>
        </w:rPr>
      </w:pPr>
      <w:r w:rsidRPr="000174EA">
        <w:rPr>
          <w:rFonts w:ascii="Verdana" w:hAnsi="Verdana"/>
          <w:color w:val="000000"/>
          <w:sz w:val="20"/>
        </w:rPr>
        <w:t xml:space="preserve">At the house with the green lights beside the steps he </w:t>
      </w:r>
      <w:bookmarkStart w:id="6" w:name="page_118"/>
      <w:bookmarkEnd w:id="6"/>
      <w:r w:rsidRPr="000174EA">
        <w:rPr>
          <w:rFonts w:ascii="Verdana" w:hAnsi="Verdana"/>
          <w:color w:val="000000"/>
          <w:sz w:val="20"/>
        </w:rPr>
        <w:t>pulled up. He flung wide the cab doors and tumbled heavily to the ground.</w:t>
      </w:r>
    </w:p>
    <w:p w14:paraId="2D937DBA" w14:textId="77777777" w:rsidR="00875AB1" w:rsidRPr="000174EA" w:rsidRDefault="00875AB1" w:rsidP="000174EA">
      <w:pPr>
        <w:suppressAutoHyphens/>
        <w:spacing w:after="0" w:line="240" w:lineRule="auto"/>
        <w:ind w:firstLine="283"/>
        <w:jc w:val="both"/>
        <w:rPr>
          <w:rFonts w:ascii="Verdana" w:hAnsi="Verdana"/>
          <w:color w:val="000000"/>
          <w:sz w:val="20"/>
        </w:rPr>
      </w:pPr>
      <w:r w:rsidRPr="000174EA">
        <w:rPr>
          <w:rFonts w:ascii="Verdana" w:hAnsi="Verdana"/>
          <w:color w:val="000000"/>
          <w:sz w:val="20"/>
        </w:rPr>
        <w:t>“Come on, you,” he said, roughly.</w:t>
      </w:r>
    </w:p>
    <w:p w14:paraId="0E4B270F" w14:textId="77777777" w:rsidR="00875AB1" w:rsidRPr="000174EA" w:rsidRDefault="00875AB1" w:rsidP="000174EA">
      <w:pPr>
        <w:suppressAutoHyphens/>
        <w:spacing w:after="0" w:line="240" w:lineRule="auto"/>
        <w:ind w:firstLine="283"/>
        <w:jc w:val="both"/>
        <w:rPr>
          <w:rFonts w:ascii="Verdana" w:hAnsi="Verdana"/>
          <w:color w:val="000000"/>
          <w:sz w:val="20"/>
        </w:rPr>
      </w:pPr>
      <w:r w:rsidRPr="000174EA">
        <w:rPr>
          <w:rFonts w:ascii="Verdana" w:hAnsi="Verdana"/>
          <w:color w:val="000000"/>
          <w:sz w:val="20"/>
        </w:rPr>
        <w:t>His fare came forth with the Casino dreamy smile still on her plain face. Jerry took her by the arm and led her into the police station. A gray-moustached sergeant looked keenly across the desk. He and the cabby were no strangers.</w:t>
      </w:r>
    </w:p>
    <w:p w14:paraId="74261FCC" w14:textId="77777777" w:rsidR="00875AB1" w:rsidRPr="000174EA" w:rsidRDefault="00875AB1" w:rsidP="000174EA">
      <w:pPr>
        <w:suppressAutoHyphens/>
        <w:spacing w:after="0" w:line="240" w:lineRule="auto"/>
        <w:ind w:firstLine="283"/>
        <w:jc w:val="both"/>
        <w:rPr>
          <w:rFonts w:ascii="Verdana" w:hAnsi="Verdana"/>
          <w:color w:val="000000"/>
          <w:sz w:val="20"/>
        </w:rPr>
      </w:pPr>
      <w:r w:rsidRPr="000174EA">
        <w:rPr>
          <w:rFonts w:ascii="Verdana" w:hAnsi="Verdana"/>
          <w:color w:val="000000"/>
          <w:sz w:val="20"/>
        </w:rPr>
        <w:t>“Sargeant,” began Jerry in his old raucous, martyred, thunderous tones of complaint. “I’ve got a fare here that—”</w:t>
      </w:r>
    </w:p>
    <w:p w14:paraId="759EBB89" w14:textId="77777777" w:rsidR="00875AB1" w:rsidRPr="000174EA" w:rsidRDefault="00875AB1" w:rsidP="000174EA">
      <w:pPr>
        <w:suppressAutoHyphens/>
        <w:spacing w:after="0" w:line="240" w:lineRule="auto"/>
        <w:ind w:firstLine="283"/>
        <w:jc w:val="both"/>
        <w:rPr>
          <w:rFonts w:ascii="Verdana" w:hAnsi="Verdana"/>
          <w:color w:val="000000"/>
          <w:sz w:val="20"/>
        </w:rPr>
      </w:pPr>
      <w:r w:rsidRPr="000174EA">
        <w:rPr>
          <w:rFonts w:ascii="Verdana" w:hAnsi="Verdana"/>
          <w:color w:val="000000"/>
          <w:sz w:val="20"/>
        </w:rPr>
        <w:t>Jerry paused. He drew a knotted, red hand across his brow. The fog set up by McGary was beginning to clear away.</w:t>
      </w:r>
    </w:p>
    <w:p w14:paraId="658D5C4C" w14:textId="77777777" w:rsidR="00875AB1" w:rsidRPr="000174EA" w:rsidRDefault="00875AB1" w:rsidP="000174EA">
      <w:pPr>
        <w:suppressAutoHyphens/>
        <w:spacing w:after="0" w:line="240" w:lineRule="auto"/>
        <w:ind w:firstLine="283"/>
        <w:jc w:val="both"/>
        <w:rPr>
          <w:rFonts w:ascii="Verdana" w:hAnsi="Verdana"/>
          <w:color w:val="000000"/>
          <w:sz w:val="20"/>
        </w:rPr>
      </w:pPr>
      <w:r w:rsidRPr="000174EA">
        <w:rPr>
          <w:rFonts w:ascii="Verdana" w:hAnsi="Verdana"/>
          <w:color w:val="000000"/>
          <w:sz w:val="20"/>
        </w:rPr>
        <w:t>“A fare, sargeant,” he continued, with a grin, “that I want to inthroduce to ye. It’s me wife that I married at ould man Walsh’s this avening. And a divil of a time we had, ’tis thrue. Shake hands wid th’ sargeant, Norah, and we’ll be off to home.”</w:t>
      </w:r>
    </w:p>
    <w:p w14:paraId="7B1AAE3E" w14:textId="77777777" w:rsidR="00875AB1" w:rsidRPr="000174EA" w:rsidRDefault="00875AB1" w:rsidP="000174EA">
      <w:pPr>
        <w:suppressAutoHyphens/>
        <w:spacing w:after="0" w:line="240" w:lineRule="auto"/>
        <w:ind w:firstLine="283"/>
        <w:jc w:val="both"/>
        <w:rPr>
          <w:rFonts w:ascii="Verdana" w:hAnsi="Verdana"/>
          <w:color w:val="000000"/>
          <w:sz w:val="20"/>
        </w:rPr>
      </w:pPr>
      <w:r w:rsidRPr="000174EA">
        <w:rPr>
          <w:rFonts w:ascii="Verdana" w:hAnsi="Verdana"/>
          <w:color w:val="000000"/>
          <w:sz w:val="20"/>
        </w:rPr>
        <w:t>Before stepping into the cab Norah sighed profoundly.</w:t>
      </w:r>
    </w:p>
    <w:p w14:paraId="11ABB343" w14:textId="499B6A2C" w:rsidR="00E868CD" w:rsidRPr="000174EA" w:rsidRDefault="00875AB1" w:rsidP="000174EA">
      <w:pPr>
        <w:suppressAutoHyphens/>
        <w:spacing w:after="0" w:line="240" w:lineRule="auto"/>
        <w:ind w:firstLine="283"/>
        <w:jc w:val="both"/>
        <w:rPr>
          <w:rFonts w:ascii="Verdana" w:hAnsi="Verdana"/>
          <w:color w:val="000000"/>
          <w:sz w:val="20"/>
        </w:rPr>
      </w:pPr>
      <w:r w:rsidRPr="000174EA">
        <w:rPr>
          <w:rFonts w:ascii="Verdana" w:hAnsi="Verdana"/>
          <w:color w:val="000000"/>
          <w:sz w:val="20"/>
        </w:rPr>
        <w:t>“I’ve had such a nice time, Jerry,” said she.</w:t>
      </w:r>
    </w:p>
    <w:sectPr w:rsidR="00E868CD" w:rsidRPr="000174EA" w:rsidSect="000174EA">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6FB99A" w14:textId="77777777" w:rsidR="002B6DB3" w:rsidRDefault="002B6DB3" w:rsidP="000174EA">
      <w:pPr>
        <w:spacing w:after="0" w:line="240" w:lineRule="auto"/>
      </w:pPr>
      <w:r>
        <w:separator/>
      </w:r>
    </w:p>
  </w:endnote>
  <w:endnote w:type="continuationSeparator" w:id="0">
    <w:p w14:paraId="0F9FAE21" w14:textId="77777777" w:rsidR="002B6DB3" w:rsidRDefault="002B6DB3" w:rsidP="000174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JansonTextLTStd-Roman">
    <w:altName w:val="Calibri"/>
    <w:charset w:val="00"/>
    <w:family w:val="auto"/>
    <w:pitch w:val="default"/>
  </w:font>
  <w:font w:name="AdriannaBigSmalls">
    <w:altName w:val="Calibri"/>
    <w:charset w:val="00"/>
    <w:family w:val="auto"/>
    <w:pitch w:val="default"/>
  </w:font>
  <w:font w:name="JansonTextLTStd-Italic">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854DB" w14:textId="77777777" w:rsidR="000174EA" w:rsidRDefault="000174EA" w:rsidP="001038F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DD1B3D6" w14:textId="77777777" w:rsidR="000174EA" w:rsidRDefault="000174EA" w:rsidP="000174E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34BDD" w14:textId="24307AB1" w:rsidR="000174EA" w:rsidRPr="000174EA" w:rsidRDefault="000174EA" w:rsidP="000174EA">
    <w:pPr>
      <w:pStyle w:val="Footer"/>
      <w:ind w:right="360"/>
      <w:rPr>
        <w:rFonts w:ascii="Arial" w:hAnsi="Arial" w:cs="Arial"/>
        <w:color w:val="999999"/>
        <w:sz w:val="20"/>
      </w:rPr>
    </w:pPr>
    <w:r w:rsidRPr="000174E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53E3F" w14:textId="77777777" w:rsidR="000174EA" w:rsidRDefault="000174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1A799A" w14:textId="77777777" w:rsidR="002B6DB3" w:rsidRDefault="002B6DB3" w:rsidP="000174EA">
      <w:pPr>
        <w:spacing w:after="0" w:line="240" w:lineRule="auto"/>
      </w:pPr>
      <w:r>
        <w:separator/>
      </w:r>
    </w:p>
  </w:footnote>
  <w:footnote w:type="continuationSeparator" w:id="0">
    <w:p w14:paraId="2730D9F4" w14:textId="77777777" w:rsidR="002B6DB3" w:rsidRDefault="002B6DB3" w:rsidP="000174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B18BD" w14:textId="77777777" w:rsidR="000174EA" w:rsidRDefault="000174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7FEB3" w14:textId="71DD9296" w:rsidR="000174EA" w:rsidRPr="000174EA" w:rsidRDefault="000174EA" w:rsidP="000174EA">
    <w:pPr>
      <w:pStyle w:val="Header"/>
      <w:rPr>
        <w:rFonts w:ascii="Arial" w:hAnsi="Arial" w:cs="Arial"/>
        <w:color w:val="999999"/>
        <w:sz w:val="20"/>
      </w:rPr>
    </w:pPr>
    <w:r w:rsidRPr="000174E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16482" w14:textId="77777777" w:rsidR="000174EA" w:rsidRDefault="00017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174EA"/>
    <w:rsid w:val="00034616"/>
    <w:rsid w:val="0006063C"/>
    <w:rsid w:val="0015074B"/>
    <w:rsid w:val="0029639D"/>
    <w:rsid w:val="002B6DB3"/>
    <w:rsid w:val="00326F90"/>
    <w:rsid w:val="00412027"/>
    <w:rsid w:val="00875AB1"/>
    <w:rsid w:val="00AA1D8D"/>
    <w:rsid w:val="00B47730"/>
    <w:rsid w:val="00CB0664"/>
    <w:rsid w:val="00E868CD"/>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CFAA7C"/>
  <w14:defaultImageDpi w14:val="300"/>
  <w15:docId w15:val="{758B6995-DB97-4C76-9CAA-B6BFF5813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875AB1"/>
    <w:pPr>
      <w:spacing w:beforeLines="10" w:afterLines="10" w:after="0" w:line="335" w:lineRule="atLeast"/>
    </w:pPr>
    <w:rPr>
      <w:rFonts w:ascii="JansonTextLTStd-Roman" w:eastAsia="JansonTextLTStd-Roman" w:hAnsi="JansonTextLTStd-Roman" w:cs="JansonTextLTStd-Roman"/>
      <w:color w:val="000000"/>
      <w:sz w:val="24"/>
      <w:szCs w:val="24"/>
      <w:lang w:val="en" w:eastAsia="en"/>
    </w:rPr>
  </w:style>
  <w:style w:type="paragraph" w:customStyle="1" w:styleId="Para03">
    <w:name w:val="Para 03"/>
    <w:basedOn w:val="Normal"/>
    <w:qFormat/>
    <w:rsid w:val="00875AB1"/>
    <w:pPr>
      <w:spacing w:beforeLines="200" w:afterLines="200" w:after="0" w:line="434" w:lineRule="atLeast"/>
      <w:jc w:val="center"/>
    </w:pPr>
    <w:rPr>
      <w:rFonts w:ascii="AdriannaBigSmalls" w:eastAsia="AdriannaBigSmalls" w:hAnsi="AdriannaBigSmalls" w:cs="AdriannaBigSmalls"/>
      <w:color w:val="747474"/>
      <w:sz w:val="31"/>
      <w:szCs w:val="31"/>
      <w:lang w:val="en" w:eastAsia="en"/>
    </w:rPr>
  </w:style>
  <w:style w:type="character" w:customStyle="1" w:styleId="0Text">
    <w:name w:val="0 Text"/>
    <w:rsid w:val="00875AB1"/>
    <w:rPr>
      <w:rFonts w:ascii="JansonTextLTStd-Italic" w:eastAsia="JansonTextLTStd-Italic" w:hAnsi="JansonTextLTStd-Italic" w:cs="JansonTextLTStd-Italic"/>
      <w:i/>
      <w:iCs/>
    </w:rPr>
  </w:style>
  <w:style w:type="character" w:styleId="PageNumber">
    <w:name w:val="page number"/>
    <w:basedOn w:val="DefaultParagraphFont"/>
    <w:uiPriority w:val="99"/>
    <w:semiHidden/>
    <w:unhideWhenUsed/>
    <w:rsid w:val="000174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74272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1723</Words>
  <Characters>7911</Characters>
  <Application>Microsoft Office Word</Application>
  <DocSecurity>0</DocSecurity>
  <Lines>134</Lines>
  <Paragraphs>52</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9582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From The Cabby’s Seat</dc:title>
  <dc:subject/>
  <dc:creator>O. Henry</dc:creator>
  <cp:keywords/>
  <dc:description/>
  <cp:lastModifiedBy>Andrey Piskunov</cp:lastModifiedBy>
  <cp:revision>6</cp:revision>
  <dcterms:created xsi:type="dcterms:W3CDTF">2013-12-23T23:15:00Z</dcterms:created>
  <dcterms:modified xsi:type="dcterms:W3CDTF">2025-05-07T22:28:00Z</dcterms:modified>
  <cp:category/>
</cp:coreProperties>
</file>