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01799" w14:textId="77777777" w:rsidR="00CF0A9A" w:rsidRPr="008E4128" w:rsidRDefault="00CF0A9A" w:rsidP="008E4128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8E4128">
        <w:rPr>
          <w:rFonts w:ascii="Verdana" w:hAnsi="Verdana"/>
          <w:color w:val="000000"/>
          <w:sz w:val="32"/>
          <w:lang w:val="ru-RU"/>
        </w:rPr>
        <w:t>Маятник</w:t>
      </w:r>
    </w:p>
    <w:p w14:paraId="37E61203" w14:textId="341559AB" w:rsidR="00CF0A9A" w:rsidRPr="008E4128" w:rsidRDefault="005B69E8" w:rsidP="008E4128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8E4128">
        <w:rPr>
          <w:rFonts w:ascii="Verdana" w:hAnsi="Verdana"/>
          <w:color w:val="000000"/>
          <w:sz w:val="24"/>
          <w:lang w:val="ru-RU"/>
        </w:rPr>
        <w:t>О. Генри</w:t>
      </w:r>
    </w:p>
    <w:p w14:paraId="104DD73B" w14:textId="77777777" w:rsidR="00CF0A9A" w:rsidRPr="008E4128" w:rsidRDefault="00CF0A9A" w:rsidP="008E4128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Перевод М.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Лорие</w:t>
      </w:r>
    </w:p>
    <w:p w14:paraId="1546B99E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4BAB4D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Восемьдесят первая улица... Кому выходить?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прокричал пастух в синем мундире.</w:t>
      </w:r>
    </w:p>
    <w:p w14:paraId="52F79F0F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Стадо баранов-обывателей выбралось из вагона, другое стадо взобралось на его место. Динг-динг! Телячьи вагоны Манхэттенской надземной дороги с грохотом двинулись дальше, а Джон Перкинс спустился по лестнице на улицу вместе со всем выпущенным на волю стадом.</w:t>
      </w:r>
    </w:p>
    <w:p w14:paraId="009DE67C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Джон медленно шел к своей квартире. Медленно, потому что в лексиконе его повседневной жизни не было слов «а вдруг?». Никакие сюрпризы не ожидают человека, который два года как женат и живет в дешевой квартире. По дороге Джон Перкинс с мрачным, унылым цинизмом рисовал себе неизбежный конец скучного дня.</w:t>
      </w:r>
    </w:p>
    <w:p w14:paraId="449FC2F7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Кэти встретит его у дверей поцелуем, пахнущим кольдкремом и тянучками. Он снимет пальто, сядет на жесткую, как асфальт, кушетку и прочтет в вечерней газете о русских и японцах, убитых смертоносным линотипом. На обед будет тушеное мясо, салат, приправленный сапожным лаком, от которого (гарантия!) кожа не трескается и не портится, пареный ревень и клубничное желе, покрасневшее, когда к нему прилепили этикетку: «Химически чистое». После обеда Кэти покажет ему новый квадратик на своем лоскутном одеяле, который разносчик льда отрезал для нее от своего галстука. В половине восьмого они расстелят на диване и креслах газеты, чтобы достойно встретить куски штукатурки, которые посыплются с потолка, когда толстяк из квартиры над ними начнет заниматься гимнастикой. Ровно в восемь Хайки и Муни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мюзик-холлная парочка (без ангажемента) в квартире напротив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 xml:space="preserve">— поддадутся нежному влиянию </w:t>
      </w:r>
      <w:r w:rsidRPr="008E4128">
        <w:rPr>
          <w:rFonts w:ascii="Verdana" w:hAnsi="Verdana"/>
          <w:color w:val="000000"/>
          <w:sz w:val="20"/>
        </w:rPr>
        <w:t>Delirium</w:t>
      </w:r>
      <w:r w:rsidRPr="008E4128">
        <w:rPr>
          <w:rFonts w:ascii="Verdana" w:hAnsi="Verdana"/>
          <w:color w:val="000000"/>
          <w:sz w:val="20"/>
          <w:lang w:val="ru-RU"/>
        </w:rPr>
        <w:t xml:space="preserve"> </w:t>
      </w:r>
      <w:r w:rsidRPr="008E4128">
        <w:rPr>
          <w:rFonts w:ascii="Verdana" w:hAnsi="Verdana"/>
          <w:color w:val="000000"/>
          <w:sz w:val="20"/>
        </w:rPr>
        <w:t>Tremens</w:t>
      </w:r>
      <w:r w:rsidRPr="008E4128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8E4128">
        <w:rPr>
          <w:rFonts w:ascii="Verdana" w:hAnsi="Verdana"/>
          <w:color w:val="000000"/>
          <w:sz w:val="20"/>
          <w:lang w:val="ru-RU"/>
        </w:rPr>
        <w:t xml:space="preserve"> и начнут опрокидывать стулья, в уверенности, что антрепренер Гаммерштейн гонится за ними с контрактом на пятьсот долларов в неделю. Потом жилец из дома по ту сторону двора-колодца усядется у окна со своей флейтой; газ начнет весело утекать в неизвестном направлении; кухонный лифт сойдет с рельсов; швейцар еще раз оттеснит за реку Ялу</w:t>
      </w:r>
      <w:r w:rsidRPr="008E4128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8E4128">
        <w:rPr>
          <w:rFonts w:ascii="Verdana" w:hAnsi="Verdana"/>
          <w:color w:val="000000"/>
          <w:sz w:val="20"/>
          <w:lang w:val="ru-RU"/>
        </w:rPr>
        <w:t xml:space="preserve"> пятерых детей миссис Зеновицкой; дама в бледно-зеленых туфлях спустится вниз в сопровождении шотландского терьера и укрепит над своим звонком и почтовым ящиком карточку с фамилией, которую она носит по четвергам,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и вечерний порядок доходного дома Фрогмора вступит в свои права.</w:t>
      </w:r>
    </w:p>
    <w:p w14:paraId="4007661B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Джон Перкинс знал, что все будет именно так. И еще он знал, что в четверть девятого он соберется с духом и потянется за шляпой, а жена его произнесет раздраженным тоном следующие слова:</w:t>
      </w:r>
    </w:p>
    <w:p w14:paraId="76E50015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Куда это вы, Джон Перкинс, хотела бы я знать?</w:t>
      </w:r>
    </w:p>
    <w:p w14:paraId="4A412382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Думаю заглянуть к Мак-Клоски,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ответит он,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сыграть партию-другую с приятелями.</w:t>
      </w:r>
    </w:p>
    <w:p w14:paraId="3FFC120F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За последнее время это вошло у него в привычку. В десять или в одиннадцать он возвращался домой. Иногда Кэти уже спала, иногда поджидала его, готовая растопить в тигеле своего гнева еще немного позолоты со стальных цепей брака. За эти дела Купидону придется ответить, когда он предстанет перед Страшным судом со своими жертвами из доходного дома Фрогмора.</w:t>
      </w:r>
    </w:p>
    <w:p w14:paraId="444DAF80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В этот вечер Джон Перкинс, войдя к себе, обнаружил поразительное нарушение повседневной рутины. Кэти не встретила его в прихожей своим сердечным аптечным поцелуем. В квартире царил зловещий беспорядок. Вещи Кэти были раскиданы повсюду. Туфли валялись посреди комнаты, щипцы для завивки, банты, халат, коробка с пудрой были брошены как попало на комоде и на стульях. Это было совсем не свойственно Кэти. У Джона упало сердце, когда он увидел гребенку с кудрявым облачком ее каштановых волос в зубьях. Кэти, очевидно, спешила и страшно волновалась,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 xml:space="preserve">— обычно она старательно прятала эти волосы в голубую </w:t>
      </w:r>
      <w:r w:rsidRPr="008E4128">
        <w:rPr>
          <w:rFonts w:ascii="Verdana" w:hAnsi="Verdana"/>
          <w:color w:val="000000"/>
          <w:sz w:val="20"/>
          <w:lang w:val="ru-RU"/>
        </w:rPr>
        <w:lastRenderedPageBreak/>
        <w:t>вазочку на камине, чтобы когда-нибудь создать из них мечту каждой женщины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накладку.</w:t>
      </w:r>
    </w:p>
    <w:p w14:paraId="7352AA79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На видном месте, привязанная веревочкой к газовому рожку, висела сложенная бумажка. Джон схватил ее. Это была записка от Кэти:</w:t>
      </w:r>
    </w:p>
    <w:p w14:paraId="4562D027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AD84D18" w14:textId="77777777" w:rsidR="00CF0A9A" w:rsidRPr="008E4128" w:rsidRDefault="00CF0A9A" w:rsidP="008E4128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8E4128">
        <w:rPr>
          <w:rFonts w:ascii="Verdana" w:hAnsi="Verdana"/>
          <w:color w:val="000000"/>
          <w:sz w:val="20"/>
        </w:rPr>
        <w:t>«Дорогой Джон, только что получила телеграмму, что мама очень больна. Еду поездом четыре тридцать. Мой брат Сэм встретит меня на станции. В леднике есть холодная баранина. Надеюсь, что это у нее не ангина. Заплати молочнику 50 центов. Прошлой весной у нее тоже был тяжелый приступ. Не забудь написать в Газовую компанию про счетчик, твои хорошие носки в верхнем ящике. Завтра напишу. Тороплюсь.</w:t>
      </w:r>
    </w:p>
    <w:p w14:paraId="57128542" w14:textId="77777777" w:rsidR="00CF0A9A" w:rsidRPr="008E4128" w:rsidRDefault="00CF0A9A" w:rsidP="008E4128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i w:val="0"/>
          <w:iCs w:val="0"/>
          <w:color w:val="000000"/>
          <w:sz w:val="20"/>
        </w:rPr>
      </w:pPr>
      <w:r w:rsidRPr="008E4128">
        <w:rPr>
          <w:rFonts w:ascii="Verdana" w:hAnsi="Verdana"/>
          <w:b w:val="0"/>
          <w:i w:val="0"/>
          <w:iCs w:val="0"/>
          <w:color w:val="000000"/>
          <w:sz w:val="20"/>
        </w:rPr>
        <w:t>Кэти».</w:t>
      </w:r>
    </w:p>
    <w:p w14:paraId="7C8F1269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7C23365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За два года супружеской жизни они еще не провели врозь ни одной ночи. Джон с озадаченным видом перечитал записку. Неизменный порядок его жизни был нарушен, и это ошеломило его.</w:t>
      </w:r>
    </w:p>
    <w:p w14:paraId="103A56E0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На спинке стула висел, наводя грусть своей пустотой и бесформенностью, красный с черными крапинками фартук, который Кэти всегда надевала, когда подавала обед. Ее будничные платья были разбросаны впопыхах где попало. Бумажный пакетик с ее любимыми тянучками лежал еще не развязанный. Газета валялась на полу, зияя четырехугольным отверстием в том месте, где из нее вырезали расписание поездов. Все в комнате говорило об утрате, о том, что жизнь и душа отлетели от нее. Джон Перкинс стоял среди мертвых развалин, и странное, тоскливое чувство наполняло его сердце.</w:t>
      </w:r>
    </w:p>
    <w:p w14:paraId="29239728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Он начал, как умел, наводить порядок в квартире. Когда он дотронулся до платьев Кэти, его охватил страх. Он никогда не задумывался о том, чем была бы его жизнь без Кэти. Она так растворилась в его существовании, что стала как воздух, которым он дышал,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необходимой, но почти незаметной. Теперь она внезапно ушла, скрылась, исчезла, будто ее никогда и не было. Конечно, это только на несколько дней, самое большее на неделю или две, но ему уже казалось, что сама смерть протянула перст к его прочному и спокойному убежищу.</w:t>
      </w:r>
    </w:p>
    <w:p w14:paraId="556AB3D2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Джон достал из ледника холодную баранину, сварил кофе и в одиночестве уселся за еду, лицом к лицу с наглым свидетельством о химической чистоте клубничного желе. В сияющем ореоле, среди утраченных благ, предстали перед ним призраки тушеного мяса и салата с сапожным лаком. Его очаг разрушен. Заболевшая теща повергла в прах его ларов и пенатов. Пообедав в одиночестве, Джон сел у окна.</w:t>
      </w:r>
    </w:p>
    <w:p w14:paraId="79815468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Курить ему не хотелось. За окном шумел город, звал его включиться в хоровод бездумного веселья. Ночь принадлежала ему. Он может уйти, ни у кого не спрашиваясь, и окунуться в море удовольствий, как любой свободный, веселый холостяк. Он может кутить хоть до зари, и гневная Кэти не будет поджидать его с чашей, содержащей осадок его радости. Он может, если захочет, играть на бильярде у Мак-Клоски со своими шумными приятелями, пока Аврора не затмит своим светом электрические лампы. Цепи Гименея, которые всегда сдерживали его, даже если доходный дом Фрогмора становился ему невмоготу, теперь ослабли,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Кэти уехала.</w:t>
      </w:r>
    </w:p>
    <w:p w14:paraId="719000CE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Джон Перкинс не привык анализировать свои чувства. Но, сидя в покинутой Кэти гостиной (десять на двенадцать футов), он безошибочно угадал, почему ему так нехорошо. Он понял, что Кэти необходима для его счастья. Его чувство к ней, убаюканное монотонным бытом, разом пробудилось от сознания, что ее нет. Разве не внушают нам беспрестанно при помощи поговорок, проповедей и басен, что мы только тогда начинаем ценить песню, когда упорхнет сладкоголосая птичка, или ту же мысль в других, не менее цветистых и правильных формулировках?</w:t>
      </w:r>
    </w:p>
    <w:p w14:paraId="3C7BD5BF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«Ну и дубина же я,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размышлял Джон Перкинс.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Как я обращаюсь с Кэти? Каждый вечер играю на бильярде и выпиваю с дружками, вместо того чтобы посидеть с ней дома. Бедная девочка всегда одна, без всяких развлечений, а я так себя веду! Джон Перкинс, ты последний негодяй. Но я постараюсь загладить свою вину. Я буду водить мою девочку в театр, развлекать ее. И немедленно покончу с Мак-Клоски и всей этой шайкой».</w:t>
      </w:r>
    </w:p>
    <w:p w14:paraId="75C3E46A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 xml:space="preserve">А за окном город шумел, звал Джона Перкинса присоединиться к пляшущим в свите Момуса. А у Мак-Клоски приятели лениво катали шары, практикуясь перед </w:t>
      </w:r>
      <w:r w:rsidRPr="008E4128">
        <w:rPr>
          <w:rFonts w:ascii="Verdana" w:hAnsi="Verdana"/>
          <w:color w:val="000000"/>
          <w:sz w:val="20"/>
          <w:lang w:val="ru-RU"/>
        </w:rPr>
        <w:lastRenderedPageBreak/>
        <w:t>вечерней схваткой. Но ни венки и хороводы, ни стук кия не действовали на покаянную душу осиротевшего Перкинса. У него отняли его собственность, которой он не дорожил, которую даже скорее презирал, и теперь ему недоставало ее. Охваченный раскаянием, Перкинс мог бы проследить свою родословную до некоего человека по имени Адам, которого херувимы вышибли из фруктового сада.</w:t>
      </w:r>
    </w:p>
    <w:p w14:paraId="771EA327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Справа от Джона Перкинса стоял стул. На спинке его висела голубая блузка Кэти. Она еще сохраняла подобие ее очертаний. На рукавах были тонкие, характерные морщинки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след движения ее рук, трудившихся для его удобства и удовольствия. Слабый, но настойчивый аромат колокольчиков исходил от нее. Джон взял ее за рукава и долго и серьезно смотрел на неотзывчивый маркизет. Кэти не была неотзывчивой. Слезы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да, слезы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выступили на глазах у Джона Перкинса. Когда она вернется, все пойдет иначе. Он вознаградит ее за свое невнимание. Зачем жить, когда ее нет?</w:t>
      </w:r>
    </w:p>
    <w:p w14:paraId="6D65F7B1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Дверь отворилась. Кэти вошла в комнату с маленьким саквояжем в руке. Джон бессмысленно уставился на нее.</w:t>
      </w:r>
    </w:p>
    <w:p w14:paraId="7BDC2A1F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Фу, как я рада, что вернулась,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сказала Кэти.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Мама, оказывается, не так уж больна. Сэм был на станции и сказал, что приступ был легкий и все прошло вскоре после того, как они послали телеграмму. Я и вернулась со следующим поездом. До смерти хочется кофе.</w:t>
      </w:r>
    </w:p>
    <w:p w14:paraId="4848EBF6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Никто не слышал скрипа и скрежета зубчатых колес, когда механизм третьего этажа доходного дома Фрогмора повернул обратно на прежний ход. Починили пружину, наладили передачу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лента двинулась, и колеса снова завертелись по-старому.</w:t>
      </w:r>
    </w:p>
    <w:p w14:paraId="30910A38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Джон Перкинс посмотрел на часы. Было четверть девятого. Он взял шляпу и пошел к двери.</w:t>
      </w:r>
    </w:p>
    <w:p w14:paraId="4741D59E" w14:textId="77777777" w:rsidR="00CF0A9A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Куда это вы, Джон Перкинс, хотела бы я знать?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спросила Кэти раздраженным тоном.</w:t>
      </w:r>
    </w:p>
    <w:p w14:paraId="6B3C6264" w14:textId="43ACEEFB" w:rsidR="000D1268" w:rsidRPr="008E4128" w:rsidRDefault="00CF0A9A" w:rsidP="008E4128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8E4128">
        <w:rPr>
          <w:rFonts w:ascii="Verdana" w:hAnsi="Verdana"/>
          <w:color w:val="000000"/>
          <w:sz w:val="20"/>
          <w:lang w:val="ru-RU"/>
        </w:rPr>
        <w:t>—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Думаю заглянуть к Мак-Клоски,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ответил Джон,</w:t>
      </w:r>
      <w:r w:rsidRPr="008E4128">
        <w:rPr>
          <w:rFonts w:ascii="Verdana" w:hAnsi="Verdana"/>
          <w:color w:val="000000"/>
          <w:sz w:val="20"/>
        </w:rPr>
        <w:t> </w:t>
      </w:r>
      <w:r w:rsidRPr="008E4128">
        <w:rPr>
          <w:rFonts w:ascii="Verdana" w:hAnsi="Verdana"/>
          <w:color w:val="000000"/>
          <w:sz w:val="20"/>
          <w:lang w:val="ru-RU"/>
        </w:rPr>
        <w:t>— сыграть партию-другую с приятелями.</w:t>
      </w:r>
    </w:p>
    <w:sectPr w:rsidR="000D1268" w:rsidRPr="008E4128" w:rsidSect="008E4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6341" w14:textId="77777777" w:rsidR="00D9300C" w:rsidRDefault="00D9300C" w:rsidP="00CF0A9A">
      <w:pPr>
        <w:spacing w:after="0" w:line="240" w:lineRule="auto"/>
      </w:pPr>
      <w:r>
        <w:separator/>
      </w:r>
    </w:p>
  </w:endnote>
  <w:endnote w:type="continuationSeparator" w:id="0">
    <w:p w14:paraId="793233C0" w14:textId="77777777" w:rsidR="00D9300C" w:rsidRDefault="00D9300C" w:rsidP="00CF0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94B20" w14:textId="77777777" w:rsidR="008E4128" w:rsidRDefault="008E4128" w:rsidP="004149D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5D4088" w14:textId="77777777" w:rsidR="008E4128" w:rsidRDefault="008E4128" w:rsidP="008E41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1A6D7" w14:textId="0ED6E863" w:rsidR="008E4128" w:rsidRPr="008E4128" w:rsidRDefault="008E4128" w:rsidP="008E4128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8E4128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E4128">
      <w:rPr>
        <w:rStyle w:val="PageNumber"/>
        <w:rFonts w:ascii="Arial" w:hAnsi="Arial" w:cs="Arial"/>
        <w:color w:val="999999"/>
        <w:sz w:val="20"/>
      </w:rPr>
      <w:t>http</w:t>
    </w:r>
    <w:r w:rsidRPr="008E4128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8E4128">
      <w:rPr>
        <w:rStyle w:val="PageNumber"/>
        <w:rFonts w:ascii="Arial" w:hAnsi="Arial" w:cs="Arial"/>
        <w:color w:val="999999"/>
        <w:sz w:val="20"/>
      </w:rPr>
      <w:t>artefact</w:t>
    </w:r>
    <w:r w:rsidRPr="008E412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E4128">
      <w:rPr>
        <w:rStyle w:val="PageNumber"/>
        <w:rFonts w:ascii="Arial" w:hAnsi="Arial" w:cs="Arial"/>
        <w:color w:val="999999"/>
        <w:sz w:val="20"/>
      </w:rPr>
      <w:t>lib</w:t>
    </w:r>
    <w:r w:rsidRPr="008E4128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8E4128">
      <w:rPr>
        <w:rStyle w:val="PageNumber"/>
        <w:rFonts w:ascii="Arial" w:hAnsi="Arial" w:cs="Arial"/>
        <w:color w:val="999999"/>
        <w:sz w:val="20"/>
      </w:rPr>
      <w:t>ru</w:t>
    </w:r>
    <w:r w:rsidRPr="008E4128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20EC4" w14:textId="77777777" w:rsidR="008E4128" w:rsidRDefault="008E41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D5AA" w14:textId="77777777" w:rsidR="00D9300C" w:rsidRDefault="00D9300C" w:rsidP="00CF0A9A">
      <w:pPr>
        <w:spacing w:after="0" w:line="240" w:lineRule="auto"/>
      </w:pPr>
      <w:r>
        <w:separator/>
      </w:r>
    </w:p>
  </w:footnote>
  <w:footnote w:type="continuationSeparator" w:id="0">
    <w:p w14:paraId="284F3616" w14:textId="77777777" w:rsidR="00D9300C" w:rsidRDefault="00D9300C" w:rsidP="00CF0A9A">
      <w:pPr>
        <w:spacing w:after="0" w:line="240" w:lineRule="auto"/>
      </w:pPr>
      <w:r>
        <w:continuationSeparator/>
      </w:r>
    </w:p>
  </w:footnote>
  <w:footnote w:id="1">
    <w:p w14:paraId="5C58F231" w14:textId="77777777" w:rsidR="00CF0A9A" w:rsidRDefault="00CF0A9A" w:rsidP="008E4128">
      <w:pPr>
        <w:pStyle w:val="FootNote"/>
        <w:spacing w:after="60"/>
        <w:ind w:firstLine="0"/>
      </w:pPr>
      <w:r w:rsidRPr="008E4128">
        <w:rPr>
          <w:vertAlign w:val="superscript"/>
        </w:rPr>
        <w:footnoteRef/>
      </w:r>
      <w:r>
        <w:t xml:space="preserve"> </w:t>
      </w:r>
      <w:r w:rsidRPr="008E4128">
        <w:rPr>
          <w:rFonts w:ascii="Calibri" w:hAnsi="Calibri" w:cs="Calibri"/>
        </w:rPr>
        <w:t>Белая горячка (лат.).</w:t>
      </w:r>
    </w:p>
  </w:footnote>
  <w:footnote w:id="2">
    <w:p w14:paraId="5B5027ED" w14:textId="77777777" w:rsidR="00CF0A9A" w:rsidRDefault="00CF0A9A" w:rsidP="008E4128">
      <w:pPr>
        <w:pStyle w:val="FootNote"/>
        <w:spacing w:after="60"/>
        <w:ind w:firstLine="0"/>
      </w:pPr>
      <w:r w:rsidRPr="008E4128">
        <w:rPr>
          <w:vertAlign w:val="superscript"/>
        </w:rPr>
        <w:footnoteRef/>
      </w:r>
      <w:r>
        <w:t xml:space="preserve"> </w:t>
      </w:r>
      <w:r w:rsidRPr="008E4128">
        <w:rPr>
          <w:rFonts w:ascii="Calibri" w:hAnsi="Calibri" w:cs="Calibri"/>
        </w:rPr>
        <w:t>На реке Ялу происходили бои во время русско</w:t>
      </w:r>
      <w:r w:rsidRPr="008E4128">
        <w:rPr>
          <w:rFonts w:ascii="Calibri" w:hAnsi="Calibri" w:cs="Calibri"/>
        </w:rPr>
        <w:noBreakHyphen/>
        <w:t>японской войны.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328CF" w14:textId="77777777" w:rsidR="008E4128" w:rsidRDefault="008E41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AC6B5" w14:textId="2B487941" w:rsidR="008E4128" w:rsidRPr="008E4128" w:rsidRDefault="008E4128" w:rsidP="008E4128">
    <w:pPr>
      <w:pStyle w:val="Header"/>
      <w:rPr>
        <w:rFonts w:ascii="Arial" w:hAnsi="Arial" w:cs="Arial"/>
        <w:color w:val="999999"/>
        <w:sz w:val="20"/>
        <w:lang w:val="ru-RU"/>
      </w:rPr>
    </w:pPr>
    <w:r w:rsidRPr="008E4128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8E4128">
      <w:rPr>
        <w:rFonts w:ascii="Arial" w:hAnsi="Arial" w:cs="Arial"/>
        <w:color w:val="999999"/>
        <w:sz w:val="20"/>
      </w:rPr>
      <w:t>http</w:t>
    </w:r>
    <w:r w:rsidRPr="008E4128">
      <w:rPr>
        <w:rFonts w:ascii="Arial" w:hAnsi="Arial" w:cs="Arial"/>
        <w:color w:val="999999"/>
        <w:sz w:val="20"/>
        <w:lang w:val="ru-RU"/>
      </w:rPr>
      <w:t>://</w:t>
    </w:r>
    <w:r w:rsidRPr="008E4128">
      <w:rPr>
        <w:rFonts w:ascii="Arial" w:hAnsi="Arial" w:cs="Arial"/>
        <w:color w:val="999999"/>
        <w:sz w:val="20"/>
      </w:rPr>
      <w:t>artefact</w:t>
    </w:r>
    <w:r w:rsidRPr="008E4128">
      <w:rPr>
        <w:rFonts w:ascii="Arial" w:hAnsi="Arial" w:cs="Arial"/>
        <w:color w:val="999999"/>
        <w:sz w:val="20"/>
        <w:lang w:val="ru-RU"/>
      </w:rPr>
      <w:t>.</w:t>
    </w:r>
    <w:r w:rsidRPr="008E4128">
      <w:rPr>
        <w:rFonts w:ascii="Arial" w:hAnsi="Arial" w:cs="Arial"/>
        <w:color w:val="999999"/>
        <w:sz w:val="20"/>
      </w:rPr>
      <w:t>lib</w:t>
    </w:r>
    <w:r w:rsidRPr="008E4128">
      <w:rPr>
        <w:rFonts w:ascii="Arial" w:hAnsi="Arial" w:cs="Arial"/>
        <w:color w:val="999999"/>
        <w:sz w:val="20"/>
        <w:lang w:val="ru-RU"/>
      </w:rPr>
      <w:t>.</w:t>
    </w:r>
    <w:r w:rsidRPr="008E4128">
      <w:rPr>
        <w:rFonts w:ascii="Arial" w:hAnsi="Arial" w:cs="Arial"/>
        <w:color w:val="999999"/>
        <w:sz w:val="20"/>
      </w:rPr>
      <w:t>ru</w:t>
    </w:r>
    <w:r w:rsidRPr="008E4128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C85D" w14:textId="77777777" w:rsidR="008E4128" w:rsidRDefault="008E41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D1268"/>
    <w:rsid w:val="0015074B"/>
    <w:rsid w:val="0029639D"/>
    <w:rsid w:val="00326F90"/>
    <w:rsid w:val="005B69E8"/>
    <w:rsid w:val="008E4128"/>
    <w:rsid w:val="009C71B7"/>
    <w:rsid w:val="00AA1D8D"/>
    <w:rsid w:val="00B47730"/>
    <w:rsid w:val="00CB0664"/>
    <w:rsid w:val="00CF0A9A"/>
    <w:rsid w:val="00D930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F8AFBC1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ite">
    <w:name w:val="Cite"/>
    <w:next w:val="Normal"/>
    <w:uiPriority w:val="99"/>
    <w:rsid w:val="00CF0A9A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CF0A9A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  <w:lang w:val="ru-RU"/>
    </w:rPr>
  </w:style>
  <w:style w:type="paragraph" w:customStyle="1" w:styleId="FootNote">
    <w:name w:val="FootNote"/>
    <w:next w:val="Normal"/>
    <w:uiPriority w:val="99"/>
    <w:rsid w:val="00CF0A9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E4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1412</Words>
  <Characters>7813</Characters>
  <Application>Microsoft Office Word</Application>
  <DocSecurity>0</DocSecurity>
  <Lines>144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9190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Маятник</dc:title>
  <dc:subject/>
  <dc:creator>О. Генри</dc:creator>
  <cp:keywords/>
  <dc:description/>
  <cp:lastModifiedBy>Andrey Piskunov</cp:lastModifiedBy>
  <cp:revision>5</cp:revision>
  <dcterms:created xsi:type="dcterms:W3CDTF">2013-12-23T23:15:00Z</dcterms:created>
  <dcterms:modified xsi:type="dcterms:W3CDTF">2025-05-08T02:05:00Z</dcterms:modified>
  <cp:category/>
</cp:coreProperties>
</file>