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22BC5" w14:textId="77777777" w:rsidR="00006262" w:rsidRPr="00793DD4" w:rsidRDefault="00006262" w:rsidP="00793DD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93DD4">
        <w:rPr>
          <w:rFonts w:ascii="Verdana" w:hAnsi="Verdana"/>
          <w:color w:val="000000"/>
          <w:sz w:val="32"/>
          <w:lang w:val="ru-RU"/>
        </w:rPr>
        <w:t>Закупщик из Кактус-сити</w:t>
      </w:r>
    </w:p>
    <w:p w14:paraId="0125EE3A" w14:textId="61D2516E" w:rsidR="00006262" w:rsidRPr="00793DD4" w:rsidRDefault="00020BBD" w:rsidP="00793DD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93DD4">
        <w:rPr>
          <w:rFonts w:ascii="Verdana" w:hAnsi="Verdana"/>
          <w:color w:val="000000"/>
          <w:sz w:val="24"/>
          <w:lang w:val="ru-RU"/>
        </w:rPr>
        <w:t>О. Генри</w:t>
      </w:r>
    </w:p>
    <w:p w14:paraId="2730C964" w14:textId="77777777" w:rsidR="00006262" w:rsidRPr="00793DD4" w:rsidRDefault="00006262" w:rsidP="00793DD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Перевод Е.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Коротковой</w:t>
      </w:r>
    </w:p>
    <w:p w14:paraId="15AABC2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00D356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Здоровый климат Кактус-Сити, штат Техас, не способствует простудам и насморку, и это очень хорошо, ибо начхать на расположенный там универсальный магазин «Наварро и Платт» было бы неразумно.</w:t>
      </w:r>
    </w:p>
    <w:p w14:paraId="04B85E0E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Двадцать тысяч жителей Кактус-Сити щедрой рукою расточают доллары, приобретая, что душе угодно. Этот ливень полудрагоценных монет почти целиком изливается на «Наварро и Платта». Их магазин, огромный кирпичный домина, занимает площадь, на которой разместилось бы пастбище для дюжины овец. У «Наварро и Платта» вы можете купить галстук из кожи гремучей змеи, или автомобиль, или последний крик моды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восьмидесятипятидолларовое коричневое дамское пальто любого из предлагаемых вам двадцати оттенков. Бывшие владельцы ранчо к западу от Колорадо-Ривер, Наварро и Платт первыми в своей округе переключились на коммерческую деятельность. Деловая сметка подсказала им, что даже в мире, где не осталось свободных пастбищ, простор для частной инициативы остается.</w:t>
      </w:r>
    </w:p>
    <w:p w14:paraId="2FFCE5C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Каждую весну Наварро, старший компаньон фирмы, полуиспанец и космополит, оборотистый, обходительный, «наведывался» в Нью-Йорк за товаром. В этом году его устрашила поездка в такую даль. Пятьдесят пять лет все же давали себя чувствовать: в ожидании послеобеденной сиесты он не раз поглядывал на часы.</w:t>
      </w:r>
    </w:p>
    <w:p w14:paraId="1406C61A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Джон,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он младшему компаньону,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нынче ты наведаешься за товаром.</w:t>
      </w:r>
    </w:p>
    <w:p w14:paraId="62EA94A2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Платт приуныл.</w:t>
      </w:r>
    </w:p>
    <w:p w14:paraId="5C54E5B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Слыхал я,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он,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этот Нью-Йорк на редкость нудный городишко. Ну уж, ладно, съезжу. По дороге для встряски кутну в Сан-Антонио, пришвартуюсь там на несколько деньков.</w:t>
      </w:r>
    </w:p>
    <w:p w14:paraId="3FFE6A2A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Две недели спустя мужчина в полном парадном облачении техасца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черный сюртук, широкополая поярковая шляпа, стоячий воротничок четыре дюйма в высоту, с отворотами, и черный кованого железа галстук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входил в помещение оптовой фирмы «Зиззбаум и Сын, готовое платье» на Нижнем Бродвее.</w:t>
      </w:r>
    </w:p>
    <w:p w14:paraId="1E3B9351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Старик Зиззбаум обладал глазомером морского орла, слоновьей памятью и умом, быстрым и точным, как складная линейка. Он вразвалку подошел к дверям, похожий на белого медведя с черной шерстью, и пожал Платту руку.</w:t>
      </w:r>
    </w:p>
    <w:p w14:paraId="6E8F5DE5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Ну и как же поживает там в Техасе милейший мистер Наварро? Не рискнул в этом году пуститься в путь? Рад приветствовать мистера Платта.</w:t>
      </w:r>
    </w:p>
    <w:p w14:paraId="0D12015F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 самую точку,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Платт,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и я бы дал сорок акров неорошаемой земли в округе Пекос, чтобы выяснить, как вы догадались.</w:t>
      </w:r>
    </w:p>
    <w:p w14:paraId="06CB51A3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Я просто знаю,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усмехнулся Зиззбаум.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Точно так же, как знаю, что в этом году в Эль-Пасо выпало двадцать восемь и пять десятых дюйма атмосферных осадков, то есть на пятнадцать дюймов больше нормы, и поэтому «Наварро и Платт» нынешней весною купят одежды на пятнадцать тысяч долларов, а не на десять, как в засушливый год. Но это завтра. А сейчас вас ждет в моем кабинете сигара, аромат которой изгонит из вашего рта привкус контрабандного курева, которое вы вывозите из-за Рио-Гранде и считаете хорошим... потому что оно контрабандное.</w:t>
      </w:r>
    </w:p>
    <w:p w14:paraId="41078F9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День клонился к вечеру, торговля кончалась. Покуда Платт докуривал сигару, Зиззбаум заглянул в кабинет Сына. Собираясь уходить, тот стоял перед зеркалом и закалывал галстук брильянтовой булавкой.</w:t>
      </w:r>
    </w:p>
    <w:p w14:paraId="5A1B6DB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Эйби,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старик,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сегодня вечером тебе придется поводить по городу мистера Платта. Они уже десять лет покупают у нас. С мистером Наварро мы играли в шахматы каждый раз, когда выдавалась свободная минутка. Прекрасное занятие, но мистер Платт человек молодой и в Нью-Йорке впервые. Развлечь его будет нетрудно.</w:t>
      </w:r>
    </w:p>
    <w:p w14:paraId="694DD11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Хорошо,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 Эйби, старательно завинчивая замочек булавки.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 xml:space="preserve">— Я им займусь. Когда он налюбуется на небоскреб «Утюг» и метрдотеля гостиницы «Астор» да послушает, как граммофон играет «Под старой яблоней», будет половина одиннадцатого, то есть самое время для мистера Техасца завернуться в одеяло. В </w:t>
      </w:r>
      <w:r w:rsidRPr="00793DD4">
        <w:rPr>
          <w:rFonts w:ascii="Verdana" w:hAnsi="Verdana"/>
          <w:color w:val="000000"/>
          <w:sz w:val="20"/>
          <w:lang w:val="ru-RU"/>
        </w:rPr>
        <w:lastRenderedPageBreak/>
        <w:t>половине двенадцатого я ужинаю с друзьями, но наш гость к этому времени будет уже спать сном младенца.</w:t>
      </w:r>
    </w:p>
    <w:p w14:paraId="695C1D2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На следующее утро в десять Платт явился в магазин Зиззбаума в полной деловой готовности, с букетиком гиацинтов в петлице. Зиззбаум лично встретил посетителя. «Наварро и Платт» были хорошими клиентами и неизменно пользовались скидкой, как не прибегающие к кредиту.</w:t>
      </w:r>
    </w:p>
    <w:p w14:paraId="0DD63B6E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Ну и как вам понравился наш городок?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 простодушной улыбкой манхэттенца спросил Зиззбаум.</w:t>
      </w:r>
    </w:p>
    <w:p w14:paraId="6EB2A68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Жить тут я бы не стал,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Мы с вашим сыном кое-где успели вчера побывать. С водой у вас хорошо, зато у нас в Кактус-Сити освещение получше.</w:t>
      </w:r>
    </w:p>
    <w:p w14:paraId="56AB726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На Бродвее попадаются иногда светлые местечки, вам не показалось, мистер Платт?</w:t>
      </w:r>
    </w:p>
    <w:p w14:paraId="0A504F2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Темные личности там попадаются гораздо чаще,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Пожалуй, больше всего мне понравились тут лошади. Таких, чтобы сразу же на живодерню, я пока не встретил.</w:t>
      </w:r>
    </w:p>
    <w:p w14:paraId="45F9696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Зиззбаум повел его наверх смотреть образцы.</w:t>
      </w:r>
    </w:p>
    <w:p w14:paraId="0C4E67C6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Попросите. сюда мисс Эшер,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велел он приказчику.</w:t>
      </w:r>
    </w:p>
    <w:p w14:paraId="36EFBCFF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Вошла мисс Эшер, и вот тут-то Платта из фирмы «Наварро и Платт» озарило дивным светом романтического восторга. Он застыл, как гранитный утес над каньоном, вытаращив на нее глаза. Она это заметила и слегка покраснела, что было не в ее привычках.</w:t>
      </w:r>
    </w:p>
    <w:p w14:paraId="2632409B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Мисс Эшер была самой элегантной манекенщицей у «Зиззбаума и Сына». Оттенок ее волос принадлежал к так называемым «притушенно белокурым», а ее габариты несколько превосходили совершенством даже идеальную пропорцию 38—25—42. Она служила у Зиззбаума два года и знала свое дело. Сияние ее глаз обдавало холодом, и если бы ей вздумалось скрестить взгляд с пресловутым василиском, легендарное чудище спасовало бы первым. Знала она, кстати, и закупщиков.</w:t>
      </w:r>
    </w:p>
    <w:p w14:paraId="70E53619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Так вот, мистер Платт,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Зиззбаум,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мне бы сперва хотелось показать вам эти платья фасона «принцесса», светлых тонов. Именно то, что требуется у вас на юге. Пожалуйста, начните с этого, мисс Эшер.</w:t>
      </w:r>
    </w:p>
    <w:p w14:paraId="24595B5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Суперманекенщица скрылась в гардеробной и запорхала туда и назад, становясь все восхитительнее в каждом новом туалете. С блистательной невозмутимостью демонстрировала она их ошарашенному закупщику, а тот, недвижный и безгласный, внимал медоточивым рассуждениям Зиззбаума о моде и фасонах.</w:t>
      </w:r>
    </w:p>
    <w:p w14:paraId="1311CEA2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На лице манекенщицы застыла профессиональная бесстрастная улыбка, казалось, прикрывавшая что-то похожее на скуку или презрение.</w:t>
      </w:r>
    </w:p>
    <w:p w14:paraId="2D30CEE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Когда показ окончился, Зиззбаум с некоторой тревогой приметил нерешительное выражение на лице Платта. Не вздумал ли клиент заглянуть к другим поставщикам? Но Платт просто перебирал в памяти лучшие участки в Кактус-Сити, раздумывая, где построить дом для будущей жены... которая в этот момент снимала в гардеробной вечернее платье, все сплошь из серебристой голубизны и тюля.</w:t>
      </w:r>
    </w:p>
    <w:p w14:paraId="447E5AA5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Не спешите, мистер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Зиззбаум.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Подумайте до завтра. Такой товар, как наш, за эту цену вам никто не уступит. Боюсь, что вы скучаете в Нью-Йорке, мистер Платт. Молодой человек ваших лет... без дамского общества, вам, конечно, тоскливо. Что, если вы пригласите на обед какую-нибудь симпатичную молодую леди... Вот, скажем, мисс Эшер очень симпатичная молодая леди; с ней вам будет куда веселей.</w:t>
      </w:r>
    </w:p>
    <w:p w14:paraId="3E6846E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Но ведь она меня не знает,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изумился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Она обо мне слыхом не слыхала. Разве она согласится? Мы даже не знакомы.</w:t>
      </w:r>
    </w:p>
    <w:p w14:paraId="4174F963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Согласится ли?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переспросил Зиззбаум, подняв брови.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Конечно, согласится. Я вас познакомлю. Конечно, она согласится.</w:t>
      </w:r>
    </w:p>
    <w:p w14:paraId="3F90334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Повысив голос, он позвал мисс Эшер.</w:t>
      </w:r>
    </w:p>
    <w:p w14:paraId="1A0B8B8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Она вошла, невозмутимая и чуть презрительная, в белой английской блузке и простой черной юбке.</w:t>
      </w:r>
    </w:p>
    <w:p w14:paraId="47F55D8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Мистер Платт вас просит доставить ему удовольствие пообедать с ним сегодня вечером,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Зиззбаум, выходя из комнаты.</w:t>
      </w:r>
    </w:p>
    <w:p w14:paraId="2B115AC2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Да, конечно, очень приятно,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глядя в потолок, ответила мисс Эшер.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Западная двадцатая, девятьсот одиннадцать. К какому часу быть готовой?</w:t>
      </w:r>
    </w:p>
    <w:p w14:paraId="53D39B1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Скажем, в семь?</w:t>
      </w:r>
    </w:p>
    <w:p w14:paraId="77F1C0A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Отлично. Но не приходите раньше времени. Я снимаю комнату с одной учительницей, и она не разрешает, чтобы к нам заходили мужчины. Гостиной у нас нет, вам придется ждать в коридоре. Но к семи я буду готова.</w:t>
      </w:r>
    </w:p>
    <w:p w14:paraId="1078DE2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В половине восьмого Платт и мисс Эшер уже сидели в ресторане на Бродвее. На мисс Эшер было нечто черное, полупрозрачное, простого покроя. Платт не знал, что его спутница лишь выполняет одну из своих служебных обязанностей.</w:t>
      </w:r>
    </w:p>
    <w:p w14:paraId="07F0229E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С ненавязчивой помощью опытного официанта ему удалось заказать вполне приемлемый обед, в котором не хватало лишь традиционной бродвейской затравки.</w:t>
      </w:r>
    </w:p>
    <w:p w14:paraId="226CB8B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Вы не возражаете, если мне принесут что-нибудь выпить?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сверкнув улыбкой, спросила мисс Эшер.</w:t>
      </w:r>
    </w:p>
    <w:p w14:paraId="3FF698C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Ну, конечно,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отозвался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Все что угодно.</w:t>
      </w:r>
    </w:p>
    <w:p w14:paraId="7250A7EB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Сухой мартини,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сказала она официанту. Но когда бокал был перед ней, Платт протянул руку и отставил его в сторону.</w:t>
      </w:r>
    </w:p>
    <w:p w14:paraId="1B46CC19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Что это?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61099F3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Коктейль, конечно.</w:t>
      </w:r>
    </w:p>
    <w:p w14:paraId="45EEC1F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Я думал, вы заказываете себе что-то вроде чая. А это ведь спиртное. Вам не надо его пить. Как вас зовут?</w:t>
      </w:r>
    </w:p>
    <w:p w14:paraId="7393ED8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Близкие друзья,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ледяным тоном отозвалась мисс Эшер,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называют меня Элен.</w:t>
      </w:r>
    </w:p>
    <w:p w14:paraId="0D0C5B3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Послушайте, Элен,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заговорил, наклоняясь к ней,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Вот уже который год каждый раз, когда в прерии распускаются весенние цветы, меня одолевают мысли о ком-то, кого я никогда не видал, о ком и не слышал. Это вы, я сразу понял, когда вас увидел. Завтра я возвращаюсь к себе, и вы поедете со мной. Поедете, я это знаю с тех самых пор, как вы впервые на меня взглянули. И не вздумайте артачиться, номер не пройдет. Вот взгляните, какую штучку я только что купил вам.</w:t>
      </w:r>
    </w:p>
    <w:p w14:paraId="2E141A8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Он щелчком переправил ей через стол кольцо с солитером в два карата. Мисс Эшер отшвырнула его обратно вилкой.</w:t>
      </w:r>
    </w:p>
    <w:p w14:paraId="544AAD2B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Держитесь-ка в рамках,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сурово сказала она.</w:t>
      </w:r>
    </w:p>
    <w:p w14:paraId="4FE23BB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Я стою двести тысяч долларов,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продолжал Платт.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Я выстрою для вас самый роскошный дом в Западном Техасе.</w:t>
      </w:r>
    </w:p>
    <w:p w14:paraId="3518AC73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Вам и за двести миллионов не купить меня, мистер Закупщик,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ответила мисс Эшер.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Не ожидала я, что мне придется вас одергивать. Сперва вы показались мне непохожим на остальных, но, видно, все вы одинаковы.</w:t>
      </w:r>
    </w:p>
    <w:p w14:paraId="0E9C85A2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Кто все?</w:t>
      </w:r>
    </w:p>
    <w:p w14:paraId="25BF40C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Закупщики. Вы думаете, если девушке приходится обедать с вами, чтобы не потерять работу, это дает вам право говорить ей все, что в голову взбредет? Ладно, кончим. Я считала вас не таким, как другие, теперь вижу, что ошиблась.</w:t>
      </w:r>
    </w:p>
    <w:p w14:paraId="3524596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Платт вдруг грохнул рукой по столу, озаренный какой-то счастливой догадкой.</w:t>
      </w:r>
    </w:p>
    <w:p w14:paraId="4E87633E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Вспомнил!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выкрикнул он, торжествуя.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Участок Николсона в северном районе. Там большая дубовая роща и естественное озеро. Старый дом можно снести, а новый мы построим подальше от дороги.</w:t>
      </w:r>
    </w:p>
    <w:p w14:paraId="3AF727A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Утихомирьтесь!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сказала мисс Эшер.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Жаль спускать вас с облаков, но с вашим братом нельзя иначе. В мои обязанности входит сопровождать вас в ресторан и развлекать, чтобы вам не расхотелось покупать у старого Зиззи костюмы, только не надейтесь, что в одном из купленных костюмов вы обнаружите меня.</w:t>
      </w:r>
    </w:p>
    <w:p w14:paraId="36B8FB4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Вы хотите сказать,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произнес Платт,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что так же ходите по ресторанам и с другими клиентами и все они... все говорят вам то, что только что говорил я?</w:t>
      </w:r>
    </w:p>
    <w:p w14:paraId="718B87F6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Обхаживают меня все,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ответила мисс Эшер,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но признаюсь, в одном отношении вы перешибли других. Те только говорят о брильянтах, а вы и вправду свой приволокли.</w:t>
      </w:r>
    </w:p>
    <w:p w14:paraId="10EBCDA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Вы давно работаете, Элен?</w:t>
      </w:r>
    </w:p>
    <w:p w14:paraId="413E092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О, я вижу, вы запомнили мое имя. Уже восемь лет я сама себя обеспечиваю. Была кассиршей, упаковщицей, потом продавщицей, пока не доросла до манекенщицы. Вам не кажется, мистер Техасский Житель, что наша беседа станет менее сухой, если размочить ее глотком вина?</w:t>
      </w:r>
    </w:p>
    <w:p w14:paraId="03F172C3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Вина вы теперь не будете пить, дорогая. Страшно подумать, что мы... Завтра я зайду за вами в магазин и увезу вас. Перед отъездом подберете на свой вкус какой-нибудь автомобиль. Больше нам нечего здесь покупать.</w:t>
      </w:r>
    </w:p>
    <w:p w14:paraId="60CC5DA8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Ох, да перестаньте. Если бы вы знали, как мне опротивели такие разговоры!</w:t>
      </w:r>
    </w:p>
    <w:p w14:paraId="1B31E66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После обеда они прошли по Бродвею пешком и добрели до небольшого тенистого парка, над которым возвышалась башенка с Дианой. Платт засмотрелся на деревья и невольно свернул к дорожке, которая вилась между ними. В глазах мисс Эшер, отражая свет фонарей, засверкали две слезинки.</w:t>
      </w:r>
    </w:p>
    <w:p w14:paraId="6461A8C1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Это мне уже не нравится,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он.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 чем дело?</w:t>
      </w:r>
    </w:p>
    <w:p w14:paraId="1193E70E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Так, пустяки,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ответила мисс Эшер.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 общем, мне... ну, в общем, я сперва решила, что вы совсем другой. Но вы все одинаковы. А теперь будьте любезны, проводите меня домой или, может, позвать полисмена?</w:t>
      </w:r>
    </w:p>
    <w:p w14:paraId="7213CFF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Платт проводил ее до пансиона. С минуту они постояли в подъезде. Мисс Эшер смотрела на него с таким презрением, что даже его дубовое сердце чуть екнуло. Рука Платта потянулась к ее талии, но тут девушка влепила ему звонкую пощечину.</w:t>
      </w:r>
    </w:p>
    <w:p w14:paraId="7D1EF6D2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Платт отпрянул, и выпавшее откуда-то кольцо запрыгало по каменному полу. Он нагнулся и вскоре его нашел.</w:t>
      </w:r>
    </w:p>
    <w:p w14:paraId="27EFD54B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Убирайтесь вместе с вашим злополучным брильянтом, мистер Закупщик!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проговорила она.</w:t>
      </w:r>
    </w:p>
    <w:p w14:paraId="36D67397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Это другое... обручальное,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техасец, разжав руку, на которой мерцало гладкое золотое колечко. Глаза мисс Эшер сверкнули из полутьмы.</w:t>
      </w:r>
    </w:p>
    <w:p w14:paraId="5C1D3D6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Так вы это имели в виду... значит, вы...</w:t>
      </w:r>
    </w:p>
    <w:p w14:paraId="68CA42B5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Кто-то открыл дверь, ведущую к лестнице.</w:t>
      </w:r>
    </w:p>
    <w:p w14:paraId="326DF7DD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Доброй ночи,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 Платт,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до завтра.</w:t>
      </w:r>
    </w:p>
    <w:p w14:paraId="3FCAB885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Взбежав по лестнице, мисс Эшер влетела в свою комнату и принялась трясти учительницу; та вскочила на постели, готовая завопить: «Пожар!»</w:t>
      </w:r>
    </w:p>
    <w:p w14:paraId="5F159AFC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Где?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крикнула она.</w:t>
      </w:r>
    </w:p>
    <w:p w14:paraId="5AE79920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Именно это я и хотела у тебя узнать,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сказала манекенщица.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Ты изучала географию, Эмма, кому же знать, как не тебе. Где этот городок по названию Как... Как... Карак... Каракас-Сити, так, что ли, он называется?</w:t>
      </w:r>
    </w:p>
    <w:p w14:paraId="01EA49D4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И ты посмела разбудить меня из-за этого?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возмутилась учительница.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Каракас, разумеется, находится в Венесуэле.</w:t>
      </w:r>
    </w:p>
    <w:p w14:paraId="141EFE65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А какой он?</w:t>
      </w:r>
    </w:p>
    <w:p w14:paraId="04121AE6" w14:textId="77777777" w:rsidR="00006262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Да в основном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вулканы, землетрясения, негры, обезьяны и малярия.</w:t>
      </w:r>
    </w:p>
    <w:p w14:paraId="1912DE37" w14:textId="459EA87F" w:rsidR="00272326" w:rsidRPr="00793DD4" w:rsidRDefault="00006262" w:rsidP="00793DD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DD4">
        <w:rPr>
          <w:rFonts w:ascii="Verdana" w:hAnsi="Verdana"/>
          <w:color w:val="000000"/>
          <w:sz w:val="20"/>
          <w:lang w:val="ru-RU"/>
        </w:rPr>
        <w:t>—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Ну и пусть,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радостно отмахнулась мисс Эшер.</w:t>
      </w:r>
      <w:r w:rsidRPr="00793DD4">
        <w:rPr>
          <w:rFonts w:ascii="Verdana" w:hAnsi="Verdana"/>
          <w:color w:val="000000"/>
          <w:sz w:val="20"/>
        </w:rPr>
        <w:t> </w:t>
      </w:r>
      <w:r w:rsidRPr="00793DD4">
        <w:rPr>
          <w:rFonts w:ascii="Verdana" w:hAnsi="Verdana"/>
          <w:color w:val="000000"/>
          <w:sz w:val="20"/>
          <w:lang w:val="ru-RU"/>
        </w:rPr>
        <w:t>— Завтра я туда уезжаю.</w:t>
      </w:r>
    </w:p>
    <w:sectPr w:rsidR="00272326" w:rsidRPr="00793DD4" w:rsidSect="00793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CE7A" w14:textId="77777777" w:rsidR="00B17DA9" w:rsidRDefault="00B17DA9" w:rsidP="00793DD4">
      <w:pPr>
        <w:spacing w:after="0" w:line="240" w:lineRule="auto"/>
      </w:pPr>
      <w:r>
        <w:separator/>
      </w:r>
    </w:p>
  </w:endnote>
  <w:endnote w:type="continuationSeparator" w:id="0">
    <w:p w14:paraId="6A461D1B" w14:textId="77777777" w:rsidR="00B17DA9" w:rsidRDefault="00B17DA9" w:rsidP="0079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B17" w14:textId="77777777" w:rsidR="00793DD4" w:rsidRDefault="00793DD4" w:rsidP="003111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7A6F54" w14:textId="77777777" w:rsidR="00793DD4" w:rsidRDefault="00793DD4" w:rsidP="00793D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0A6F" w14:textId="0A3699ED" w:rsidR="00793DD4" w:rsidRPr="00793DD4" w:rsidRDefault="00793DD4" w:rsidP="00793DD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93DD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93DD4">
      <w:rPr>
        <w:rStyle w:val="PageNumber"/>
        <w:rFonts w:ascii="Arial" w:hAnsi="Arial" w:cs="Arial"/>
        <w:color w:val="999999"/>
        <w:sz w:val="20"/>
      </w:rPr>
      <w:t>http</w:t>
    </w:r>
    <w:r w:rsidRPr="00793DD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93DD4">
      <w:rPr>
        <w:rStyle w:val="PageNumber"/>
        <w:rFonts w:ascii="Arial" w:hAnsi="Arial" w:cs="Arial"/>
        <w:color w:val="999999"/>
        <w:sz w:val="20"/>
      </w:rPr>
      <w:t>artefact</w:t>
    </w:r>
    <w:r w:rsidRPr="00793DD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3DD4">
      <w:rPr>
        <w:rStyle w:val="PageNumber"/>
        <w:rFonts w:ascii="Arial" w:hAnsi="Arial" w:cs="Arial"/>
        <w:color w:val="999999"/>
        <w:sz w:val="20"/>
      </w:rPr>
      <w:t>lib</w:t>
    </w:r>
    <w:r w:rsidRPr="00793DD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3DD4">
      <w:rPr>
        <w:rStyle w:val="PageNumber"/>
        <w:rFonts w:ascii="Arial" w:hAnsi="Arial" w:cs="Arial"/>
        <w:color w:val="999999"/>
        <w:sz w:val="20"/>
      </w:rPr>
      <w:t>ru</w:t>
    </w:r>
    <w:r w:rsidRPr="00793DD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AB34" w14:textId="77777777" w:rsidR="00793DD4" w:rsidRDefault="00793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40F55" w14:textId="77777777" w:rsidR="00B17DA9" w:rsidRDefault="00B17DA9" w:rsidP="00793DD4">
      <w:pPr>
        <w:spacing w:after="0" w:line="240" w:lineRule="auto"/>
      </w:pPr>
      <w:r>
        <w:separator/>
      </w:r>
    </w:p>
  </w:footnote>
  <w:footnote w:type="continuationSeparator" w:id="0">
    <w:p w14:paraId="435F4B24" w14:textId="77777777" w:rsidR="00B17DA9" w:rsidRDefault="00B17DA9" w:rsidP="00793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65C6" w14:textId="77777777" w:rsidR="00793DD4" w:rsidRDefault="00793D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2608" w14:textId="4A32A92A" w:rsidR="00793DD4" w:rsidRPr="00793DD4" w:rsidRDefault="00793DD4" w:rsidP="00793DD4">
    <w:pPr>
      <w:pStyle w:val="Header"/>
      <w:rPr>
        <w:rFonts w:ascii="Arial" w:hAnsi="Arial" w:cs="Arial"/>
        <w:color w:val="999999"/>
        <w:sz w:val="20"/>
        <w:lang w:val="ru-RU"/>
      </w:rPr>
    </w:pPr>
    <w:r w:rsidRPr="00793DD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467C" w14:textId="77777777" w:rsidR="00793DD4" w:rsidRDefault="00793D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6262"/>
    <w:rsid w:val="00020BBD"/>
    <w:rsid w:val="00034616"/>
    <w:rsid w:val="0006063C"/>
    <w:rsid w:val="0015074B"/>
    <w:rsid w:val="00272326"/>
    <w:rsid w:val="0029639D"/>
    <w:rsid w:val="00326F90"/>
    <w:rsid w:val="00793DD4"/>
    <w:rsid w:val="00AA1D8D"/>
    <w:rsid w:val="00B17DA9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DCEDAD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93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1967</Words>
  <Characters>11060</Characters>
  <Application>Microsoft Office Word</Application>
  <DocSecurity>0</DocSecurity>
  <Lines>212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Закупщик из Кактус-сити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2025-05-08T02:32:00Z</dcterms:modified>
  <cp:category/>
</cp:coreProperties>
</file>