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6FDB" w14:textId="77777777" w:rsidR="006E53A1" w:rsidRPr="00D31D91" w:rsidRDefault="006E53A1" w:rsidP="00D31D91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D31D91">
        <w:rPr>
          <w:rFonts w:ascii="Verdana" w:hAnsi="Verdana"/>
          <w:color w:val="000000"/>
          <w:sz w:val="32"/>
          <w:lang w:val="ru-RU"/>
        </w:rPr>
        <w:t>Русские соболя</w:t>
      </w:r>
    </w:p>
    <w:p w14:paraId="37670837" w14:textId="54B3EC79" w:rsidR="006E53A1" w:rsidRPr="00D31D91" w:rsidRDefault="00D3663F" w:rsidP="00D31D9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D31D91">
        <w:rPr>
          <w:rFonts w:ascii="Verdana" w:hAnsi="Verdana"/>
          <w:color w:val="000000"/>
          <w:sz w:val="24"/>
          <w:lang w:val="ru-RU"/>
        </w:rPr>
        <w:t>О. Генри</w:t>
      </w:r>
    </w:p>
    <w:p w14:paraId="06B2EFF0" w14:textId="77777777" w:rsidR="006E53A1" w:rsidRPr="00D31D91" w:rsidRDefault="006E53A1" w:rsidP="00D31D91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Перевод Т.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Озерской</w:t>
      </w:r>
    </w:p>
    <w:p w14:paraId="19AB886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49BC1EF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Когда синие, как ночь, глаза Молли Мак-Кивер положили Малыша Брэди на обе лопатки, он вынужден был выйти из банды «Дымовая труба». Такова власть нежных укоров подружки и ее упрямого пристрастия к порядочности. Если эти строки прочтет мужчина, пожелаем ему испытать на себе столь же благотворное влияние завтра, не позднее двух часов пополудни, а если они попадутся на глаза женщине, пусть ее любимый шпиц, явившись к ней с утренним приветом, даст пощупать свой холодный нос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залог собачьего здоровья и душевного равновесия хозяйки.</w:t>
      </w:r>
    </w:p>
    <w:p w14:paraId="466BDFB7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Банда «Дымовая труба» заимствовала свое название от небольшого квартала, который представляет собой вытянутое в длину, как труба, естественное продолжение небезызвестного городского района, именуемого Адовой кухней. Пролегая вдоль реки, параллельно Одиннадцатой и Двенадцатой авеню, Дымовая труба огибает своим прокопченным коленом маленький, унылый, неприютный Клинтон-парк. Вспомнив, что дымовая труба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предмет, без которого не обходится ни одна кухня, мы без труда уясним себе обстановку. Мастеров заваривать кашу в Адовой кухне сыщется немало, но высоким званием шеф-повара облечены только члены банды «Дымовая труба».</w:t>
      </w:r>
    </w:p>
    <w:p w14:paraId="33724CE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Представители этого никем не утвержденного, но пользующегося широкой известностью братства, разодетые в пух и прах, цветут, словно оранжерейные цветы, на углах улиц, посвящая, по видимости, все свое время уходу за ногтями с помощью пилочек и перочинных ножиков. Это безобидное занятие, являясь неоспоримой гарантией их благонадежности, позволяет им также, пользуясь скромным лексиконом в две сотни слов, вести между собой непринужденную беседу, которая покажется случайному прохожему столь же незначительной и невинной, как те разговоры, какие можно услышать в любом респектабельном клубе несколькими кварталами ближе к востоку.</w:t>
      </w:r>
    </w:p>
    <w:p w14:paraId="42FD9A4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Однако деятели «Дымовой трубы» не просто украшают собой уличные перекрестки, предаваясь холе ногтей и культивированию небрежных поз. У них есть и другое, более серьезное занятие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освобождать обывателей от кошельков и прочих ценностей. Достигается это, как правило, путем различных оригинальных и малоизученных приемов, без шума и кровопролития. Но в тех случаях, когда осчастливленный их вниманием обыватель не выражает готовности облегчить себе карманы, ему предоставляется возможность изливать свои жалобы в ближайшем полицейском участке или в приемном покое больницы.</w:t>
      </w:r>
    </w:p>
    <w:p w14:paraId="16138303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Полицию банда «Дымовая труба» заставляет относиться к себе с уважением и быть всегда начеку. Подобно тому как булькающие трели соловья доносятся к нам из непроглядного мрака ветвей, так пронзительный полицейский свисток, призывающий фараонов на подмогу, прорезает глухой ночью тишину темных и узких закоулков Дымовой трубы. И люди в синих мундирах знают: если из Трубы потянуло дымком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значит, развели огонь в Адовой кухне.</w:t>
      </w:r>
    </w:p>
    <w:p w14:paraId="0595C3F0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Малыш Брэди обещал Молли стать паинькой. Малыш был самым сильным, самым изобретательным, самым франтоватым и самым удачливым из всех членов банды «Дымовая труба». Понятно, что ребятам жаль было его терять.</w:t>
      </w:r>
    </w:p>
    <w:p w14:paraId="5D8A8A5A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Но, следя за его погружением в пучину добродетели, они не выражали протеста. Ибо, когда парень следует советам своей подружки, в Адовой кухне про него не скажут, что он поступает недостойно или не по-мужски.</w:t>
      </w:r>
    </w:p>
    <w:p w14:paraId="26EA996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Можешь подставить ей фонарь под глазом, чтоб крепче любила,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это твое личное дело, но выполни то, о чем она просит.</w:t>
      </w:r>
    </w:p>
    <w:p w14:paraId="110CD8AC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Закрой свой водоразборный кран,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Малыш как-то вечером, когда Молли, заливаясь слезами, молила его покинуть стезю порока.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решил выйти из банды. Кроме тебя, Молли, мне ничего не нужно. Заживем с тобой тихо-скромно. Я устроюсь на работу, и через год мы с тобой поженимся. Я сделаю это для тебя. Снимем квартирку, заведем канарейку, купим швейную машинку и фикус в кадке и попробуем жить честно.</w:t>
      </w:r>
    </w:p>
    <w:p w14:paraId="34E0EB7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Ах, Малыш!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воскликнула Молли, смахивая платочком пудру с его плеча.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За эти твои слова я готова отдать весь Нью-Йорк со всем, что в нем есть! Да много ли нам нужно, чтобы быть счастливыми.</w:t>
      </w:r>
    </w:p>
    <w:p w14:paraId="33B5274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Малыш не без грусти поглядел на свои безукоризненные манжеты и ослепительные лакированные туфли.</w:t>
      </w:r>
    </w:p>
    <w:p w14:paraId="47B12889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Труднее всего придется по части барахла,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заявил он.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ведь всегда питал слабость к хорошим вещам. Ты знаешь, Молли, как я ненавижу дешевку. Этот костюм обошелся мне в шестьдесят пять долларов. Насчет одежды я разборчив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все должно быть первого сорта, иначе это не для меня. Если я начну работать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тогда прощай маленький человечек с большими ножницами!</w:t>
      </w:r>
    </w:p>
    <w:p w14:paraId="726CE3C3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Пустяки, дорогой! Ты будешь мне мил в синем свитере ничуть не меньше, чем в красном автомобиле.</w:t>
      </w:r>
    </w:p>
    <w:p w14:paraId="566AA16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На заре своей юности Малыш, пока еще не вошел в силу настолько, чтобы одолеть своего папашу, обучался паяльному делу. К этой полезной и почтенной профессии он теперь и вернулся. Но ему пришлось стать помощником хозяина мастерской, а ведь это только хозяева мастерских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отнюдь не их помощники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носят брильянты величиной с горошину и позволяют себе смотреть свысока на мраморную колоннаду, украшающую особняк сенатора Кларка.</w:t>
      </w:r>
    </w:p>
    <w:p w14:paraId="53BFE0E3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Восемь месяцев пролетели быстро, как между двумя актами пьесы. Малыш в поте лица зарабатывал свой хлеб, не обнаруживая никаких опасных склонностей к рецидиву, а банда «Дымовая труба» по-прежнему бесчинствовала «на большой дороге», раскраивала черепа полицейским, задерживала запоздалых прохожих, изобретала новые способы мирного опустошения карманов, копировала покрой платья и тона галстуков Пятой авеню и жила по собственным законам, открыто попирая закон. Но Малыш крепко держался своего слова и своей Молли, хотя блеск и сошел с его давно не полированных ногтей и он теперь минут пятнадцать простаивал перед зеркалом, пытаясь повязать свой темно-красный шелковый галстук так, чтобы не видно было мест, где он протерся.</w:t>
      </w:r>
    </w:p>
    <w:p w14:paraId="03233BD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Однажды вечером он явился к Молли с каким-то таинственным свертком под мышкой.</w:t>
      </w:r>
    </w:p>
    <w:p w14:paraId="79BB2C4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Ну-ка, Молли, разверни!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небрежно бросил он, широким жестом протягивая ей сверток.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Это тебе.</w:t>
      </w:r>
    </w:p>
    <w:p w14:paraId="1C9E67B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Нетерпеливые пальчики разодрали бумажную обертку. Молли громко вскрикнула, и в комнату ворвался целый выводок маленьких Мак-Киверов, а следом за ними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и мамаша Мак-Кивер; как истая дочь Евы, она не позволила себе ни единой лишней секунды задержаться у лоханки с грязной посудой.</w:t>
      </w:r>
    </w:p>
    <w:p w14:paraId="03FE2384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Снова вскрикнула Молли, и что-то темное, длинное и волнистое мелькнуло в воздухе и обвило ее плечи, словно боа-констриктор.</w:t>
      </w:r>
    </w:p>
    <w:p w14:paraId="47A5235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Русские соболя!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горделиво изрек Малыш, любуясь круглой девичьей щечкой, прильнувшей к податливому меху.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Первосортная вещица. Впрочем, перевороши хоть всю Россию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не найдешь ничего, что было бы слишком хорошо для моей Молли.</w:t>
      </w:r>
    </w:p>
    <w:p w14:paraId="254AB1A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Молли сунула руки в муфту и бросилась к зеркалу, опрокинув по дороге кое-какую мелюзгу из рода Мак-Киверов. Вниманию редакторов отдела рекламы! Секрет красоты (сияющие глаза, разрумянившиеся щеки, пленительная улыбка): Один Гарнитур из Русских Соболей. Обращайтесь за справками.</w:t>
      </w:r>
    </w:p>
    <w:p w14:paraId="3D8D373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Оставшись с Малышом наедине, Молли почувствовала, как в бурный поток ее радости проникла льдинка холодного рассудка.</w:t>
      </w:r>
    </w:p>
    <w:p w14:paraId="6D8C2EFD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Ты настоящее золото, Малыш,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сказала она благодарно.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Никогда в жизни я еще не носила мехов. Но ведь русские соболя, кажется, безумно дорогая штука? Помнится, мне кто-то говорил.</w:t>
      </w:r>
    </w:p>
    <w:p w14:paraId="35F3A35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А разве ты замечала, Молли, чтобы я подсовывал тебе какую-нибудь дрянь с дешевой распродажи?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спокойно и с достоинством спросил Малыш.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Может, ты видела, что я торчу у прилавков с остатками или глазею на витрины «любой предмет за десять центов»? Допусти, что это боа стоит двести пятьдесят долларов и муфта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сто семьдесят пять. Тогда ты будешь иметь некоторое представление о стоимости русских соболей. Хорошие вещи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моя слабость. Черт побери, этот мех тебе к лицу, Молли!</w:t>
      </w:r>
    </w:p>
    <w:p w14:paraId="5ECDE4C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lastRenderedPageBreak/>
        <w:t>Молли, сияя от восторга, прижала муфту к груди. Но мало-помалу улыбка снова погасла, и Молли пытливым и грустным взором посмотрела Малышу в глаза.</w:t>
      </w:r>
    </w:p>
    <w:p w14:paraId="1BCF35B0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Малыш уже давно научился понимать каждый ее взгляд; он рассмеялся, и щеки его порозовели.</w:t>
      </w:r>
    </w:p>
    <w:p w14:paraId="774B50AA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Выкинь это из головы,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промолвил он с грубоватой лаской.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ведь сказал тебе, что с прежним покончено. Я купил этот мех и заплатил за него из своего кармана.</w:t>
      </w:r>
    </w:p>
    <w:p w14:paraId="1F627EA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Из своего заработка, Малыш? Из семидесяти пяти долларов в месяц?</w:t>
      </w:r>
    </w:p>
    <w:p w14:paraId="20A16792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Ну да. Я откладывал.</w:t>
      </w:r>
    </w:p>
    <w:p w14:paraId="6B0F078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Откладывал? Постой, как же это... Четыреста двадцать пять долларов за восемь месяцев...</w:t>
      </w:r>
    </w:p>
    <w:p w14:paraId="3AA0CECA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А-а, да перестань ты высчитывать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 излишней горячностью воскликнул Малыш.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У меня еще оставалось кое-что, когда я пошел работать. Ты думаешь, я снова с ними связался? Но я же сказал тебе, что покончил с этим. Я честно купил этот мех, понятно? Надень его и пойдем прогуляемся.</w:t>
      </w:r>
    </w:p>
    <w:p w14:paraId="4629E1E4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Молли постаралась усыпить свои подозрения. Соболя хорошо убаюкивают. Горделиво, как королева, выступала она по улице под руку с Малышом. Здешним жителям еще никогда не доводилось видеть подлинных русских соболей. Весть о них облетела квартал, и все окна и двери мгновенно обросли гроздьями голов. Каждому любопытно было поглядеть на шикарный соболий мех, в который Малыш Брэди обрядил свою милашку. По улицам разносились восторженные «ахи» и «охи», и баснословная сумма, уплаченная за соболя, передаваясь из уст в уста, неуклонно росла. Малыш с видом владетельного принца шагал по правую руку Молли. Трудовая жизнь не излечила его от пристрастия к первосортным и дорогим вещам, и он все так же любил пустить пыль в глаза. На углу, предаваясь приятному безделью, торчала кучка молодых людей в безукоризненных костюмах. Члены банды «Дымовая труба» приподняли шляпы, приветствуя подружку Малыша, и возобновили свою непринужденную беседу.</w:t>
      </w:r>
    </w:p>
    <w:p w14:paraId="4FCBBEBF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На некотором расстоянии от вызывавшей сенсацию парочки появился сыщик Рэнсом из Главного полицейского управления. Рэнсом считался единственным сыщиком, который мог безнаказанно прогуливаться в районе Дымовой трубы. Он был не трус, старался поступать по совести и, посещая упомянутые кварталы, исходил из предпосылки, что обитатели их такие же люди, как и все прочие. Многие относились к Рэнсому с симпатией и, случалось, подсказывали ему, куда он должен направить свои стопы.</w:t>
      </w:r>
    </w:p>
    <w:p w14:paraId="566173D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Что это за волнение там на углу?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спросил Рэнсом бледного юнца в красном свитере.</w:t>
      </w:r>
    </w:p>
    <w:p w14:paraId="73A5B96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Все вышли поглазеть на бизоньи шкуры, которые Малыш Брэди повесил на свою девчонку,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отвечал юнец.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Говорят, он отвалил за них девятьсот долларов. Шикарная покрышка, ничего не скажешь.</w:t>
      </w:r>
    </w:p>
    <w:p w14:paraId="37C6640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Я слышал, что Брэди уже с год как занялся своим старым ремеслом,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сыщик.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Он ведь больше не вожжается с бандой?</w:t>
      </w:r>
    </w:p>
    <w:p w14:paraId="50F868FD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Ну да, он работает,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подтвердил красный свитер.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Послушайте, приятель, а что, меха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это не по вашей части? Пожалуй, таких зверей, как нацепила на себя его девчонка, не поймаешь в паяльной мастерской.</w:t>
      </w:r>
    </w:p>
    <w:p w14:paraId="64E082D5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Рэнсом нагнал прогуливающуюся парочку на пустынной улице у реки. Он тронул Малыша за локоть.</w:t>
      </w:r>
    </w:p>
    <w:p w14:paraId="140805D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На два слова, Брэди,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он спокойно. Взгляд его скользнул по длинному пушистому боа, элегантно спадающему с левого плеча Молли. При виде сыщика лицо Малыша потемнело от застарелой ненависти к полиции. Они отошли в сторону.</w:t>
      </w:r>
    </w:p>
    <w:p w14:paraId="12D3CDA3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Ты был вчера у миссис Хезкоут на Западной Семьдесят второй? Чинил водопровод?</w:t>
      </w:r>
    </w:p>
    <w:p w14:paraId="6284AE3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Был,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Малыш.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А что?</w:t>
      </w:r>
    </w:p>
    <w:p w14:paraId="171C898A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Гарнитур из русских соболей, стоимостью в тысячу долларов, исчез оттуда одновременно с тобой. По описанию он очень похож на эти меха, которые украшают твою девушку.</w:t>
      </w:r>
    </w:p>
    <w:p w14:paraId="3CD53BE4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Поди ты... поди ты к черту,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запальчиво сказал Малыш.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Ты знаешь, Рэнсом, что я покончил с этим. Я купил этот гарнитур вчера у...</w:t>
      </w:r>
    </w:p>
    <w:p w14:paraId="5B675B9D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Малыш внезапно умолк, не закончив фразы.</w:t>
      </w:r>
    </w:p>
    <w:p w14:paraId="2732824F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Я знаю, ты честно работал последнее время,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Рэнсом.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готов сделать для тебя все, что могу. Если ты действительно купил этот мех, пойдем вместе в магазин, и я наведу справки. Твоя девушка может пойти с нами и не снимать пока что соболей. Мы сделаем все тихо, без свидетелей. Так будет правильно, Брэди.</w:t>
      </w:r>
    </w:p>
    <w:p w14:paraId="57BDD63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Пошли,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сердито сказал Малыш. Потом вдруг остановился и с какой-то странной кривой улыбкой поглядел на расстроенное, испуганное личико Молли.</w:t>
      </w:r>
    </w:p>
    <w:p w14:paraId="28D084D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Ни к чему все это,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он угрюмо.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Это старухины соболя. Тебе придется вернуть их, Молли. Но если б даже цена им была миллион долларов, все равно они недостаточно хороши для тебя.</w:t>
      </w:r>
    </w:p>
    <w:p w14:paraId="62857CDB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Молли с искаженным от горя лицом уцепилась за рукав Малыша.</w:t>
      </w:r>
    </w:p>
    <w:p w14:paraId="3613B959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О Малыш, Малыш, ты разбил мое сердце!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простонала она.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так гордилась тобой... А теперь они упекут тебя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и конец нашему счастью!</w:t>
      </w:r>
    </w:p>
    <w:p w14:paraId="2DBA525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Ступай домой!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вне себя крикнул Малыш.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Идем, Рэнсом, забирай меха. Пошли, чего ты стоишь! Нет, постой, ей-богу, я... К черту, пусть меня лучше повесят... Беги домой, Молли. Пошли, Рэнсом.</w:t>
      </w:r>
    </w:p>
    <w:p w14:paraId="5FF69B1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Из-за угла дровяного склада появилась фигура полицейского Кона, направляющегося в обход речного района. Сыщик поманил его к себе. Кон подошел, и Рэнсом объяснил ему положение вещей.</w:t>
      </w:r>
    </w:p>
    <w:p w14:paraId="12A9A5DE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Да, да,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Кон.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слышал, что пропали соболя. Так ты их нашел?</w:t>
      </w:r>
    </w:p>
    <w:p w14:paraId="114CF29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Кон приподнял на ладони конец собольего боа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бывшей собственности Молли Мак-Кивер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и внимательно на него поглядел.</w:t>
      </w:r>
    </w:p>
    <w:p w14:paraId="50027200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Когда-то я торговал мехами на Шестой авеню,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он.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Да, конечно, это соболя. С Аляски. Боа стоит двенадцать долларов, а муфта...</w:t>
      </w:r>
    </w:p>
    <w:p w14:paraId="08DC553A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Бац! Малыш своей крепкой пятерней запечатал полицейскому рот. Кон покачнулся, но сохранил равновесие. Молли взвизгнула. Сыщик бросился на Малыша и с помощью Кона надел на него наручники.</w:t>
      </w:r>
    </w:p>
    <w:p w14:paraId="07BE42C7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Это боа стоит двенадцать долларов, а муфта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девять,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упорствовал полицейский.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Что вы тут толкуете про русские соболя?</w:t>
      </w:r>
    </w:p>
    <w:p w14:paraId="29148251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Малыш опустился на груду бревен, и лицо его медленно залилось краской.</w:t>
      </w:r>
    </w:p>
    <w:p w14:paraId="12D835D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Правильно, Царь Соломон!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он, с ненавистью глядя на полицейского.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Я заплатил двадцать один доллар пятьдесят центов за весь гарнитур. Я, Малыш, шикарный парень, презирающий дешевку! Мне легче было бы отсидеть шесть месяцев в тюрьме, чем признаться в этом. Да, Молли, я просто-напросто хвастун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русских соболей на мой заработок не купишь.</w:t>
      </w:r>
    </w:p>
    <w:p w14:paraId="0B965FD6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Молли кинулась ему на шею.</w:t>
      </w:r>
    </w:p>
    <w:p w14:paraId="22E74958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Не нужно мне никаких денег и никаких соболей!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воскликнула она.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Ничего мне на свете не нужно, кроме моего Малыша! Ах ты, глупый, глупый, безмозглый, хвастливый индюк!</w:t>
      </w:r>
    </w:p>
    <w:p w14:paraId="1DF57C14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Сними с него наручники,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Кон сыщику.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На участок уже звонили, что эта особа нашла свои соболя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они висели у нее в шкафу. Молодой человек, на этот раз я прощаю вам непочтительное обращение с моей физиономией.</w:t>
      </w:r>
    </w:p>
    <w:p w14:paraId="6DA5CD33" w14:textId="77777777" w:rsidR="006E53A1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Рэнсом протянул Молли ее меха. Не сводя сияющего взора с Малыша, она грациозным жестом, достойным герцогини, набросила на плечи боа, перекинув один конец за спину.</w:t>
      </w:r>
    </w:p>
    <w:p w14:paraId="2047410F" w14:textId="0CBE17BD" w:rsidR="00AB136F" w:rsidRPr="00D31D91" w:rsidRDefault="006E53A1" w:rsidP="00D31D91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D31D91">
        <w:rPr>
          <w:rFonts w:ascii="Verdana" w:hAnsi="Verdana"/>
          <w:color w:val="000000"/>
          <w:sz w:val="20"/>
          <w:lang w:val="ru-RU"/>
        </w:rPr>
        <w:t>—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Пара молодых идиотов,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сказал Кон сыщику.</w:t>
      </w:r>
      <w:r w:rsidRPr="00D31D91">
        <w:rPr>
          <w:rFonts w:ascii="Verdana" w:hAnsi="Verdana"/>
          <w:color w:val="000000"/>
          <w:sz w:val="20"/>
        </w:rPr>
        <w:t> </w:t>
      </w:r>
      <w:r w:rsidRPr="00D31D91">
        <w:rPr>
          <w:rFonts w:ascii="Verdana" w:hAnsi="Verdana"/>
          <w:color w:val="000000"/>
          <w:sz w:val="20"/>
          <w:lang w:val="ru-RU"/>
        </w:rPr>
        <w:t>— Пошли отсюда.</w:t>
      </w:r>
    </w:p>
    <w:sectPr w:rsidR="00AB136F" w:rsidRPr="00D31D91" w:rsidSect="00D31D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B3F65" w14:textId="77777777" w:rsidR="00E601AB" w:rsidRDefault="00E601AB" w:rsidP="00D31D91">
      <w:pPr>
        <w:spacing w:after="0" w:line="240" w:lineRule="auto"/>
      </w:pPr>
      <w:r>
        <w:separator/>
      </w:r>
    </w:p>
  </w:endnote>
  <w:endnote w:type="continuationSeparator" w:id="0">
    <w:p w14:paraId="35B8E94B" w14:textId="77777777" w:rsidR="00E601AB" w:rsidRDefault="00E601AB" w:rsidP="00D31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C391F" w14:textId="77777777" w:rsidR="00D31D91" w:rsidRDefault="00D31D91" w:rsidP="001664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2B78D6E4" w14:textId="77777777" w:rsidR="00D31D91" w:rsidRDefault="00D31D91" w:rsidP="00D31D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0F1F1" w14:textId="47D5253A" w:rsidR="00D31D91" w:rsidRPr="00D31D91" w:rsidRDefault="00D31D91" w:rsidP="00D31D9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D31D9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31D91">
      <w:rPr>
        <w:rStyle w:val="PageNumber"/>
        <w:rFonts w:ascii="Arial" w:hAnsi="Arial" w:cs="Arial"/>
        <w:color w:val="999999"/>
        <w:sz w:val="20"/>
      </w:rPr>
      <w:t>http</w:t>
    </w:r>
    <w:r w:rsidRPr="00D31D9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D31D91">
      <w:rPr>
        <w:rStyle w:val="PageNumber"/>
        <w:rFonts w:ascii="Arial" w:hAnsi="Arial" w:cs="Arial"/>
        <w:color w:val="999999"/>
        <w:sz w:val="20"/>
      </w:rPr>
      <w:t>artefact</w:t>
    </w:r>
    <w:r w:rsidRPr="00D31D9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31D91">
      <w:rPr>
        <w:rStyle w:val="PageNumber"/>
        <w:rFonts w:ascii="Arial" w:hAnsi="Arial" w:cs="Arial"/>
        <w:color w:val="999999"/>
        <w:sz w:val="20"/>
      </w:rPr>
      <w:t>lib</w:t>
    </w:r>
    <w:r w:rsidRPr="00D31D9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D31D91">
      <w:rPr>
        <w:rStyle w:val="PageNumber"/>
        <w:rFonts w:ascii="Arial" w:hAnsi="Arial" w:cs="Arial"/>
        <w:color w:val="999999"/>
        <w:sz w:val="20"/>
      </w:rPr>
      <w:t>ru</w:t>
    </w:r>
    <w:r w:rsidRPr="00D31D9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D7BB2" w14:textId="77777777" w:rsidR="00D31D91" w:rsidRDefault="00D31D9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D981A" w14:textId="77777777" w:rsidR="00E601AB" w:rsidRDefault="00E601AB" w:rsidP="00D31D91">
      <w:pPr>
        <w:spacing w:after="0" w:line="240" w:lineRule="auto"/>
      </w:pPr>
      <w:r>
        <w:separator/>
      </w:r>
    </w:p>
  </w:footnote>
  <w:footnote w:type="continuationSeparator" w:id="0">
    <w:p w14:paraId="0073B76F" w14:textId="77777777" w:rsidR="00E601AB" w:rsidRDefault="00E601AB" w:rsidP="00D31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0DBEF" w14:textId="77777777" w:rsidR="00D31D91" w:rsidRDefault="00D31D9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94F3B" w14:textId="114FC0A6" w:rsidR="00D31D91" w:rsidRPr="00D31D91" w:rsidRDefault="00D31D91" w:rsidP="00D31D91">
    <w:pPr>
      <w:pStyle w:val="Header"/>
      <w:rPr>
        <w:rFonts w:ascii="Arial" w:hAnsi="Arial" w:cs="Arial"/>
        <w:color w:val="999999"/>
        <w:sz w:val="20"/>
        <w:lang w:val="ru-RU"/>
      </w:rPr>
    </w:pPr>
    <w:r w:rsidRPr="00D31D91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D31D91">
      <w:rPr>
        <w:rFonts w:ascii="Arial" w:hAnsi="Arial" w:cs="Arial"/>
        <w:color w:val="999999"/>
        <w:sz w:val="20"/>
      </w:rPr>
      <w:t>http</w:t>
    </w:r>
    <w:r w:rsidRPr="00D31D91">
      <w:rPr>
        <w:rFonts w:ascii="Arial" w:hAnsi="Arial" w:cs="Arial"/>
        <w:color w:val="999999"/>
        <w:sz w:val="20"/>
        <w:lang w:val="ru-RU"/>
      </w:rPr>
      <w:t>://</w:t>
    </w:r>
    <w:r w:rsidRPr="00D31D91">
      <w:rPr>
        <w:rFonts w:ascii="Arial" w:hAnsi="Arial" w:cs="Arial"/>
        <w:color w:val="999999"/>
        <w:sz w:val="20"/>
      </w:rPr>
      <w:t>artefact</w:t>
    </w:r>
    <w:r w:rsidRPr="00D31D91">
      <w:rPr>
        <w:rFonts w:ascii="Arial" w:hAnsi="Arial" w:cs="Arial"/>
        <w:color w:val="999999"/>
        <w:sz w:val="20"/>
        <w:lang w:val="ru-RU"/>
      </w:rPr>
      <w:t>.</w:t>
    </w:r>
    <w:r w:rsidRPr="00D31D91">
      <w:rPr>
        <w:rFonts w:ascii="Arial" w:hAnsi="Arial" w:cs="Arial"/>
        <w:color w:val="999999"/>
        <w:sz w:val="20"/>
      </w:rPr>
      <w:t>lib</w:t>
    </w:r>
    <w:r w:rsidRPr="00D31D91">
      <w:rPr>
        <w:rFonts w:ascii="Arial" w:hAnsi="Arial" w:cs="Arial"/>
        <w:color w:val="999999"/>
        <w:sz w:val="20"/>
        <w:lang w:val="ru-RU"/>
      </w:rPr>
      <w:t>.</w:t>
    </w:r>
    <w:r w:rsidRPr="00D31D91">
      <w:rPr>
        <w:rFonts w:ascii="Arial" w:hAnsi="Arial" w:cs="Arial"/>
        <w:color w:val="999999"/>
        <w:sz w:val="20"/>
      </w:rPr>
      <w:t>ru</w:t>
    </w:r>
    <w:r w:rsidRPr="00D31D91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F3547" w14:textId="77777777" w:rsidR="00D31D91" w:rsidRDefault="00D31D9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6E53A1"/>
    <w:rsid w:val="00AA1D8D"/>
    <w:rsid w:val="00AB136F"/>
    <w:rsid w:val="00B47730"/>
    <w:rsid w:val="00CB0664"/>
    <w:rsid w:val="00D31D91"/>
    <w:rsid w:val="00D3663F"/>
    <w:rsid w:val="00E601AB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B5A60E"/>
  <w14:defaultImageDpi w14:val="300"/>
  <w15:docId w15:val="{2B2DAE41-D790-4040-B408-6CEE7236E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D31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2105</Words>
  <Characters>12002</Characters>
  <Application>Microsoft Office Word</Application>
  <DocSecurity>0</DocSecurity>
  <Lines>222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14030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Русские соболя</dc:title>
  <dc:subject/>
  <dc:creator>О. Генри</dc:creator>
  <cp:keywords/>
  <dc:description/>
  <cp:lastModifiedBy>Andrey Piskunov</cp:lastModifiedBy>
  <cp:revision>6</cp:revision>
  <dcterms:created xsi:type="dcterms:W3CDTF">2013-12-23T23:15:00Z</dcterms:created>
  <dcterms:modified xsi:type="dcterms:W3CDTF">2025-05-08T02:33:00Z</dcterms:modified>
  <cp:category/>
</cp:coreProperties>
</file>