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F4455" w14:textId="77777777" w:rsidR="00465240" w:rsidRPr="006712D8" w:rsidRDefault="00465240" w:rsidP="006712D8">
      <w:pPr>
        <w:pStyle w:val="Heading2"/>
        <w:keepNext w:val="0"/>
        <w:keepLines w:val="0"/>
        <w:suppressAutoHyphens/>
        <w:spacing w:before="0" w:line="240" w:lineRule="auto"/>
        <w:jc w:val="both"/>
        <w:rPr>
          <w:rFonts w:ascii="Verdana" w:hAnsi="Verdana"/>
          <w:color w:val="000000"/>
          <w:sz w:val="32"/>
          <w:lang w:val="ru-RU"/>
        </w:rPr>
      </w:pPr>
      <w:r w:rsidRPr="006712D8">
        <w:rPr>
          <w:rFonts w:ascii="Verdana" w:hAnsi="Verdana"/>
          <w:color w:val="000000"/>
          <w:sz w:val="32"/>
          <w:lang w:val="ru-RU"/>
        </w:rPr>
        <w:t>Социальный треугольник</w:t>
      </w:r>
    </w:p>
    <w:p w14:paraId="53FD4D0A" w14:textId="7F5E4A15" w:rsidR="00465240" w:rsidRPr="006712D8" w:rsidRDefault="00A57AC9" w:rsidP="006712D8">
      <w:pPr>
        <w:suppressAutoHyphens/>
        <w:spacing w:after="0" w:line="240" w:lineRule="auto"/>
        <w:jc w:val="both"/>
        <w:rPr>
          <w:rFonts w:ascii="Verdana" w:hAnsi="Verdana"/>
          <w:color w:val="000000"/>
          <w:sz w:val="24"/>
          <w:lang w:val="ru-RU"/>
        </w:rPr>
      </w:pPr>
      <w:r w:rsidRPr="006712D8">
        <w:rPr>
          <w:rFonts w:ascii="Verdana" w:hAnsi="Verdana"/>
          <w:color w:val="000000"/>
          <w:sz w:val="24"/>
          <w:lang w:val="ru-RU"/>
        </w:rPr>
        <w:t>О. Генри</w:t>
      </w:r>
    </w:p>
    <w:p w14:paraId="37816282" w14:textId="1A47597D" w:rsidR="00465240" w:rsidRPr="006712D8" w:rsidRDefault="00465240" w:rsidP="006712D8">
      <w:pPr>
        <w:suppressAutoHyphens/>
        <w:spacing w:after="0" w:line="240" w:lineRule="auto"/>
        <w:jc w:val="both"/>
        <w:rPr>
          <w:rFonts w:ascii="Verdana" w:hAnsi="Verdana"/>
          <w:color w:val="000000"/>
          <w:sz w:val="20"/>
          <w:lang w:val="ru-RU"/>
        </w:rPr>
      </w:pPr>
      <w:r w:rsidRPr="006712D8">
        <w:rPr>
          <w:rFonts w:ascii="Verdana" w:hAnsi="Verdana"/>
          <w:color w:val="000000"/>
          <w:sz w:val="20"/>
          <w:lang w:val="ru-RU"/>
        </w:rPr>
        <w:t>Перевод Е</w:t>
      </w:r>
      <w:r w:rsidR="006712D8">
        <w:rPr>
          <w:rFonts w:ascii="Verdana" w:hAnsi="Verdana"/>
          <w:color w:val="000000"/>
          <w:sz w:val="20"/>
        </w:rPr>
        <w:t>.</w:t>
      </w:r>
      <w:r w:rsidRPr="006712D8">
        <w:rPr>
          <w:rFonts w:ascii="Verdana" w:hAnsi="Verdana"/>
          <w:color w:val="000000"/>
          <w:sz w:val="20"/>
          <w:lang w:val="ru-RU"/>
        </w:rPr>
        <w:t xml:space="preserve"> Коротковой</w:t>
      </w:r>
    </w:p>
    <w:p w14:paraId="79ACE1F3"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p>
    <w:p w14:paraId="7865277A"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Часы пробили шесть, и Айки Сниглфриц отставил в сторону утюг. Айки был портновским подмастерьем. Неужели и в наше время существуют портновские подмастерья?</w:t>
      </w:r>
    </w:p>
    <w:p w14:paraId="5BA86B6E"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Как бы там ни было, Айки трудился весь день напролет в зловонной, жаркой, как парилка, мастерской</w:t>
      </w:r>
      <w:r w:rsidRPr="006712D8">
        <w:rPr>
          <w:rFonts w:ascii="Verdana" w:hAnsi="Verdana"/>
          <w:color w:val="000000"/>
          <w:sz w:val="20"/>
        </w:rPr>
        <w:t> </w:t>
      </w:r>
      <w:r w:rsidRPr="006712D8">
        <w:rPr>
          <w:rFonts w:ascii="Verdana" w:hAnsi="Verdana"/>
          <w:color w:val="000000"/>
          <w:sz w:val="20"/>
          <w:lang w:val="ru-RU"/>
        </w:rPr>
        <w:t>— резал, сметывал, гладил, латал и чистил губкой. Зато, окончив работу, он воспарял ввысь и витал в облаках в пределах отведенного ему небосвода.</w:t>
      </w:r>
    </w:p>
    <w:p w14:paraId="672E3B64"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Была суббота, и хозяин нещедрой рукой выложил на ладонь подмастерья двенадцать щедро просаленных долларов. Айки наскоро ополоснул лицо, облачился в пиджак, шляпу, воротничок, затрепанный галстук, украшенный халцедоновой булавкой, и отправился на поиски своих идеалов.</w:t>
      </w:r>
    </w:p>
    <w:p w14:paraId="73A962C3"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Ибо каждому из нас по завершении дневных трудов надлежит устремиться в погоню за идеалом, будь то любовь, или карты, или омар по-ньюбургски, или сладкое безмолвие пыльных книжных полок.</w:t>
      </w:r>
    </w:p>
    <w:p w14:paraId="443EC136"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Поглядите на Айки, как он семенит под грохочущей надземкой между двумя рядами пропахших потом мастерских. Бледный, сутулый, невзрачный, жалкий, обреченный на вечную духовную и телесную нищету, он помахивает дешевой тросточкой и дымит вонючей папиросой, всем своим видом намекая, что и в его чахлой груди жива бацилла светскости.</w:t>
      </w:r>
    </w:p>
    <w:p w14:paraId="3686FD86"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Ноги Айки доставили его к порогу, а затем и переправили через порог прославленного увеселительного заведения, известного под названием кафе Мажини</w:t>
      </w:r>
      <w:r w:rsidRPr="006712D8">
        <w:rPr>
          <w:rFonts w:ascii="Verdana" w:hAnsi="Verdana"/>
          <w:color w:val="000000"/>
          <w:sz w:val="20"/>
        </w:rPr>
        <w:t> </w:t>
      </w:r>
      <w:r w:rsidRPr="006712D8">
        <w:rPr>
          <w:rFonts w:ascii="Verdana" w:hAnsi="Verdana"/>
          <w:color w:val="000000"/>
          <w:sz w:val="20"/>
          <w:lang w:val="ru-RU"/>
        </w:rPr>
        <w:t>— прославленного благодаря частым посещениям Билли Мак-Мэхана, великого человека, самого замечательного, по мнению Айки, из всех, кто когда-либо рождался на свет.</w:t>
      </w:r>
    </w:p>
    <w:p w14:paraId="73B8CD67"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Билли Мак-Мэхан был местным политическим боссом. «Тигр»</w:t>
      </w:r>
      <w:r w:rsidRPr="006712D8">
        <w:rPr>
          <w:rFonts w:ascii="Verdana" w:hAnsi="Verdana"/>
          <w:color w:val="000000"/>
          <w:sz w:val="20"/>
          <w:vertAlign w:val="superscript"/>
        </w:rPr>
        <w:footnoteReference w:id="1"/>
      </w:r>
      <w:r w:rsidRPr="006712D8">
        <w:rPr>
          <w:rFonts w:ascii="Verdana" w:hAnsi="Verdana"/>
          <w:color w:val="000000"/>
          <w:sz w:val="20"/>
          <w:lang w:val="ru-RU"/>
        </w:rPr>
        <w:t xml:space="preserve"> был с ним ласков, как котенок, а жители района считали его источником и даятелем всех благ. В тот миг, когда Айки вошел в кафе, Мак-Мэхан, раскрасневшийся, великолепный, торжествующий, стоял, окруженный шумливой гурьбой своих сподвижников и избирателей. Судя по всему, только что состоялись выборы; была одержана блестящая победа; метла голосования основательно прошлась по городу и навела в нем порядок</w:t>
      </w:r>
    </w:p>
    <w:p w14:paraId="13ACCC73"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Айки шмыгнул к стойке и, часто задышав, уставился на своего кумира.</w:t>
      </w:r>
    </w:p>
    <w:p w14:paraId="672C1E22"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Как хорош был Билли Мак-Мэхан</w:t>
      </w:r>
      <w:r w:rsidRPr="006712D8">
        <w:rPr>
          <w:rFonts w:ascii="Verdana" w:hAnsi="Verdana"/>
          <w:color w:val="000000"/>
          <w:sz w:val="20"/>
        </w:rPr>
        <w:t> </w:t>
      </w:r>
      <w:r w:rsidRPr="006712D8">
        <w:rPr>
          <w:rFonts w:ascii="Verdana" w:hAnsi="Verdana"/>
          <w:color w:val="000000"/>
          <w:sz w:val="20"/>
          <w:lang w:val="ru-RU"/>
        </w:rPr>
        <w:t>— веселое, открытое лицо с гладкой кожей и крупными чертами; острые, как у молодого сокола, серые глаза; брильянтовое кольцо; трубный голос; как царственно он держится, как лихо готов растрясти пухлую пачку денег, как сзывает друзей и товарищей</w:t>
      </w:r>
      <w:r w:rsidRPr="006712D8">
        <w:rPr>
          <w:rFonts w:ascii="Verdana" w:hAnsi="Verdana"/>
          <w:color w:val="000000"/>
          <w:sz w:val="20"/>
        </w:rPr>
        <w:t> </w:t>
      </w:r>
      <w:r w:rsidRPr="006712D8">
        <w:rPr>
          <w:rFonts w:ascii="Verdana" w:hAnsi="Verdana"/>
          <w:color w:val="000000"/>
          <w:sz w:val="20"/>
          <w:lang w:val="ru-RU"/>
        </w:rPr>
        <w:t>— нет ему равных, он король! Как затмил он всех своих сподвижников, хоть и они ребята видные, и, похоже, серьезные, выбриты до синевы, и лица грозные, а руки держат глубоко в карманах. И все же Билли... нет, бессильны простые слова изобразить его в том ореоле славы, в каком видел его Айки Сниглфриц!</w:t>
      </w:r>
    </w:p>
    <w:p w14:paraId="228CEDB2"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Кафе, как чуткая струна, звенело на мажорной ноте. Одетые в белые куртки буфетчики творили чудеса, манипулируя бутылкой, пробкой и стаканом. Два десятка настоящих гаванских сигар создавали иллюзию облачного неба. Все верные и уповающие пожимали руку Билли. И в полной обожания душе Айки Сниглфрица вдруг созрел безумный план.</w:t>
      </w:r>
    </w:p>
    <w:p w14:paraId="13879C5C"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Он вступил на пятачок, где пребывал кумир, и протянул ему руку.</w:t>
      </w:r>
    </w:p>
    <w:p w14:paraId="54862EF7"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Билли Мак-Мэхан без колебаний пожал ее и улыбнулся.</w:t>
      </w:r>
    </w:p>
    <w:p w14:paraId="3AC4A6C0"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Теряя рассудок по воле задумавших погубить его богов, Айки выхватил свой меч и пошел на штурм Олимпа.</w:t>
      </w:r>
    </w:p>
    <w:p w14:paraId="253DF89B"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w:t>
      </w:r>
      <w:r w:rsidRPr="006712D8">
        <w:rPr>
          <w:rFonts w:ascii="Verdana" w:hAnsi="Verdana"/>
          <w:color w:val="000000"/>
          <w:sz w:val="20"/>
        </w:rPr>
        <w:t> </w:t>
      </w:r>
      <w:r w:rsidRPr="006712D8">
        <w:rPr>
          <w:rFonts w:ascii="Verdana" w:hAnsi="Verdana"/>
          <w:color w:val="000000"/>
          <w:sz w:val="20"/>
          <w:lang w:val="ru-RU"/>
        </w:rPr>
        <w:t>Выпейте со мной, Билли,</w:t>
      </w:r>
      <w:r w:rsidRPr="006712D8">
        <w:rPr>
          <w:rFonts w:ascii="Verdana" w:hAnsi="Verdana"/>
          <w:color w:val="000000"/>
          <w:sz w:val="20"/>
        </w:rPr>
        <w:t> </w:t>
      </w:r>
      <w:r w:rsidRPr="006712D8">
        <w:rPr>
          <w:rFonts w:ascii="Verdana" w:hAnsi="Verdana"/>
          <w:color w:val="000000"/>
          <w:sz w:val="20"/>
          <w:lang w:val="ru-RU"/>
        </w:rPr>
        <w:t>— сказал он фамильярно.</w:t>
      </w:r>
      <w:r w:rsidRPr="006712D8">
        <w:rPr>
          <w:rFonts w:ascii="Verdana" w:hAnsi="Verdana"/>
          <w:color w:val="000000"/>
          <w:sz w:val="20"/>
        </w:rPr>
        <w:t> </w:t>
      </w:r>
      <w:r w:rsidRPr="006712D8">
        <w:rPr>
          <w:rFonts w:ascii="Verdana" w:hAnsi="Verdana"/>
          <w:color w:val="000000"/>
          <w:sz w:val="20"/>
          <w:lang w:val="ru-RU"/>
        </w:rPr>
        <w:t>— Разрешите угостить вас и ваших приятелей.</w:t>
      </w:r>
    </w:p>
    <w:p w14:paraId="55771884"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lastRenderedPageBreak/>
        <w:t>—</w:t>
      </w:r>
      <w:r w:rsidRPr="006712D8">
        <w:rPr>
          <w:rFonts w:ascii="Verdana" w:hAnsi="Verdana"/>
          <w:color w:val="000000"/>
          <w:sz w:val="20"/>
        </w:rPr>
        <w:t> </w:t>
      </w:r>
      <w:r w:rsidRPr="006712D8">
        <w:rPr>
          <w:rFonts w:ascii="Verdana" w:hAnsi="Verdana"/>
          <w:color w:val="000000"/>
          <w:sz w:val="20"/>
          <w:lang w:val="ru-RU"/>
        </w:rPr>
        <w:t>Что ж, я не против, старина,</w:t>
      </w:r>
      <w:r w:rsidRPr="006712D8">
        <w:rPr>
          <w:rFonts w:ascii="Verdana" w:hAnsi="Verdana"/>
          <w:color w:val="000000"/>
          <w:sz w:val="20"/>
        </w:rPr>
        <w:t> </w:t>
      </w:r>
      <w:r w:rsidRPr="006712D8">
        <w:rPr>
          <w:rFonts w:ascii="Verdana" w:hAnsi="Verdana"/>
          <w:color w:val="000000"/>
          <w:sz w:val="20"/>
          <w:lang w:val="ru-RU"/>
        </w:rPr>
        <w:t>— сказал великий босс.</w:t>
      </w:r>
      <w:r w:rsidRPr="006712D8">
        <w:rPr>
          <w:rFonts w:ascii="Verdana" w:hAnsi="Verdana"/>
          <w:color w:val="000000"/>
          <w:sz w:val="20"/>
        </w:rPr>
        <w:t> </w:t>
      </w:r>
      <w:r w:rsidRPr="006712D8">
        <w:rPr>
          <w:rFonts w:ascii="Verdana" w:hAnsi="Verdana"/>
          <w:color w:val="000000"/>
          <w:sz w:val="20"/>
          <w:lang w:val="ru-RU"/>
        </w:rPr>
        <w:t>— Для чего пустовать бокалам?</w:t>
      </w:r>
    </w:p>
    <w:p w14:paraId="54F4615C"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Тут последние остатки разума покинули Айки.</w:t>
      </w:r>
    </w:p>
    <w:p w14:paraId="3E47E55B"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w:t>
      </w:r>
      <w:r w:rsidRPr="006712D8">
        <w:rPr>
          <w:rFonts w:ascii="Verdana" w:hAnsi="Verdana"/>
          <w:color w:val="000000"/>
          <w:sz w:val="20"/>
        </w:rPr>
        <w:t> </w:t>
      </w:r>
      <w:r w:rsidRPr="006712D8">
        <w:rPr>
          <w:rFonts w:ascii="Verdana" w:hAnsi="Verdana"/>
          <w:color w:val="000000"/>
          <w:sz w:val="20"/>
          <w:lang w:val="ru-RU"/>
        </w:rPr>
        <w:t>Вина!</w:t>
      </w:r>
      <w:r w:rsidRPr="006712D8">
        <w:rPr>
          <w:rFonts w:ascii="Verdana" w:hAnsi="Verdana"/>
          <w:color w:val="000000"/>
          <w:sz w:val="20"/>
        </w:rPr>
        <w:t> </w:t>
      </w:r>
      <w:r w:rsidRPr="006712D8">
        <w:rPr>
          <w:rFonts w:ascii="Verdana" w:hAnsi="Verdana"/>
          <w:color w:val="000000"/>
          <w:sz w:val="20"/>
          <w:lang w:val="ru-RU"/>
        </w:rPr>
        <w:t>— крикнул он буфетчику, взмахнув трясущейся рукой.</w:t>
      </w:r>
    </w:p>
    <w:p w14:paraId="6736B337"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Откупорены три бутылки; шампанское, пенясь, полилось в выстроившиеся длинным рядом на стойке бокалы. Билли Мак-Мэхан поднял свой и с ослепительной улыбкой кивнул Айки. Сподвижники и соратники, буркнув: «Ваше здоровье», подняли свои. В безумии восторга Айки поднял свой кубок нектара. Все выпили.</w:t>
      </w:r>
    </w:p>
    <w:p w14:paraId="3886390C"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Айки, скомкав, швырнул на стойку недельное жалованье.</w:t>
      </w:r>
    </w:p>
    <w:p w14:paraId="104742B3"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w:t>
      </w:r>
      <w:r w:rsidRPr="006712D8">
        <w:rPr>
          <w:rFonts w:ascii="Verdana" w:hAnsi="Verdana"/>
          <w:color w:val="000000"/>
          <w:sz w:val="20"/>
        </w:rPr>
        <w:t> </w:t>
      </w:r>
      <w:r w:rsidRPr="006712D8">
        <w:rPr>
          <w:rFonts w:ascii="Verdana" w:hAnsi="Verdana"/>
          <w:color w:val="000000"/>
          <w:sz w:val="20"/>
          <w:lang w:val="ru-RU"/>
        </w:rPr>
        <w:t>Все правильно,</w:t>
      </w:r>
      <w:r w:rsidRPr="006712D8">
        <w:rPr>
          <w:rFonts w:ascii="Verdana" w:hAnsi="Verdana"/>
          <w:color w:val="000000"/>
          <w:sz w:val="20"/>
        </w:rPr>
        <w:t> </w:t>
      </w:r>
      <w:r w:rsidRPr="006712D8">
        <w:rPr>
          <w:rFonts w:ascii="Verdana" w:hAnsi="Verdana"/>
          <w:color w:val="000000"/>
          <w:sz w:val="20"/>
          <w:lang w:val="ru-RU"/>
        </w:rPr>
        <w:t>— сказал буфетчик, расправляя долларовые бумажки. Толпа опять сомкнулась вокруг Билли Мак-Мэхана. Кто-то рассказывал, как Бранниган обставил их в одиннадцатом участке. Айки постоял немного, прислонившись к стойке, и вышел.</w:t>
      </w:r>
    </w:p>
    <w:p w14:paraId="18D68F7E"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Он побрел по Эстер-стрит, потом по Кристи и свернул на свою Деланси. Дома на него набросилась, требуя денег, семейка: пьянчуга мать и три обшарпанных сестры. Когда он поведал им правду, они яростно взвыли и стали поносить его со всей красочностью местного витийства.</w:t>
      </w:r>
    </w:p>
    <w:p w14:paraId="7A4B8CAB"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Но, невзирая на удары и щипки, Айки был по-прежнему вне себя от восторга. Он воспарил в облака; достиг невиданных высот. Потеря жалованья и попреки женщин казались сущей безделицей в сравнении с тем, что выпало на его долю.</w:t>
      </w:r>
    </w:p>
    <w:p w14:paraId="3F60694B"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Он пожал руку Билли Мак-Мэхану.</w:t>
      </w:r>
    </w:p>
    <w:p w14:paraId="70B42EBF"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p>
    <w:p w14:paraId="4B7240AF" w14:textId="77777777" w:rsidR="00465240" w:rsidRPr="006712D8" w:rsidRDefault="00465240" w:rsidP="006712D8">
      <w:pPr>
        <w:pStyle w:val="Heading6"/>
        <w:keepNext w:val="0"/>
        <w:keepLines w:val="0"/>
        <w:suppressAutoHyphens/>
        <w:spacing w:before="0" w:line="240" w:lineRule="auto"/>
        <w:ind w:firstLine="283"/>
        <w:jc w:val="both"/>
        <w:rPr>
          <w:rFonts w:ascii="Verdana" w:hAnsi="Verdana"/>
          <w:b/>
          <w:i w:val="0"/>
          <w:iCs w:val="0"/>
          <w:color w:val="000000"/>
          <w:sz w:val="20"/>
          <w:lang w:val="ru-RU"/>
        </w:rPr>
      </w:pPr>
      <w:r w:rsidRPr="006712D8">
        <w:rPr>
          <w:rFonts w:ascii="Verdana" w:hAnsi="Verdana"/>
          <w:i w:val="0"/>
          <w:iCs w:val="0"/>
          <w:color w:val="000000"/>
          <w:sz w:val="20"/>
          <w:lang w:val="ru-RU"/>
        </w:rPr>
        <w:t>* * *</w:t>
      </w:r>
    </w:p>
    <w:p w14:paraId="7928579B"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p>
    <w:p w14:paraId="1BB5D3F1"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Билли Мак-Мэхан был женат, и на визитных карточках его жены стояло: «Миссис Уильям Дарра Мак-Мэхан». Эти карточки имели одно огорчительное свойство: при всей своей миниатюрности, они не могли проникнуть в некоторые дома. Билли Мак-Мэхан был диктатором в политике, незыблемой твердыней бизнеса, Великим Моголом среди своих, которым он внушал почтение, любовь и трепет. Его богатства множились; дюжина газетных репортеров следила за тем, чтобы ни единая оброненная им крупица мудрости не пропала для печати; его возвеличивали карикатуристы, изображая, как он держит на сворке укрощенного «Тигра».</w:t>
      </w:r>
    </w:p>
    <w:p w14:paraId="29907721"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Но и у него порой щемило сердце. Существовал общественный круг, куда Билли Мак-Мэхан не был вхож, хотя взирал на него, как Моисей на Землю Обетованную. Подобно Айки Сниглфрицу, и он стремился к идеалам и, случалось, потеряв надежду их достичь, ощущал привкус праха и тлена в своем незыблемом успехе. А на пухлом, хотя и миловидном личике миссис Уильям Дарра Мак-Мэхан запечатлелось выражение недовольства, и шорох ее шелковых юбок походил на вздох.</w:t>
      </w:r>
    </w:p>
    <w:p w14:paraId="2636F7C5"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В ресторане одной знаменитой гостиницы, где Мода охотно демонстрирует свои чары, как всегда, собралось великолепное и блестящее общество. За одним из столиков сидел Билли Мак-Мэхан с женой. Они мало разговаривали, но сопутствующие им аксессуары не нуждались в поручительстве слов. Брильянты миссис Мак-Мэхан были чуть ли не лучшие в зале. Официант носил к их столику самые изысканные вина. Напрасно вы старались бы найти здесь более впечатляющую фигуру, чем Билли, в смокинге, с суровым выражением гладко выбритого властного лица.</w:t>
      </w:r>
    </w:p>
    <w:p w14:paraId="25CBFEAF"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За четыре столика от них одиноко сидел высокий худощавый человек лет тридцати с задумчивым меланхоличным взглядом, вандейковской бородкой и тонкими, необычайной белизны руками. Его ужин составляли филе миньон, гренки и аполлинарис. Человек этот был Кортленд Ван Дайкинк, он стоил восемьдесят миллионов и унаследовал почетное место в самой избранной и недоступной общественной касте.</w:t>
      </w:r>
    </w:p>
    <w:p w14:paraId="1DF6494E"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Билли Мак-Мэхан не разговаривал ни с кем из окружающих, потому что никого не знал. Кортленд Ван Дайкинк не поднимал глаз от тарелки, так как знал, что все присутствующие жадно ловят его взгляд. Он мог одним кивком пожаловать престиж и знатность, но остерегался слишком умножать ряды аристократии.</w:t>
      </w:r>
    </w:p>
    <w:p w14:paraId="0C6704FD"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И тут Билли Мак-Мэхан задумал и осуществил самый поразительный и дерзкий шаг в своей жизни. Неторопливо встав, он подошел к столику Кортленда Ван Дайкинка и протянул ему руку.</w:t>
      </w:r>
    </w:p>
    <w:p w14:paraId="6737149B"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lastRenderedPageBreak/>
        <w:t>—</w:t>
      </w:r>
      <w:r w:rsidRPr="006712D8">
        <w:rPr>
          <w:rFonts w:ascii="Verdana" w:hAnsi="Verdana"/>
          <w:color w:val="000000"/>
          <w:sz w:val="20"/>
        </w:rPr>
        <w:t> </w:t>
      </w:r>
      <w:r w:rsidRPr="006712D8">
        <w:rPr>
          <w:rFonts w:ascii="Verdana" w:hAnsi="Verdana"/>
          <w:color w:val="000000"/>
          <w:sz w:val="20"/>
          <w:lang w:val="ru-RU"/>
        </w:rPr>
        <w:t>Скажите, мистер Ван Дайкинк,</w:t>
      </w:r>
      <w:r w:rsidRPr="006712D8">
        <w:rPr>
          <w:rFonts w:ascii="Verdana" w:hAnsi="Verdana"/>
          <w:color w:val="000000"/>
          <w:sz w:val="20"/>
        </w:rPr>
        <w:t> </w:t>
      </w:r>
      <w:r w:rsidRPr="006712D8">
        <w:rPr>
          <w:rFonts w:ascii="Verdana" w:hAnsi="Verdana"/>
          <w:color w:val="000000"/>
          <w:sz w:val="20"/>
          <w:lang w:val="ru-RU"/>
        </w:rPr>
        <w:t>— заговорил он.</w:t>
      </w:r>
      <w:r w:rsidRPr="006712D8">
        <w:rPr>
          <w:rFonts w:ascii="Verdana" w:hAnsi="Verdana"/>
          <w:color w:val="000000"/>
          <w:sz w:val="20"/>
        </w:rPr>
        <w:t> </w:t>
      </w:r>
      <w:r w:rsidRPr="006712D8">
        <w:rPr>
          <w:rFonts w:ascii="Verdana" w:hAnsi="Verdana"/>
          <w:color w:val="000000"/>
          <w:sz w:val="20"/>
          <w:lang w:val="ru-RU"/>
        </w:rPr>
        <w:t>— Правду я слыхал, будто вы затеваете какие-то реформы для бедняков в моем районе? Я Мак-Мэхан, тот самый. Так вот слушайте, если и впрямь дойдет до дела, я пособлю вам, чем могу. А мое слово кое-что значит в наших палестинах, верно? Во всяком случае, мне так сдается.</w:t>
      </w:r>
    </w:p>
    <w:p w14:paraId="471E6F13"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Печальные глаза Ван Дайкинка блеснули. Он встал с места</w:t>
      </w:r>
      <w:r w:rsidRPr="006712D8">
        <w:rPr>
          <w:rFonts w:ascii="Verdana" w:hAnsi="Verdana"/>
          <w:color w:val="000000"/>
          <w:sz w:val="20"/>
        </w:rPr>
        <w:t> </w:t>
      </w:r>
      <w:r w:rsidRPr="006712D8">
        <w:rPr>
          <w:rFonts w:ascii="Verdana" w:hAnsi="Verdana"/>
          <w:color w:val="000000"/>
          <w:sz w:val="20"/>
          <w:lang w:val="ru-RU"/>
        </w:rPr>
        <w:t>— худой, долговязый</w:t>
      </w:r>
      <w:r w:rsidRPr="006712D8">
        <w:rPr>
          <w:rFonts w:ascii="Verdana" w:hAnsi="Verdana"/>
          <w:color w:val="000000"/>
          <w:sz w:val="20"/>
        </w:rPr>
        <w:t> </w:t>
      </w:r>
      <w:r w:rsidRPr="006712D8">
        <w:rPr>
          <w:rFonts w:ascii="Verdana" w:hAnsi="Verdana"/>
          <w:color w:val="000000"/>
          <w:sz w:val="20"/>
          <w:lang w:val="ru-RU"/>
        </w:rPr>
        <w:t>— и пожал Билли Мак-Мэхану руку.</w:t>
      </w:r>
    </w:p>
    <w:p w14:paraId="759813E6"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w:t>
      </w:r>
      <w:r w:rsidRPr="006712D8">
        <w:rPr>
          <w:rFonts w:ascii="Verdana" w:hAnsi="Verdana"/>
          <w:color w:val="000000"/>
          <w:sz w:val="20"/>
        </w:rPr>
        <w:t> </w:t>
      </w:r>
      <w:r w:rsidRPr="006712D8">
        <w:rPr>
          <w:rFonts w:ascii="Verdana" w:hAnsi="Verdana"/>
          <w:color w:val="000000"/>
          <w:sz w:val="20"/>
          <w:lang w:val="ru-RU"/>
        </w:rPr>
        <w:t>Благодарю вас, мистер Мак-Мэхан,</w:t>
      </w:r>
      <w:r w:rsidRPr="006712D8">
        <w:rPr>
          <w:rFonts w:ascii="Verdana" w:hAnsi="Verdana"/>
          <w:color w:val="000000"/>
          <w:sz w:val="20"/>
        </w:rPr>
        <w:t> </w:t>
      </w:r>
      <w:r w:rsidRPr="006712D8">
        <w:rPr>
          <w:rFonts w:ascii="Verdana" w:hAnsi="Verdana"/>
          <w:color w:val="000000"/>
          <w:sz w:val="20"/>
          <w:lang w:val="ru-RU"/>
        </w:rPr>
        <w:t>— проговорил он присущим ему искренним серьезным тоном.</w:t>
      </w:r>
      <w:r w:rsidRPr="006712D8">
        <w:rPr>
          <w:rFonts w:ascii="Verdana" w:hAnsi="Verdana"/>
          <w:color w:val="000000"/>
          <w:sz w:val="20"/>
        </w:rPr>
        <w:t> </w:t>
      </w:r>
      <w:r w:rsidRPr="006712D8">
        <w:rPr>
          <w:rFonts w:ascii="Verdana" w:hAnsi="Verdana"/>
          <w:color w:val="000000"/>
          <w:sz w:val="20"/>
          <w:lang w:val="ru-RU"/>
        </w:rPr>
        <w:t>— Я действительно намеревался предпринять что-нибудь в этом роде. С удовольствием приму вашу помощь. Рад познакомиться с вами.</w:t>
      </w:r>
    </w:p>
    <w:p w14:paraId="66406340"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Билли вернулся к своему столику. Сладко ныло плечо, по которому, даруя рыцарство, плашмя ударила его мечом рука монарха. Сотни глаз провожали его с завистью и обновленным восхищением. Миссис Уильям Дарра Мак-Мэхан так затрепетала, что блеск ее брильянтов слепил глаза. И тут многие из посетителей неожиданно вспомнили, что имеют удовольствие быть знакомыми с мистером Мак-Мэханом. Его приветствовали улыбками и поклонами. Хмель честолюбия ударил ему в голову. Его покинула сдержанность закаленного в баталиях бойца.</w:t>
      </w:r>
    </w:p>
    <w:p w14:paraId="4F2C8277"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w:t>
      </w:r>
      <w:r w:rsidRPr="006712D8">
        <w:rPr>
          <w:rFonts w:ascii="Verdana" w:hAnsi="Verdana"/>
          <w:color w:val="000000"/>
          <w:sz w:val="20"/>
        </w:rPr>
        <w:t> </w:t>
      </w:r>
      <w:r w:rsidRPr="006712D8">
        <w:rPr>
          <w:rFonts w:ascii="Verdana" w:hAnsi="Verdana"/>
          <w:color w:val="000000"/>
          <w:sz w:val="20"/>
          <w:lang w:val="ru-RU"/>
        </w:rPr>
        <w:t>Вина для той шараги,</w:t>
      </w:r>
      <w:r w:rsidRPr="006712D8">
        <w:rPr>
          <w:rFonts w:ascii="Verdana" w:hAnsi="Verdana"/>
          <w:color w:val="000000"/>
          <w:sz w:val="20"/>
        </w:rPr>
        <w:t> </w:t>
      </w:r>
      <w:r w:rsidRPr="006712D8">
        <w:rPr>
          <w:rFonts w:ascii="Verdana" w:hAnsi="Verdana"/>
          <w:color w:val="000000"/>
          <w:sz w:val="20"/>
          <w:lang w:val="ru-RU"/>
        </w:rPr>
        <w:t>— приказал он, тыча пальцем.</w:t>
      </w:r>
      <w:r w:rsidRPr="006712D8">
        <w:rPr>
          <w:rFonts w:ascii="Verdana" w:hAnsi="Verdana"/>
          <w:color w:val="000000"/>
          <w:sz w:val="20"/>
        </w:rPr>
        <w:t> </w:t>
      </w:r>
      <w:r w:rsidRPr="006712D8">
        <w:rPr>
          <w:rFonts w:ascii="Verdana" w:hAnsi="Verdana"/>
          <w:color w:val="000000"/>
          <w:sz w:val="20"/>
          <w:lang w:val="ru-RU"/>
        </w:rPr>
        <w:t>— И вон туда. И трем господчикам под зеленым кустом. Скажите, я их угощаю. Эх, где наша не пропадала! Вина для всех!</w:t>
      </w:r>
    </w:p>
    <w:p w14:paraId="7995DE80"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Официант рискнул шепнуть, что выполнить такой заказ, быть может, не совсем удобно, памятуя о солидности заведения, где подобные обычаи не в ходу.</w:t>
      </w:r>
    </w:p>
    <w:p w14:paraId="0585DB73"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w:t>
      </w:r>
      <w:r w:rsidRPr="006712D8">
        <w:rPr>
          <w:rFonts w:ascii="Verdana" w:hAnsi="Verdana"/>
          <w:color w:val="000000"/>
          <w:sz w:val="20"/>
        </w:rPr>
        <w:t> </w:t>
      </w:r>
      <w:r w:rsidRPr="006712D8">
        <w:rPr>
          <w:rFonts w:ascii="Verdana" w:hAnsi="Verdana"/>
          <w:color w:val="000000"/>
          <w:sz w:val="20"/>
          <w:lang w:val="ru-RU"/>
        </w:rPr>
        <w:t>Ладно,</w:t>
      </w:r>
      <w:r w:rsidRPr="006712D8">
        <w:rPr>
          <w:rFonts w:ascii="Verdana" w:hAnsi="Verdana"/>
          <w:color w:val="000000"/>
          <w:sz w:val="20"/>
        </w:rPr>
        <w:t> </w:t>
      </w:r>
      <w:r w:rsidRPr="006712D8">
        <w:rPr>
          <w:rFonts w:ascii="Verdana" w:hAnsi="Verdana"/>
          <w:color w:val="000000"/>
          <w:sz w:val="20"/>
          <w:lang w:val="ru-RU"/>
        </w:rPr>
        <w:t>— ответил Билли.</w:t>
      </w:r>
      <w:r w:rsidRPr="006712D8">
        <w:rPr>
          <w:rFonts w:ascii="Verdana" w:hAnsi="Verdana"/>
          <w:color w:val="000000"/>
          <w:sz w:val="20"/>
        </w:rPr>
        <w:t> </w:t>
      </w:r>
      <w:r w:rsidRPr="006712D8">
        <w:rPr>
          <w:rFonts w:ascii="Verdana" w:hAnsi="Verdana"/>
          <w:color w:val="000000"/>
          <w:sz w:val="20"/>
          <w:lang w:val="ru-RU"/>
        </w:rPr>
        <w:t>— Я не пойду против правил. А вот скажите, могу я послать бутылочку моему другу Ван Дайкинку? Тоже нет? Ну что же, зато в моем кафе сегодня будет море разливанное. Каждый, кто туда завернет до двух ночи, пей, сколько влезет.</w:t>
      </w:r>
    </w:p>
    <w:p w14:paraId="7B40837F"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Билли Мак-Мэхан был счастлив.</w:t>
      </w:r>
    </w:p>
    <w:p w14:paraId="75018C3B"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Он пожал руку Кортленду Ван Дайкинку.</w:t>
      </w:r>
    </w:p>
    <w:p w14:paraId="576D9F41"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p>
    <w:p w14:paraId="23836924" w14:textId="77777777" w:rsidR="00465240" w:rsidRPr="006712D8" w:rsidRDefault="00465240" w:rsidP="006712D8">
      <w:pPr>
        <w:pStyle w:val="Heading6"/>
        <w:keepNext w:val="0"/>
        <w:keepLines w:val="0"/>
        <w:suppressAutoHyphens/>
        <w:spacing w:before="0" w:line="240" w:lineRule="auto"/>
        <w:ind w:firstLine="283"/>
        <w:jc w:val="both"/>
        <w:rPr>
          <w:rFonts w:ascii="Verdana" w:hAnsi="Verdana"/>
          <w:b/>
          <w:i w:val="0"/>
          <w:iCs w:val="0"/>
          <w:color w:val="000000"/>
          <w:sz w:val="20"/>
          <w:lang w:val="ru-RU"/>
        </w:rPr>
      </w:pPr>
      <w:r w:rsidRPr="006712D8">
        <w:rPr>
          <w:rFonts w:ascii="Verdana" w:hAnsi="Verdana"/>
          <w:i w:val="0"/>
          <w:iCs w:val="0"/>
          <w:color w:val="000000"/>
          <w:sz w:val="20"/>
          <w:lang w:val="ru-RU"/>
        </w:rPr>
        <w:t>* * *</w:t>
      </w:r>
    </w:p>
    <w:p w14:paraId="03654C78"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p>
    <w:p w14:paraId="60334885"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Большое бледно-серое авто со сверкающими металлическими частями, медленно продвигаясь среди ручных тележек и мусорных куч Ист-Сайда, выглядело неуместно. Столь же неуместно выглядел, старательно объезжая оборванных шныряющих по мостовой юнцов, Кортленд Ван Дайкинк, его породистые черты, тонкие белые руки. Столь же неуместно выглядела сидящая с ним рядом мисс Констанция Шайлер, ее строгая, неяркая красота.</w:t>
      </w:r>
    </w:p>
    <w:p w14:paraId="2A72079C"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w:t>
      </w:r>
      <w:r w:rsidRPr="006712D8">
        <w:rPr>
          <w:rFonts w:ascii="Verdana" w:hAnsi="Verdana"/>
          <w:color w:val="000000"/>
          <w:sz w:val="20"/>
        </w:rPr>
        <w:t> </w:t>
      </w:r>
      <w:r w:rsidRPr="006712D8">
        <w:rPr>
          <w:rFonts w:ascii="Verdana" w:hAnsi="Verdana"/>
          <w:color w:val="000000"/>
          <w:sz w:val="20"/>
          <w:lang w:val="ru-RU"/>
        </w:rPr>
        <w:t>Ах, Кортленд,</w:t>
      </w:r>
      <w:r w:rsidRPr="006712D8">
        <w:rPr>
          <w:rFonts w:ascii="Verdana" w:hAnsi="Verdana"/>
          <w:color w:val="000000"/>
          <w:sz w:val="20"/>
        </w:rPr>
        <w:t> </w:t>
      </w:r>
      <w:r w:rsidRPr="006712D8">
        <w:rPr>
          <w:rFonts w:ascii="Verdana" w:hAnsi="Verdana"/>
          <w:color w:val="000000"/>
          <w:sz w:val="20"/>
          <w:lang w:val="ru-RU"/>
        </w:rPr>
        <w:t>— вздохнула она.</w:t>
      </w:r>
      <w:r w:rsidRPr="006712D8">
        <w:rPr>
          <w:rFonts w:ascii="Verdana" w:hAnsi="Verdana"/>
          <w:color w:val="000000"/>
          <w:sz w:val="20"/>
        </w:rPr>
        <w:t> </w:t>
      </w:r>
      <w:r w:rsidRPr="006712D8">
        <w:rPr>
          <w:rFonts w:ascii="Verdana" w:hAnsi="Verdana"/>
          <w:color w:val="000000"/>
          <w:sz w:val="20"/>
          <w:lang w:val="ru-RU"/>
        </w:rPr>
        <w:t>— Как прискорбно, что люди вынуждены жить в такой нищете и скудости. И как благородно с твоей стороны думать о них, уделять свое время и деньги для облегчения их участи.</w:t>
      </w:r>
    </w:p>
    <w:p w14:paraId="739AB7B9"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Ван Дайкинк обратил к ней свой сумрачный взгляд.</w:t>
      </w:r>
    </w:p>
    <w:p w14:paraId="11871C10"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w:t>
      </w:r>
      <w:r w:rsidRPr="006712D8">
        <w:rPr>
          <w:rFonts w:ascii="Verdana" w:hAnsi="Verdana"/>
          <w:color w:val="000000"/>
          <w:sz w:val="20"/>
        </w:rPr>
        <w:t> </w:t>
      </w:r>
      <w:r w:rsidRPr="006712D8">
        <w:rPr>
          <w:rFonts w:ascii="Verdana" w:hAnsi="Verdana"/>
          <w:color w:val="000000"/>
          <w:sz w:val="20"/>
          <w:lang w:val="ru-RU"/>
        </w:rPr>
        <w:t>Я могу сделать лишь немногое,</w:t>
      </w:r>
      <w:r w:rsidRPr="006712D8">
        <w:rPr>
          <w:rFonts w:ascii="Verdana" w:hAnsi="Verdana"/>
          <w:color w:val="000000"/>
          <w:sz w:val="20"/>
        </w:rPr>
        <w:t> </w:t>
      </w:r>
      <w:r w:rsidRPr="006712D8">
        <w:rPr>
          <w:rFonts w:ascii="Verdana" w:hAnsi="Verdana"/>
          <w:color w:val="000000"/>
          <w:sz w:val="20"/>
          <w:lang w:val="ru-RU"/>
        </w:rPr>
        <w:t>— сказал он печально.</w:t>
      </w:r>
      <w:r w:rsidRPr="006712D8">
        <w:rPr>
          <w:rFonts w:ascii="Verdana" w:hAnsi="Verdana"/>
          <w:color w:val="000000"/>
          <w:sz w:val="20"/>
        </w:rPr>
        <w:t> </w:t>
      </w:r>
      <w:r w:rsidRPr="006712D8">
        <w:rPr>
          <w:rFonts w:ascii="Verdana" w:hAnsi="Verdana"/>
          <w:color w:val="000000"/>
          <w:sz w:val="20"/>
          <w:lang w:val="ru-RU"/>
        </w:rPr>
        <w:t>— Работа это огромная, по силам лишь всему обществу. Но и действуя в одиночку, кое-чего можно добиться. Взгляни, Констанция! На этой улице я организовал постройку бесплатной столовой, откуда никто не уйдет голодным. А на той вон стоят старые дома, и я добьюсь, что их снесут и выстроят новые на месте этого рассадника пожаров и болезней.</w:t>
      </w:r>
    </w:p>
    <w:p w14:paraId="074C3C00"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Бледно-серое авто ползло по Деланси. Стайки нечесаных, немытых, босоногих детишек при виде его испуганно разбегались. Перед ветхим домом, скособоченным и грязным, автомобиль остановился.</w:t>
      </w:r>
    </w:p>
    <w:p w14:paraId="12A68998"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Ван Дайкинк вылез из него, чтобы под наиболее удобным углом обозреть покосившуюся стену. С крылечка этого строения спускался молодой человек, как бы воплотивший в себе всю запущенность, нищету и убожество дома,</w:t>
      </w:r>
      <w:r w:rsidRPr="006712D8">
        <w:rPr>
          <w:rFonts w:ascii="Verdana" w:hAnsi="Verdana"/>
          <w:color w:val="000000"/>
          <w:sz w:val="20"/>
        </w:rPr>
        <w:t> </w:t>
      </w:r>
      <w:r w:rsidRPr="006712D8">
        <w:rPr>
          <w:rFonts w:ascii="Verdana" w:hAnsi="Verdana"/>
          <w:color w:val="000000"/>
          <w:sz w:val="20"/>
          <w:lang w:val="ru-RU"/>
        </w:rPr>
        <w:t>— бледный, узкогрудый, неприглядный молодой человек с папиросой в зубах.</w:t>
      </w:r>
    </w:p>
    <w:p w14:paraId="19F94B89"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Повинуясь внезапному порыву, Ван Дайкинк сделал шаг к нему и с жаром схватил руку этого, как казалось ему, живого укора.</w:t>
      </w:r>
    </w:p>
    <w:p w14:paraId="0BD38CE8"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w:t>
      </w:r>
      <w:r w:rsidRPr="006712D8">
        <w:rPr>
          <w:rFonts w:ascii="Verdana" w:hAnsi="Verdana"/>
          <w:color w:val="000000"/>
          <w:sz w:val="20"/>
        </w:rPr>
        <w:t> </w:t>
      </w:r>
      <w:r w:rsidRPr="006712D8">
        <w:rPr>
          <w:rFonts w:ascii="Verdana" w:hAnsi="Verdana"/>
          <w:color w:val="000000"/>
          <w:sz w:val="20"/>
          <w:lang w:val="ru-RU"/>
        </w:rPr>
        <w:t>Я хочу узнать вас всех поближе,</w:t>
      </w:r>
      <w:r w:rsidRPr="006712D8">
        <w:rPr>
          <w:rFonts w:ascii="Verdana" w:hAnsi="Verdana"/>
          <w:color w:val="000000"/>
          <w:sz w:val="20"/>
        </w:rPr>
        <w:t> </w:t>
      </w:r>
      <w:r w:rsidRPr="006712D8">
        <w:rPr>
          <w:rFonts w:ascii="Verdana" w:hAnsi="Verdana"/>
          <w:color w:val="000000"/>
          <w:sz w:val="20"/>
          <w:lang w:val="ru-RU"/>
        </w:rPr>
        <w:t>— сказал он взволнованно.</w:t>
      </w:r>
      <w:r w:rsidRPr="006712D8">
        <w:rPr>
          <w:rFonts w:ascii="Verdana" w:hAnsi="Verdana"/>
          <w:color w:val="000000"/>
          <w:sz w:val="20"/>
        </w:rPr>
        <w:t> </w:t>
      </w:r>
      <w:r w:rsidRPr="006712D8">
        <w:rPr>
          <w:rFonts w:ascii="Verdana" w:hAnsi="Verdana"/>
          <w:color w:val="000000"/>
          <w:sz w:val="20"/>
          <w:lang w:val="ru-RU"/>
        </w:rPr>
        <w:t>— Я собираюсь вам помочь, чем смогу. Мы подружимся.</w:t>
      </w:r>
    </w:p>
    <w:p w14:paraId="4DD1545B" w14:textId="77777777" w:rsidR="00465240"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Когда авто осторожно поползло дальше, Кортленд Ван Дайкинк ощутил непривычное тепло в груди. В этот миг он был близок к счастью.</w:t>
      </w:r>
    </w:p>
    <w:p w14:paraId="268B2F06" w14:textId="729E0A1C" w:rsidR="00030005" w:rsidRPr="006712D8" w:rsidRDefault="00465240" w:rsidP="006712D8">
      <w:pPr>
        <w:suppressAutoHyphens/>
        <w:spacing w:after="0" w:line="240" w:lineRule="auto"/>
        <w:ind w:firstLine="283"/>
        <w:jc w:val="both"/>
        <w:rPr>
          <w:rFonts w:ascii="Verdana" w:hAnsi="Verdana"/>
          <w:color w:val="000000"/>
          <w:sz w:val="20"/>
          <w:lang w:val="ru-RU"/>
        </w:rPr>
      </w:pPr>
      <w:r w:rsidRPr="006712D8">
        <w:rPr>
          <w:rFonts w:ascii="Verdana" w:hAnsi="Verdana"/>
          <w:color w:val="000000"/>
          <w:sz w:val="20"/>
          <w:lang w:val="ru-RU"/>
        </w:rPr>
        <w:t>Он пожал руку Айки Сниглфрицу.</w:t>
      </w:r>
    </w:p>
    <w:sectPr w:rsidR="00030005" w:rsidRPr="006712D8" w:rsidSect="006712D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8E7B3" w14:textId="77777777" w:rsidR="004359FD" w:rsidRDefault="004359FD" w:rsidP="00465240">
      <w:pPr>
        <w:spacing w:after="0" w:line="240" w:lineRule="auto"/>
      </w:pPr>
      <w:r>
        <w:separator/>
      </w:r>
    </w:p>
  </w:endnote>
  <w:endnote w:type="continuationSeparator" w:id="0">
    <w:p w14:paraId="6393DE87" w14:textId="77777777" w:rsidR="004359FD" w:rsidRDefault="004359FD" w:rsidP="00465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C114A" w14:textId="77777777" w:rsidR="006712D8" w:rsidRDefault="006712D8" w:rsidP="00B71A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FD7D4F" w14:textId="77777777" w:rsidR="006712D8" w:rsidRDefault="006712D8" w:rsidP="006712D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F6B40" w14:textId="2D759E1D" w:rsidR="006712D8" w:rsidRPr="006712D8" w:rsidRDefault="006712D8" w:rsidP="006712D8">
    <w:pPr>
      <w:pStyle w:val="Footer"/>
      <w:ind w:right="360"/>
      <w:rPr>
        <w:rFonts w:ascii="Arial" w:hAnsi="Arial" w:cs="Arial"/>
        <w:color w:val="999999"/>
        <w:sz w:val="20"/>
        <w:lang w:val="ru-RU"/>
      </w:rPr>
    </w:pPr>
    <w:r w:rsidRPr="006712D8">
      <w:rPr>
        <w:rStyle w:val="PageNumber"/>
        <w:rFonts w:ascii="Arial" w:hAnsi="Arial" w:cs="Arial"/>
        <w:color w:val="999999"/>
        <w:sz w:val="20"/>
        <w:lang w:val="ru-RU"/>
      </w:rPr>
      <w:t xml:space="preserve">Библиотека «Артефакт» — </w:t>
    </w:r>
    <w:r w:rsidRPr="006712D8">
      <w:rPr>
        <w:rStyle w:val="PageNumber"/>
        <w:rFonts w:ascii="Arial" w:hAnsi="Arial" w:cs="Arial"/>
        <w:color w:val="999999"/>
        <w:sz w:val="20"/>
      </w:rPr>
      <w:t>http</w:t>
    </w:r>
    <w:r w:rsidRPr="006712D8">
      <w:rPr>
        <w:rStyle w:val="PageNumber"/>
        <w:rFonts w:ascii="Arial" w:hAnsi="Arial" w:cs="Arial"/>
        <w:color w:val="999999"/>
        <w:sz w:val="20"/>
        <w:lang w:val="ru-RU"/>
      </w:rPr>
      <w:t>://</w:t>
    </w:r>
    <w:r w:rsidRPr="006712D8">
      <w:rPr>
        <w:rStyle w:val="PageNumber"/>
        <w:rFonts w:ascii="Arial" w:hAnsi="Arial" w:cs="Arial"/>
        <w:color w:val="999999"/>
        <w:sz w:val="20"/>
      </w:rPr>
      <w:t>artefact</w:t>
    </w:r>
    <w:r w:rsidRPr="006712D8">
      <w:rPr>
        <w:rStyle w:val="PageNumber"/>
        <w:rFonts w:ascii="Arial" w:hAnsi="Arial" w:cs="Arial"/>
        <w:color w:val="999999"/>
        <w:sz w:val="20"/>
        <w:lang w:val="ru-RU"/>
      </w:rPr>
      <w:t>.</w:t>
    </w:r>
    <w:r w:rsidRPr="006712D8">
      <w:rPr>
        <w:rStyle w:val="PageNumber"/>
        <w:rFonts w:ascii="Arial" w:hAnsi="Arial" w:cs="Arial"/>
        <w:color w:val="999999"/>
        <w:sz w:val="20"/>
      </w:rPr>
      <w:t>lib</w:t>
    </w:r>
    <w:r w:rsidRPr="006712D8">
      <w:rPr>
        <w:rStyle w:val="PageNumber"/>
        <w:rFonts w:ascii="Arial" w:hAnsi="Arial" w:cs="Arial"/>
        <w:color w:val="999999"/>
        <w:sz w:val="20"/>
        <w:lang w:val="ru-RU"/>
      </w:rPr>
      <w:t>.</w:t>
    </w:r>
    <w:r w:rsidRPr="006712D8">
      <w:rPr>
        <w:rStyle w:val="PageNumber"/>
        <w:rFonts w:ascii="Arial" w:hAnsi="Arial" w:cs="Arial"/>
        <w:color w:val="999999"/>
        <w:sz w:val="20"/>
      </w:rPr>
      <w:t>ru</w:t>
    </w:r>
    <w:r w:rsidRPr="006712D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DEA26" w14:textId="77777777" w:rsidR="006712D8" w:rsidRDefault="006712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99DAB" w14:textId="77777777" w:rsidR="004359FD" w:rsidRDefault="004359FD" w:rsidP="00465240">
      <w:pPr>
        <w:spacing w:after="0" w:line="240" w:lineRule="auto"/>
      </w:pPr>
      <w:r>
        <w:separator/>
      </w:r>
    </w:p>
  </w:footnote>
  <w:footnote w:type="continuationSeparator" w:id="0">
    <w:p w14:paraId="42A53396" w14:textId="77777777" w:rsidR="004359FD" w:rsidRDefault="004359FD" w:rsidP="00465240">
      <w:pPr>
        <w:spacing w:after="0" w:line="240" w:lineRule="auto"/>
      </w:pPr>
      <w:r>
        <w:continuationSeparator/>
      </w:r>
    </w:p>
  </w:footnote>
  <w:footnote w:id="1">
    <w:p w14:paraId="33F6D952" w14:textId="64E28246" w:rsidR="00465240" w:rsidRDefault="00465240" w:rsidP="006712D8">
      <w:pPr>
        <w:pStyle w:val="FootNote"/>
        <w:spacing w:after="60"/>
        <w:ind w:firstLine="0"/>
      </w:pPr>
      <w:r w:rsidRPr="006712D8">
        <w:rPr>
          <w:vertAlign w:val="superscript"/>
        </w:rPr>
        <w:footnoteRef/>
      </w:r>
      <w:r>
        <w:t xml:space="preserve"> </w:t>
      </w:r>
      <w:r w:rsidRPr="006712D8">
        <w:rPr>
          <w:rFonts w:ascii="Calibri" w:hAnsi="Calibri" w:cs="Calibri"/>
        </w:rPr>
        <w:t>«Тигр»</w:t>
      </w:r>
      <w:r w:rsidR="006712D8">
        <w:rPr>
          <w:rFonts w:ascii="Calibri" w:hAnsi="Calibri" w:cs="Calibri"/>
        </w:rPr>
        <w:t xml:space="preserve"> — </w:t>
      </w:r>
      <w:r w:rsidRPr="006712D8">
        <w:rPr>
          <w:rFonts w:ascii="Calibri" w:hAnsi="Calibri" w:cs="Calibri"/>
        </w:rPr>
        <w:t>эмблема нью</w:t>
      </w:r>
      <w:r w:rsidRPr="006712D8">
        <w:rPr>
          <w:rFonts w:ascii="Calibri" w:hAnsi="Calibri" w:cs="Calibri"/>
        </w:rPr>
        <w:noBreakHyphen/>
        <w:t>йоркской организации демократической партии, Тэмени</w:t>
      </w:r>
      <w:r w:rsidRPr="006712D8">
        <w:rPr>
          <w:rFonts w:ascii="Calibri" w:hAnsi="Calibri" w:cs="Calibri"/>
        </w:rPr>
        <w:noBreakHyphen/>
        <w:t>холла.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DC070" w14:textId="77777777" w:rsidR="006712D8" w:rsidRDefault="006712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4FB9C" w14:textId="552932D3" w:rsidR="006712D8" w:rsidRPr="006712D8" w:rsidRDefault="006712D8" w:rsidP="006712D8">
    <w:pPr>
      <w:pStyle w:val="Header"/>
      <w:rPr>
        <w:rFonts w:ascii="Arial" w:hAnsi="Arial" w:cs="Arial"/>
        <w:color w:val="999999"/>
        <w:sz w:val="20"/>
        <w:lang w:val="ru-RU"/>
      </w:rPr>
    </w:pPr>
    <w:r w:rsidRPr="006712D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0A5EF" w14:textId="77777777" w:rsidR="006712D8" w:rsidRDefault="006712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0005"/>
    <w:rsid w:val="00034616"/>
    <w:rsid w:val="0006063C"/>
    <w:rsid w:val="0015074B"/>
    <w:rsid w:val="0029639D"/>
    <w:rsid w:val="00326F90"/>
    <w:rsid w:val="004359FD"/>
    <w:rsid w:val="00465240"/>
    <w:rsid w:val="006712D8"/>
    <w:rsid w:val="00A57AC9"/>
    <w:rsid w:val="00AA1D8D"/>
    <w:rsid w:val="00B47730"/>
    <w:rsid w:val="00CB0664"/>
    <w:rsid w:val="00D1016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F7D5FA"/>
  <w14:defaultImageDpi w14:val="300"/>
  <w15:docId w15:val="{2B2DAE41-D790-4040-B408-6CEE7236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465240"/>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character" w:styleId="PageNumber">
    <w:name w:val="page number"/>
    <w:basedOn w:val="DefaultParagraphFont"/>
    <w:uiPriority w:val="99"/>
    <w:semiHidden/>
    <w:unhideWhenUsed/>
    <w:rsid w:val="0067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1589</Words>
  <Characters>9159</Characters>
  <Application>Microsoft Office Word</Application>
  <DocSecurity>0</DocSecurity>
  <Lines>176</Lines>
  <Paragraphs>62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10686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Социальный треугольник</dc:title>
  <dc:subject/>
  <dc:creator>О. Генри</dc:creator>
  <cp:keywords/>
  <dc:description/>
  <cp:lastModifiedBy>Andrey Piskunov</cp:lastModifiedBy>
  <cp:revision>6</cp:revision>
  <dcterms:created xsi:type="dcterms:W3CDTF">2013-12-23T23:15:00Z</dcterms:created>
  <dcterms:modified xsi:type="dcterms:W3CDTF">2025-05-08T02:34:00Z</dcterms:modified>
  <cp:category/>
</cp:coreProperties>
</file>