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222D7" w14:textId="77777777" w:rsidR="00C2392A" w:rsidRPr="00C42F21" w:rsidRDefault="00C2392A" w:rsidP="00C42F21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42F21">
        <w:rPr>
          <w:rFonts w:ascii="Verdana" w:hAnsi="Verdana"/>
          <w:color w:val="000000"/>
          <w:sz w:val="32"/>
          <w:lang w:val="ru-RU"/>
        </w:rPr>
        <w:t>Алое платье</w:t>
      </w:r>
    </w:p>
    <w:p w14:paraId="224F59F7" w14:textId="368B47A6" w:rsidR="00C2392A" w:rsidRPr="00C42F21" w:rsidRDefault="005953D4" w:rsidP="00C42F2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42F21">
        <w:rPr>
          <w:rFonts w:ascii="Verdana" w:hAnsi="Verdana"/>
          <w:color w:val="000000"/>
          <w:sz w:val="24"/>
          <w:lang w:val="ru-RU"/>
        </w:rPr>
        <w:t>О. Генри</w:t>
      </w:r>
    </w:p>
    <w:p w14:paraId="593B139F" w14:textId="77777777" w:rsidR="00C2392A" w:rsidRPr="00C42F21" w:rsidRDefault="00C2392A" w:rsidP="00C42F2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Перевод В.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Азова</w:t>
      </w:r>
    </w:p>
    <w:p w14:paraId="4A6CB21F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6FA36AA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Алый цвет сейчас в ходу. Вы замечаете это на улице. Конечно, другие цвета тоже не менее модны. Я на днях видел премиленькую дамочку: оливково-зеленый альбатрос, юбка с тройной оборкой, с инкрустациями в виде квадратиков из шелка, кружевное фишю над фигаро, рукава с двойными буфами, перетянутыми ленточками и образующими внизу два шу. Но все-таки встречается много алых платьев. Попробуйте пройтись вечером по Двадцать Третьей улице.</w:t>
      </w:r>
    </w:p>
    <w:p w14:paraId="080FE4B7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Поэтому Мейда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девушка с большими карими глазами и волосами цвета корицы, служащая в универсальном магазине «Улей»,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Грес, девушке с брошкой из самоцветных камней и с запахом мятных лепешек в разговоре:</w:t>
      </w:r>
    </w:p>
    <w:p w14:paraId="64C5E27F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У меня будет алое платье, алое платье от портного ко Дню благодарения.</w:t>
      </w:r>
    </w:p>
    <w:p w14:paraId="168F0DD0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Ах, вот как!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 xml:space="preserve">— сказала Грес и убрала перчатки 7 </w:t>
      </w:r>
      <w:r w:rsidRPr="00C42F21">
        <w:rPr>
          <w:rFonts w:ascii="Verdana" w:hAnsi="Verdana"/>
          <w:color w:val="000000"/>
          <w:sz w:val="20"/>
          <w:vertAlign w:val="superscript"/>
          <w:lang w:val="ru-RU"/>
        </w:rPr>
        <w:t>1</w:t>
      </w:r>
      <w:r w:rsidRPr="00C42F21">
        <w:rPr>
          <w:rFonts w:ascii="Verdana" w:hAnsi="Verdana"/>
          <w:color w:val="000000"/>
          <w:sz w:val="20"/>
          <w:lang w:val="ru-RU"/>
        </w:rPr>
        <w:t>/</w:t>
      </w:r>
      <w:r w:rsidRPr="00C42F21">
        <w:rPr>
          <w:rFonts w:ascii="Verdana" w:hAnsi="Verdana"/>
          <w:color w:val="000000"/>
          <w:sz w:val="20"/>
          <w:vertAlign w:val="subscript"/>
          <w:lang w:val="ru-RU"/>
        </w:rPr>
        <w:t>2</w:t>
      </w:r>
      <w:r w:rsidRPr="00C42F21">
        <w:rPr>
          <w:rFonts w:ascii="Verdana" w:hAnsi="Verdana"/>
          <w:color w:val="000000"/>
          <w:sz w:val="20"/>
          <w:lang w:val="ru-RU"/>
        </w:rPr>
        <w:t xml:space="preserve"> в коробку 6 </w:t>
      </w:r>
      <w:r w:rsidRPr="00C42F21">
        <w:rPr>
          <w:rFonts w:ascii="Verdana" w:hAnsi="Verdana"/>
          <w:color w:val="000000"/>
          <w:sz w:val="20"/>
          <w:vertAlign w:val="superscript"/>
          <w:lang w:val="ru-RU"/>
        </w:rPr>
        <w:t>3</w:t>
      </w:r>
      <w:r w:rsidRPr="00C42F21">
        <w:rPr>
          <w:rFonts w:ascii="Verdana" w:hAnsi="Verdana"/>
          <w:color w:val="000000"/>
          <w:sz w:val="20"/>
          <w:lang w:val="ru-RU"/>
        </w:rPr>
        <w:t>/</w:t>
      </w:r>
      <w:r w:rsidRPr="00C42F21">
        <w:rPr>
          <w:rFonts w:ascii="Verdana" w:hAnsi="Verdana"/>
          <w:color w:val="000000"/>
          <w:sz w:val="20"/>
          <w:vertAlign w:val="subscript"/>
          <w:lang w:val="ru-RU"/>
        </w:rPr>
        <w:t>4</w:t>
      </w:r>
      <w:r w:rsidRPr="00C42F21">
        <w:rPr>
          <w:rFonts w:ascii="Verdana" w:hAnsi="Verdana"/>
          <w:color w:val="000000"/>
          <w:sz w:val="20"/>
          <w:lang w:val="ru-RU"/>
        </w:rPr>
        <w:t>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Ну, я предпочитаю красный цвет. На Пятой авеню видишь больше красного. И мужчины, по-видимому, любят больше красное.</w:t>
      </w:r>
    </w:p>
    <w:p w14:paraId="091198B7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Мне больше нравится алый цвет,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Мейда.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И старый Шлегель обещал сделать мне платье за восемь долларов. Оно будет премиленькое. У меня будет плиссированная юбка, а на жакетке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отделка: галун, белый суконный, и воротничок с двумя рядами...</w:t>
      </w:r>
    </w:p>
    <w:p w14:paraId="031C6825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Ну и штучка же ты!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Грес, с особенной манерой прищуривая глаза.</w:t>
      </w:r>
    </w:p>
    <w:p w14:paraId="73D407BD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...с двумя рядами сутажа над плиссированной белой жилеткой, баска складками и...</w:t>
      </w:r>
    </w:p>
    <w:p w14:paraId="2839D5A0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Хитрая штучка!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повторила Грес.</w:t>
      </w:r>
    </w:p>
    <w:p w14:paraId="4DC51E2F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...рукава буф «</w:t>
      </w:r>
      <w:r w:rsidRPr="00C42F21">
        <w:rPr>
          <w:rFonts w:ascii="Verdana" w:hAnsi="Verdana"/>
          <w:color w:val="000000"/>
          <w:sz w:val="20"/>
        </w:rPr>
        <w:t>gigot</w:t>
      </w:r>
      <w:r w:rsidRPr="00C42F21">
        <w:rPr>
          <w:rFonts w:ascii="Verdana" w:hAnsi="Verdana"/>
          <w:color w:val="000000"/>
          <w:sz w:val="20"/>
          <w:lang w:val="ru-RU"/>
        </w:rPr>
        <w:t>», перетянутые у манжет бархатными ленточками. А что ты хочешь этим сказать?</w:t>
      </w:r>
    </w:p>
    <w:p w14:paraId="1E23E0B8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Ты думаешь, что мистер Рамзай любит алый цвет? Я слышала, как он вчера говорил, что находит темные оттенки красного очень эффектными.</w:t>
      </w:r>
    </w:p>
    <w:p w14:paraId="6170BF0B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Мне все равно,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Мейда.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Я предпочитаю алый цвет, а те, которым он не нравится, могут перейти на другую сторону улицы.</w:t>
      </w:r>
    </w:p>
    <w:p w14:paraId="3D5DFEC9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Это замечание Мейды наводит на размышления: в конце концов, поклонники алого цвета могут испытать разочарование. Опасность близка, когда девушка воображает, что она может носить алый цвет независимо от своего цвета лица и чужих убеждений, и когда императоры думают, что их алые мантии без износа.</w:t>
      </w:r>
    </w:p>
    <w:p w14:paraId="5A042D2D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Мейда скопила благодаря восьмимесячной экономии восемнадцать долларов. Из этих денег она купила материал для алого платья и заплатила Шлегелю четыре доллара вперед за работу. Накануне Дня благодарения у нее будет как раз достаточно денег, чтобы заплатить оставшиеся четыре доллара. И тогда она в праздник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в новом платье. Может ли земля предложить девушке что-либо более восхитительное?</w:t>
      </w:r>
    </w:p>
    <w:p w14:paraId="6D45EE1D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Старый Бахман, владелец универсального «Улья», ежегодно в День благодарения угощал своих служащих обедом. А потом в каждый из последующих трехсот шестидесяти четырех дней, исключая воскресенья, он имел обыкновение напоминать им о радостях минувшего банкета и о надеждах на грядущие, побуждая их этим относиться к работе с усиленным энтузиазмом. Обед сервировали в самом магазине, на одном из длинных средних столов. Окна на улицу завешивались оберточной бумагой, а индюшка и другие вкусные вещи приносились через черный ход из ресторана на углу. Отсюда вы можете заключить, что «Улей» не был шикарным универсальным магазином с лифтами и прочими усовершенствованиями. Вы могли войти в него сразу, получить что нужно и благополучно выйти. На «благодарственных» обедах мистер Рамзай всегда...</w:t>
      </w:r>
    </w:p>
    <w:p w14:paraId="2ECCB56A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Ах, батюшки! Прежде всего я должен был упомянуть о мистере Рамзае. Он куда значительнее алого или зеленого цвета и даже красного брусничного салата.</w:t>
      </w:r>
    </w:p>
    <w:p w14:paraId="7E58661E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Мистер Рамзай был старшим приказчиком, и, поскольку это вообще касается меня, я ему симпатизирую. Он никогда не щипал девушек за руку при встрече с ними в темных уголках магазина. И когда он в часы застоя торговли рассказывал им разные истории и девушки хихикали и восклицали: «ах! фу!»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 xml:space="preserve">— дело было не в фривольностях. Он был настоящим джентльменом, но в других отношениях </w:t>
      </w:r>
      <w:r w:rsidRPr="00C42F21">
        <w:rPr>
          <w:rFonts w:ascii="Verdana" w:hAnsi="Verdana"/>
          <w:color w:val="000000"/>
          <w:sz w:val="20"/>
          <w:lang w:val="ru-RU"/>
        </w:rPr>
        <w:lastRenderedPageBreak/>
        <w:t>отличался оригинальными причудами. Он был помешан на здоровье и считал, что люди никогда не должны есть то, что им нравится.</w:t>
      </w:r>
    </w:p>
    <w:p w14:paraId="20527919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Он резко восставал против всяких удобств и возмущался, когда люди спешили укрыться под крышей от снежной вьюги, или носили галоши, или принимали лекарства, или так или иначе холили себя. Каждая из десяти продавщиц видела каждую ночь в своих сонных грезах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свиные котлеты с жареным луком,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что она стала миссис Рамзай. Ведь в будущем году старый Бахман сделает его своим компаньоном. И каждая из них отлично знала, что, если ей удастся его поймать, она вышибет из него его манию здоровья самым радикальным образом и даже раньше, чем у него пройдет несварение желудка, вызванное свадебным тортом.</w:t>
      </w:r>
    </w:p>
    <w:p w14:paraId="16FC72A6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Мистер Рамзай был церемониймейстером на этих обедах. Два итальянских музыканта играли обыкновенно на скрипке и на арфе, и после обеда в магазине устраивались танцы.</w:t>
      </w:r>
    </w:p>
    <w:p w14:paraId="6DC7177A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Два платья были задуманы, чтобы околдовать Рамзая: одно алое, другое красное. Конечно, остальные девушки также будут на обеде в платьях, но они в счет не шли. Они, по всей вероятности, наденут какие-нибудь белые блузки с черными юбками; куда же им равняться с ослепительными алым и красным? Грес также накопила деньжонок. Она решила купить платье готовое. Какой смысл возиться с портными, когда обладаешь такой хорошей фигурой? Готовое и предназначается для идеальной фигуры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только чуть-чуть ушить в талии. Эти средние размеры отличаются ужас какой широкой талией.</w:t>
      </w:r>
    </w:p>
    <w:p w14:paraId="09DCA6F9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Наступил вечер, канун Дня благодарения. Мейда спешила домой, бодрая и счастливая в ожидании благословенного завтра. Ее мысли были алого цвета: она была полна счастливого энтузиазма молодости к удовольствиям: юность должна иметь удовольствия, если она не хочет зачахнуть. Она знала, что алый цвет будет ей к лицу и в тысячный раз старалась убедить себя, что мистеру Рамзаю нравится именно алый, а не красный цвет. Она сначала зайдет домой, чтобы взять четыре доллара, завернутые в папиросную бумагу и спрятанные в последнем ящике комода, а потом снесет деньги Шлегелю и сама возьмет свое платье домой.</w:t>
      </w:r>
    </w:p>
    <w:p w14:paraId="70FE577A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Грес жила в том же доме. Она занимала комнату над Мейдой. Дома Мейда застала гвалт и сумятицу. Хозяйка в передней злобно вертела языком, словно сбивала им масло в маслобойке. Затем Грес зашла к ней в комнату с глазами, красными, что твое красное платье.</w:t>
      </w:r>
    </w:p>
    <w:p w14:paraId="686EC5EC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Она говорит, чтоб я убиралась вон!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Грес.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Старая скотина! Потому, что я задолжала ей четыре доллара, она выставила мой сундук в переднюю и заперла дверь на ключ. Мне некуда идти. У меня нет ни одного цента...</w:t>
      </w:r>
    </w:p>
    <w:p w14:paraId="7CABF06F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У тебя вчера были деньги!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Мейда.</w:t>
      </w:r>
    </w:p>
    <w:p w14:paraId="6B33BC45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Я купила на них мое платье,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Грес.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Я думала, что оно подождет с квартирной платой до будущей недели.</w:t>
      </w:r>
    </w:p>
    <w:p w14:paraId="3ACA9D46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Всхлипывание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рыдание, рыдание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всхлипывание. Ничего не поделаешь: Мейдиным четырем долларам пришлось появиться на свет.</w:t>
      </w:r>
    </w:p>
    <w:p w14:paraId="0A006A2A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Прелесть моя ненаглядная!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воскликнула Грес, превратившаяся из солнечного заката в радугу.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Я сейчас заплачу этой подлой старой ведьме, а потом примерю свое платье. По-моему, оно божественное. Поднимись ко мне и посмотри. Я выплачу тебе эти деньги по доллару в неделю,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честное слово.</w:t>
      </w:r>
    </w:p>
    <w:p w14:paraId="4CF577AB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День благодарения.</w:t>
      </w:r>
    </w:p>
    <w:p w14:paraId="7FFCAD9D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Обед был назначен в полдень. Без четверти двенадцать Грес проскользнула в комнату Мейды. Да, она выглядела очаровательной. Красный цвет был словно создан для нее. Мейда сидела у окна в старой шевиотовой юбке и в голубой блузке, штопая свой чул... виноват, занимаясь изящным дамским рукоделием.</w:t>
      </w:r>
    </w:p>
    <w:p w14:paraId="1B9D5FB7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Ты еще не одета?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взвизгнула девица в красном.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А что, на спине хорошо у меня сидит, посмотри-ка? Ты не находишь, что эти бархатные вставки здорово шикарны? Почему ты до сих пор не одета, Мейда?</w:t>
      </w:r>
    </w:p>
    <w:p w14:paraId="7F6DB6BC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Мое алое платье не поспело,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Мейда.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Я не пойду на обед.</w:t>
      </w:r>
    </w:p>
    <w:p w14:paraId="2F084089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Вот ужас-то! Мне страшно жаль тебя, Мейда. Надень что-нибудь другое и пойди. Ведь будут только наши магазинные: они не осудят.</w:t>
      </w:r>
    </w:p>
    <w:p w14:paraId="6AA09385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Я мечтала об алом платье,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сказала Мейда.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Раз у меня его нет, я лучше совсем не пойду. Не беспокойся обо мне. Беги скорее, а то опоздаешь. Ты ужасно интересна в красном.</w:t>
      </w:r>
    </w:p>
    <w:p w14:paraId="2D4847A9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lastRenderedPageBreak/>
        <w:t>Мейда просидела у окна добрую часть дня. Обед в магазине уже прошел. Она мысленно слышала крики девушек, вырывающих друг у дружки косточку «бери да помни», слышала, как грохотал старый Бахман над своими собственными глубоко туманными остротами; она видела бриллианты на жирной миссис Бахман, появлявшейся в магазине только в День благодарения, она видела мистера Рамзая. Он, конечно, был все время на ногах, ловкий, проворный, внимательный, и старался, чтобы всем было хорошо.</w:t>
      </w:r>
    </w:p>
    <w:p w14:paraId="48F1D8EA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В четыре часа дня Мейда с лицом, лишенным выражения, и с безжизненным видом медленно дошла до Шлегеля и сказала ему, что не может уплатить ему четыре доллара, которые она должна ему за платье.</w:t>
      </w:r>
    </w:p>
    <w:p w14:paraId="011B5D88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Donnerwetter</w:t>
      </w:r>
      <w:r w:rsidRPr="00C42F21">
        <w:rPr>
          <w:rFonts w:ascii="Verdana" w:hAnsi="Verdana"/>
          <w:color w:val="000000"/>
          <w:sz w:val="20"/>
          <w:lang w:val="ru-RU"/>
        </w:rPr>
        <w:t>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сердито воскликнул Шлегель.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Отчего это у вас такой унылый вид? Заберите ваше платье. Оно готово. Когда-нибудь заплатите. Разве я не вижу, как вы проходите мимо моего магазина каждый день уже два года? Оттого, что я шью платья, я не должен понимать людей? Вы мне потом заплатите, когда сможете. Забирайте платье. Оно мне очень удалось. Вы будете в нем очень хорошенькой. Да. Заплатите, когда сможете...</w:t>
      </w:r>
    </w:p>
    <w:p w14:paraId="11DFD9B0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Мейда прошептала миллионную часть благодарности, наполнявшей ее сердце, и убежала со своим платьем. Когда она выходила из магазина, хлесткая струя дождя ударила ее по лицу. Она улыбнулась, не почувствовав этого.</w:t>
      </w:r>
    </w:p>
    <w:p w14:paraId="53AF0004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О, вы, дамы, разъезжающие за покупками в экипажах, вы ее не поймете. Девушки, гардероб которых заполняется за счет вашего папаши, вам тоже не понять, почему Мейда не почувствовала холодной струи благодарственного дождя.</w:t>
      </w:r>
    </w:p>
    <w:p w14:paraId="7BA07EF1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В пять часов она вышла на улицу в своем алом платье. Дождь усилился и поливал ее непрерывным потоком, подгоняемым ветром. Люди спешили домой или в трамвай, закрывшись зонтиками и плотно застегнув макинтоши. Многие удивленно оборачивались на красивую, спокойную девушку со счастливыми глазами, которая шла в алом платье среди бури, словно прогуливалась в саду под летними небесами. Я уже сказал, что вам не понять её, дамы с туго набитыми кошельками и гардеробными шкафами; вы не знаете, что значит жить в постоянной тоске по красивым вещам и недоедать в течение восьми месяцев, чтобы свести воедино алое платье и праздничный день. Что ей теперь до дождя, града, вихря, снега, циклона?</w:t>
      </w:r>
    </w:p>
    <w:p w14:paraId="7BEE95E8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У Мейды не было ни зонтика, ни галош. На ней было только алое платье, и она шла в нем по улице. Пускай стихия разыгрывается вовсю. Изголодавшееся сердце должно получить хоть одну крупицу за год. Дождь лил на нее и стекал с ее пальцев.</w:t>
      </w:r>
    </w:p>
    <w:p w14:paraId="0AF9D514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42F21">
        <w:rPr>
          <w:rFonts w:ascii="Verdana" w:hAnsi="Verdana"/>
          <w:color w:val="000000"/>
          <w:sz w:val="20"/>
          <w:lang w:val="ru-RU"/>
        </w:rPr>
        <w:t>Какой-то мужчина показался из-за угла и загородил ей дорогу. Она подняла глаза и встретила взгляд мистера Рамзая, сверкавший восхищением и сочувствием.</w:t>
      </w:r>
    </w:p>
    <w:p w14:paraId="2D70140B" w14:textId="77777777" w:rsidR="00C2392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42F21">
        <w:rPr>
          <w:rFonts w:ascii="Verdana" w:hAnsi="Verdana"/>
          <w:color w:val="000000"/>
          <w:sz w:val="20"/>
          <w:lang w:val="ru-RU"/>
        </w:rPr>
        <w:t>—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О мисс Мейда!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>— сказал он.</w:t>
      </w:r>
      <w:r w:rsidRPr="00C42F21">
        <w:rPr>
          <w:rFonts w:ascii="Verdana" w:hAnsi="Verdana"/>
          <w:color w:val="000000"/>
          <w:sz w:val="20"/>
        </w:rPr>
        <w:t> </w:t>
      </w:r>
      <w:r w:rsidRPr="00C42F21">
        <w:rPr>
          <w:rFonts w:ascii="Verdana" w:hAnsi="Verdana"/>
          <w:color w:val="000000"/>
          <w:sz w:val="20"/>
          <w:lang w:val="ru-RU"/>
        </w:rPr>
        <w:t xml:space="preserve">— Вы положительно великолепны в вашем новом платье. Я был ужасно разочарован, не видя вас за обедом. Из всех девушек, которых я знаю, вы проявляете больше всего здравого смысла и разума. Ничего не может быть полезнее для здоровья и ничто так не укрепляет дух, как ваша манера бравировать погодой... </w:t>
      </w:r>
      <w:r w:rsidRPr="00C42F21">
        <w:rPr>
          <w:rFonts w:ascii="Verdana" w:hAnsi="Verdana"/>
          <w:color w:val="000000"/>
          <w:sz w:val="20"/>
        </w:rPr>
        <w:t>Разрешите мне пройтись с вами?</w:t>
      </w:r>
    </w:p>
    <w:p w14:paraId="4AB4E662" w14:textId="3FBDB12E" w:rsidR="00F6427A" w:rsidRPr="00C42F21" w:rsidRDefault="00C2392A" w:rsidP="00C42F2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C42F21">
        <w:rPr>
          <w:rFonts w:ascii="Verdana" w:hAnsi="Verdana"/>
          <w:color w:val="000000"/>
          <w:sz w:val="20"/>
        </w:rPr>
        <w:t>Мейда покраснела и чихнула.</w:t>
      </w:r>
    </w:p>
    <w:sectPr w:rsidR="00F6427A" w:rsidRPr="00C42F21" w:rsidSect="00C42F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7FBD9" w14:textId="77777777" w:rsidR="008451B5" w:rsidRDefault="008451B5" w:rsidP="00C42F21">
      <w:pPr>
        <w:spacing w:after="0" w:line="240" w:lineRule="auto"/>
      </w:pPr>
      <w:r>
        <w:separator/>
      </w:r>
    </w:p>
  </w:endnote>
  <w:endnote w:type="continuationSeparator" w:id="0">
    <w:p w14:paraId="49ECC07D" w14:textId="77777777" w:rsidR="008451B5" w:rsidRDefault="008451B5" w:rsidP="00C4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6FFFE" w14:textId="77777777" w:rsidR="00C42F21" w:rsidRDefault="00C42F21" w:rsidP="00446D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013ED1A" w14:textId="77777777" w:rsidR="00C42F21" w:rsidRDefault="00C42F21" w:rsidP="00C42F2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BDDE" w14:textId="04CBCC76" w:rsidR="00C42F21" w:rsidRPr="00C42F21" w:rsidRDefault="00C42F21" w:rsidP="00C42F2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42F2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42F21">
      <w:rPr>
        <w:rStyle w:val="PageNumber"/>
        <w:rFonts w:ascii="Arial" w:hAnsi="Arial" w:cs="Arial"/>
        <w:color w:val="999999"/>
        <w:sz w:val="20"/>
      </w:rPr>
      <w:t>http</w:t>
    </w:r>
    <w:r w:rsidRPr="00C42F2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42F21">
      <w:rPr>
        <w:rStyle w:val="PageNumber"/>
        <w:rFonts w:ascii="Arial" w:hAnsi="Arial" w:cs="Arial"/>
        <w:color w:val="999999"/>
        <w:sz w:val="20"/>
      </w:rPr>
      <w:t>artefact</w:t>
    </w:r>
    <w:r w:rsidRPr="00C42F2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42F21">
      <w:rPr>
        <w:rStyle w:val="PageNumber"/>
        <w:rFonts w:ascii="Arial" w:hAnsi="Arial" w:cs="Arial"/>
        <w:color w:val="999999"/>
        <w:sz w:val="20"/>
      </w:rPr>
      <w:t>lib</w:t>
    </w:r>
    <w:r w:rsidRPr="00C42F2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42F21">
      <w:rPr>
        <w:rStyle w:val="PageNumber"/>
        <w:rFonts w:ascii="Arial" w:hAnsi="Arial" w:cs="Arial"/>
        <w:color w:val="999999"/>
        <w:sz w:val="20"/>
      </w:rPr>
      <w:t>ru</w:t>
    </w:r>
    <w:r w:rsidRPr="00C42F2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0919" w14:textId="77777777" w:rsidR="00C42F21" w:rsidRDefault="00C42F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37E12" w14:textId="77777777" w:rsidR="008451B5" w:rsidRDefault="008451B5" w:rsidP="00C42F21">
      <w:pPr>
        <w:spacing w:after="0" w:line="240" w:lineRule="auto"/>
      </w:pPr>
      <w:r>
        <w:separator/>
      </w:r>
    </w:p>
  </w:footnote>
  <w:footnote w:type="continuationSeparator" w:id="0">
    <w:p w14:paraId="58B9673D" w14:textId="77777777" w:rsidR="008451B5" w:rsidRDefault="008451B5" w:rsidP="00C4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4503" w14:textId="77777777" w:rsidR="00C42F21" w:rsidRDefault="00C42F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BC48" w14:textId="6BF0DF36" w:rsidR="00C42F21" w:rsidRPr="00C42F21" w:rsidRDefault="00C42F21" w:rsidP="00C42F21">
    <w:pPr>
      <w:pStyle w:val="Header"/>
      <w:rPr>
        <w:rFonts w:ascii="Arial" w:hAnsi="Arial" w:cs="Arial"/>
        <w:color w:val="999999"/>
        <w:sz w:val="20"/>
        <w:lang w:val="ru-RU"/>
      </w:rPr>
    </w:pPr>
    <w:r w:rsidRPr="00C42F2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5196E" w14:textId="77777777" w:rsidR="00C42F21" w:rsidRDefault="00C42F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953D4"/>
    <w:rsid w:val="008451B5"/>
    <w:rsid w:val="00AA1D8D"/>
    <w:rsid w:val="00B47730"/>
    <w:rsid w:val="00C2392A"/>
    <w:rsid w:val="00C42F21"/>
    <w:rsid w:val="00CB0664"/>
    <w:rsid w:val="00F6427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9064A56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42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</Words>
  <Characters>9074</Characters>
  <Application>Microsoft Office Word</Application>
  <DocSecurity>0</DocSecurity>
  <Lines>162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10673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Алое платье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2025-05-08T02:34:00Z</dcterms:modified>
  <cp:category/>
</cp:coreProperties>
</file>