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75B6D" w14:textId="77777777" w:rsidR="00EC2A76" w:rsidRPr="00EC6EF6" w:rsidRDefault="00EC2A76" w:rsidP="00EC6EF6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EC6EF6">
        <w:rPr>
          <w:rFonts w:ascii="Verdana" w:hAnsi="Verdana"/>
          <w:color w:val="000000"/>
          <w:sz w:val="32"/>
          <w:lang w:val="ru-RU"/>
        </w:rPr>
        <w:t>Утерянный рецепт</w:t>
      </w:r>
    </w:p>
    <w:p w14:paraId="1F2B24BD" w14:textId="02CCA733" w:rsidR="00EC2A76" w:rsidRPr="00EC6EF6" w:rsidRDefault="00627F93" w:rsidP="00EC6EF6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EC6EF6">
        <w:rPr>
          <w:rFonts w:ascii="Verdana" w:hAnsi="Verdana"/>
          <w:color w:val="000000"/>
          <w:sz w:val="24"/>
          <w:lang w:val="ru-RU"/>
        </w:rPr>
        <w:t>О. Генри</w:t>
      </w:r>
    </w:p>
    <w:p w14:paraId="552D2CB8" w14:textId="77777777" w:rsidR="00EC2A76" w:rsidRPr="00EC6EF6" w:rsidRDefault="00EC2A76" w:rsidP="00EC6EF6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EC6EF6">
        <w:rPr>
          <w:rFonts w:ascii="Verdana" w:hAnsi="Verdana"/>
          <w:color w:val="000000"/>
          <w:sz w:val="20"/>
          <w:lang w:val="ru-RU"/>
        </w:rPr>
        <w:t>Перевод под ред. В.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Азова</w:t>
      </w:r>
    </w:p>
    <w:p w14:paraId="41196250" w14:textId="77777777" w:rsidR="00EC2A76" w:rsidRPr="00EC6EF6" w:rsidRDefault="00EC2A76" w:rsidP="00EC6E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5DD7E3E" w14:textId="77777777" w:rsidR="00EC2A76" w:rsidRPr="00EC6EF6" w:rsidRDefault="00EC2A76" w:rsidP="00EC6E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6EF6">
        <w:rPr>
          <w:rFonts w:ascii="Verdana" w:hAnsi="Verdana"/>
          <w:color w:val="000000"/>
          <w:sz w:val="20"/>
          <w:lang w:val="ru-RU"/>
        </w:rPr>
        <w:t>Кон Лэнтри работал на трезвой стороне бара в кафе Кинели. Мы с вами стояли на одной ноге, как гуси, перед стойкой на противоположной стороне и добровольно растворяли наше недельное жалованье. Кон гарцевал напротив, аккуратный, воздержный, с ясной головой, вежливый, в белой куртке, точный, достойный доверия, молодой, ответственный, и забирал наши деньги. Салун Кинели находился на одной из маленьких площадей, которые только тем отличаются от улиц, что они прямоугольны, и которые населены преимущественно прачечными, разорившимися аристократами и богемой, не имеющей ничего общего с первыми.</w:t>
      </w:r>
    </w:p>
    <w:p w14:paraId="1D40C892" w14:textId="77777777" w:rsidR="00EC2A76" w:rsidRPr="00EC6EF6" w:rsidRDefault="00EC2A76" w:rsidP="00EC6E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6EF6">
        <w:rPr>
          <w:rFonts w:ascii="Verdana" w:hAnsi="Verdana"/>
          <w:color w:val="000000"/>
          <w:sz w:val="20"/>
          <w:lang w:val="ru-RU"/>
        </w:rPr>
        <w:t>Над кафе жили Кинели и его семья. У его дочери Катрины глаза были темно-ирландского цв... Но зачем вам это знать? Довольно с вас вашей Джеральдины или Элизы Анн. Ибо Катриной грезил Кон, и, когда она спускалась вниз по черной лестнице и мягким голосом просила кувшин пива к обеду, его сердце поднималось и опускалось, как молочный пунш в сбивалке. Законы любви непреложны. Вы бросаете на стойку ваш последний шиллинг за виски, а бармен возьмет его и женится на дочери своего хозяина, и это поведет к счастливому концу.</w:t>
      </w:r>
    </w:p>
    <w:p w14:paraId="595B5DC8" w14:textId="77777777" w:rsidR="00EC2A76" w:rsidRPr="00EC6EF6" w:rsidRDefault="00EC2A76" w:rsidP="00EC6E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6EF6">
        <w:rPr>
          <w:rFonts w:ascii="Verdana" w:hAnsi="Verdana"/>
          <w:color w:val="000000"/>
          <w:sz w:val="20"/>
          <w:lang w:val="ru-RU"/>
        </w:rPr>
        <w:t>Но не так обстояло дело с Коном. Ибо в присутствии женщин он становился немым и пунцовым. Кон, умевший усмирить взглядом шумного юношу, разошедшегося под влиянием пунша из красного вина, свалить выжималкой для лимона нахала или выставить за дверь скандалиста, даже не помяв своего белого галстука,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— этот самый Кон стоял перед женщиной безгласный, заплетающийся, заикающийся, погребенный под горячей лавиной робости и смущения. Чем же он мог быть в присутствии Катрины? Тварью дрожащей, беззащитнейшим из земных творений, самым немым из всех влюбленных, когда-либо лепетавших о погоде в присутствии своего божества.</w:t>
      </w:r>
    </w:p>
    <w:p w14:paraId="2129AC35" w14:textId="77777777" w:rsidR="00EC2A76" w:rsidRPr="00EC6EF6" w:rsidRDefault="00EC2A76" w:rsidP="00EC6E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6EF6">
        <w:rPr>
          <w:rFonts w:ascii="Verdana" w:hAnsi="Verdana"/>
          <w:color w:val="000000"/>
          <w:sz w:val="20"/>
          <w:lang w:val="ru-RU"/>
        </w:rPr>
        <w:t>Однажды к Кинели явились двое загорелых людей, Рили и Мак-Кирк. У них произошло совещание с Кинели, а потом они заняли одну из задних комнат в его квартире и заполнили ее бутылками, сифонами, кувшинами и аптечными измерительными стаканами. Все приспособления и напитки для салуна были здесь налицо, но они не продавали никаких напитков. Оба они целыми днями корпели в комнате, смешивая жидкости из бутылок и кувшинов в неведомые составы и растворы. Рили был образованнее и производил расчеты на листах бумаги, переводя галлоны в унции; Мак-Кирк, угрюмый человек с красными глазами, выливал все неудавшиеся смеси в помойное ведро с тихими, хриплыми и глубокими проклятиями. Они работали усердно и неутомимо, добиваясь какого-то таинственного состава, как два алхимика, стремящиеся добыть из элементов золото.</w:t>
      </w:r>
    </w:p>
    <w:p w14:paraId="56C02BF8" w14:textId="77777777" w:rsidR="00EC2A76" w:rsidRPr="00EC6EF6" w:rsidRDefault="00EC2A76" w:rsidP="00EC6E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6EF6">
        <w:rPr>
          <w:rFonts w:ascii="Verdana" w:hAnsi="Verdana"/>
          <w:color w:val="000000"/>
          <w:sz w:val="20"/>
          <w:lang w:val="ru-RU"/>
        </w:rPr>
        <w:t>Однажды вечером Кон, окончив дежурство, проник в эту комнату. Его профессиональное любопытство было задето этими таинственными барменами, устроившими бар, в котором никто не пил, и каждый день опустошавшими погреб Кинели, чтобы продолжать свои убыточные и бесполезные опыты.</w:t>
      </w:r>
    </w:p>
    <w:p w14:paraId="2563A435" w14:textId="77777777" w:rsidR="00EC2A76" w:rsidRPr="00EC6EF6" w:rsidRDefault="00EC2A76" w:rsidP="00EC6E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6EF6">
        <w:rPr>
          <w:rFonts w:ascii="Verdana" w:hAnsi="Verdana"/>
          <w:color w:val="000000"/>
          <w:sz w:val="20"/>
          <w:lang w:val="ru-RU"/>
        </w:rPr>
        <w:t>С черной лестницы спустилась Катрина, с улыбкой, словно восход солнца над заливом.</w:t>
      </w:r>
    </w:p>
    <w:p w14:paraId="7A9F5A4B" w14:textId="77777777" w:rsidR="00EC2A76" w:rsidRPr="00EC6EF6" w:rsidRDefault="00EC2A76" w:rsidP="00EC6E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6EF6">
        <w:rPr>
          <w:rFonts w:ascii="Verdana" w:hAnsi="Verdana"/>
          <w:color w:val="000000"/>
          <w:sz w:val="20"/>
          <w:lang w:val="ru-RU"/>
        </w:rPr>
        <w:t>—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Добрый вечер, мистер Лэнтри,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— сказала она.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— Что новенького слышно?</w:t>
      </w:r>
    </w:p>
    <w:p w14:paraId="4E57F5AB" w14:textId="77777777" w:rsidR="00EC2A76" w:rsidRPr="00EC6EF6" w:rsidRDefault="00EC2A76" w:rsidP="00EC6E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6EF6">
        <w:rPr>
          <w:rFonts w:ascii="Verdana" w:hAnsi="Verdana"/>
          <w:color w:val="000000"/>
          <w:sz w:val="20"/>
          <w:lang w:val="ru-RU"/>
        </w:rPr>
        <w:t>—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По... похоже на д... дождь,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— пробормотал робкий малый, прижимаясь к стене.</w:t>
      </w:r>
    </w:p>
    <w:p w14:paraId="1F7875DE" w14:textId="77777777" w:rsidR="00EC2A76" w:rsidRPr="00EC6EF6" w:rsidRDefault="00EC2A76" w:rsidP="00EC6E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6EF6">
        <w:rPr>
          <w:rFonts w:ascii="Verdana" w:hAnsi="Verdana"/>
          <w:color w:val="000000"/>
          <w:sz w:val="20"/>
          <w:lang w:val="ru-RU"/>
        </w:rPr>
        <w:t>—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Очень кстати,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— сказала Катрина.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— Немножко воды никогда не может повредить.</w:t>
      </w:r>
    </w:p>
    <w:p w14:paraId="6B4E89D5" w14:textId="77777777" w:rsidR="00EC2A76" w:rsidRPr="00EC6EF6" w:rsidRDefault="00EC2A76" w:rsidP="00EC6E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6EF6">
        <w:rPr>
          <w:rFonts w:ascii="Verdana" w:hAnsi="Verdana"/>
          <w:color w:val="000000"/>
          <w:sz w:val="20"/>
          <w:lang w:val="ru-RU"/>
        </w:rPr>
        <w:t>В задней комнате Рили и Мак-Кирк трудились, как бородатые ведьмы, над своими странными смесями. Они слили в большой стеклянный сосуд напитки из пятидесяти различных бутылок, взяв из каждой количество согласно вычислениям Рили, и теперь взбалтывали все это вместе. Затем Мак-Кирк выльет всю бурду с мрачным кощунством в помойку, и они начнут сначала.</w:t>
      </w:r>
    </w:p>
    <w:p w14:paraId="3F0A9575" w14:textId="77777777" w:rsidR="00EC2A76" w:rsidRPr="00EC6EF6" w:rsidRDefault="00EC2A76" w:rsidP="00EC6E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6EF6">
        <w:rPr>
          <w:rFonts w:ascii="Verdana" w:hAnsi="Verdana"/>
          <w:color w:val="000000"/>
          <w:sz w:val="20"/>
          <w:lang w:val="ru-RU"/>
        </w:rPr>
        <w:t>—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Присядьте,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— сказал Кону Рили.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— Я вам скажу, в чем дело. Прошлым летом мы с Тимом решили, что открыть американский бар в Никарагуа будет выгодным делом. Там есть город на берегу, в котором нечего жрать, кроме хинина, и нечего пить, кроме рома. Туземцы и иностранцы ложатся спать с простудой и просыпаются с горячкой. Хорошая американская смесь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 xml:space="preserve">— лучшее природное средство для таких </w:t>
      </w:r>
      <w:r w:rsidRPr="00EC6EF6">
        <w:rPr>
          <w:rFonts w:ascii="Verdana" w:hAnsi="Verdana"/>
          <w:color w:val="000000"/>
          <w:sz w:val="20"/>
          <w:lang w:val="ru-RU"/>
        </w:rPr>
        <w:lastRenderedPageBreak/>
        <w:t>тропических недугов. Мы приобрели в Нью-Йорке изрядную партию питейных товаров, все оборудование для бара и стекло и отправились на пароходе в эту самую Санта-Пальму. Дорогой мы с Тимом смотрели летающих рыб, играли с капитаном и слугой в «семь сбоку» и вообще считали уже себя королями виски-сода на тропике Козерога. Когда мы находились в пяти часах хода от страны, в которой мы собирались проповедовать запой и опохмеление, капитан позвал нас вдруг на мостик. Он что-то вспомнил.</w:t>
      </w:r>
    </w:p>
    <w:p w14:paraId="141484B2" w14:textId="77777777" w:rsidR="00EC2A76" w:rsidRPr="00EC6EF6" w:rsidRDefault="00EC2A76" w:rsidP="00EC6E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6EF6">
        <w:rPr>
          <w:rFonts w:ascii="Verdana" w:hAnsi="Verdana"/>
          <w:color w:val="000000"/>
          <w:sz w:val="20"/>
          <w:lang w:val="ru-RU"/>
        </w:rPr>
        <w:t>—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Я забыл предупредить вас, ребята,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— говорит он,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 xml:space="preserve">— что в Никарагуа с прошлого месяца установлена новая ввозная пошлина: сорок восемь процентов </w:t>
      </w:r>
      <w:r w:rsidRPr="00EC6EF6">
        <w:rPr>
          <w:rFonts w:ascii="Verdana" w:hAnsi="Verdana"/>
          <w:color w:val="000000"/>
          <w:sz w:val="20"/>
        </w:rPr>
        <w:t>ad</w:t>
      </w:r>
      <w:r w:rsidRPr="00EC6EF6">
        <w:rPr>
          <w:rFonts w:ascii="Verdana" w:hAnsi="Verdana"/>
          <w:color w:val="000000"/>
          <w:sz w:val="20"/>
          <w:lang w:val="ru-RU"/>
        </w:rPr>
        <w:t xml:space="preserve"> </w:t>
      </w:r>
      <w:r w:rsidRPr="00EC6EF6">
        <w:rPr>
          <w:rFonts w:ascii="Verdana" w:hAnsi="Verdana"/>
          <w:color w:val="000000"/>
          <w:sz w:val="20"/>
        </w:rPr>
        <w:t>valorem</w:t>
      </w:r>
      <w:r w:rsidRPr="00EC6EF6">
        <w:rPr>
          <w:rFonts w:ascii="Verdana" w:hAnsi="Verdana"/>
          <w:color w:val="000000"/>
          <w:sz w:val="20"/>
          <w:lang w:val="ru-RU"/>
        </w:rPr>
        <w:t xml:space="preserve"> со всех товаров в закупоренных бутылках. Дело вышло из-за того, что ихний президент принял по ошибке средство для укрепления волос из Цинцинати за соевый соус к бифштексу, и оно подействовало. Напитки в бочках свободны от пошлин.</w:t>
      </w:r>
    </w:p>
    <w:p w14:paraId="7233564F" w14:textId="77777777" w:rsidR="00EC2A76" w:rsidRPr="00EC6EF6" w:rsidRDefault="00EC2A76" w:rsidP="00EC6E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6EF6">
        <w:rPr>
          <w:rFonts w:ascii="Verdana" w:hAnsi="Verdana"/>
          <w:color w:val="000000"/>
          <w:sz w:val="20"/>
          <w:lang w:val="ru-RU"/>
        </w:rPr>
        <w:t>—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Жаль, что вы раньше не сообщили нам об этом,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— сказали мы.</w:t>
      </w:r>
    </w:p>
    <w:p w14:paraId="36831700" w14:textId="77777777" w:rsidR="00EC2A76" w:rsidRPr="00EC6EF6" w:rsidRDefault="00EC2A76" w:rsidP="00EC6E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6EF6">
        <w:rPr>
          <w:rFonts w:ascii="Verdana" w:hAnsi="Verdana"/>
          <w:color w:val="000000"/>
          <w:sz w:val="20"/>
          <w:lang w:val="ru-RU"/>
        </w:rPr>
        <w:t>Что было делать? Мы купили у капитана две бочки, вместимостью по сорок два галлона, раскупорили все бутылки и вылили содержимое их в эти бочки. Эти сорок восемь процентов нас разорили бы. Мы и решили попытать счастья и сделать лучше на тысячу двести долларов коктейль, чем побросать за борт все бутылки. По приезде мы открыли одну из бочек. Смесь оказалась душераздирающей. Цветом она напоминала гороховый суп, а вкусом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— один из этих кофейных суррогатов, которые вам дает ваша тетя, когда вы продуетесь и жалуетесь на сердце. Мы дали одному негру попробовать рюмочку, так он лежал три дня под кокосовой пальмой, колотил пятками по песку и даже отказался подписать благодарственный отзыв.</w:t>
      </w:r>
    </w:p>
    <w:p w14:paraId="5E16300B" w14:textId="77777777" w:rsidR="00EC2A76" w:rsidRPr="00EC6EF6" w:rsidRDefault="00EC2A76" w:rsidP="00EC6E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6EF6">
        <w:rPr>
          <w:rFonts w:ascii="Verdana" w:hAnsi="Verdana"/>
          <w:color w:val="000000"/>
          <w:sz w:val="20"/>
          <w:lang w:val="ru-RU"/>
        </w:rPr>
        <w:t>Зато другая бочка... Скажите, бармен, приходилось вам когда-нибудь надеть соломенную шляпу с желтой лентой и подняться на воздушном шаре с хорошенькой девушкой, имея при этом в кармане восемь миллионов долларов на мелкие расходы? Вы бы испытали нечто подобное, выпив тридцать капель этой смеси. Проглотив полрюмки, вы просто закрыли бы лицо руками, и плакали бы, и обливались бы слезами, и кричали бы, что разнесчастный вы человек, потому что некому дать по морде в этом мире, кроме паршивого какого-то Джима Джеффри. Да, сэр, смесь во второй бочке оказалась дистиллированным эликсиром борьбы, богатства и высокого полета. Цвета она была как золото, прозрачная как стекло, и сияла она, после захода солнца, словно солнце село в нее. Тысяча лет пройдет, пока вы снова получите такой напиток в баре.</w:t>
      </w:r>
    </w:p>
    <w:p w14:paraId="143DF60F" w14:textId="77777777" w:rsidR="00EC2A76" w:rsidRPr="00EC6EF6" w:rsidRDefault="00EC2A76" w:rsidP="00EC6E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6EF6">
        <w:rPr>
          <w:rFonts w:ascii="Verdana" w:hAnsi="Verdana"/>
          <w:color w:val="000000"/>
          <w:sz w:val="20"/>
          <w:lang w:val="ru-RU"/>
        </w:rPr>
        <w:t>Итак, мы начали дело с одним лишь сортом напитка, и этого оказалось достаточно. Разноцветная аристократия этой страны прилипла к нему, как пчелы к меду. Если бы наша бочка не иссякла, эта страна стала бы величайшей на земле. Когда мы открывали утром торговлю, у дверей стояла очередь длиной в целый квартал, состоявшая из генералов, полковников, экс-президентов и революционеров. Мы начали с пятидесяти центов серебром за стаканчик. Последние десять галлонов легко прошли по пять долларов за глоток. Это была замечательная смесь. Она придавала мужчине мужество, честолюбие и энергию для достижений. Выпив полбочки, Никарагуа отказалась от уплаты национального долга, отменила пошлину с папирос и собиралась уже объявить войну Англии и Соединенным Штатам.</w:t>
      </w:r>
    </w:p>
    <w:p w14:paraId="28154BAF" w14:textId="77777777" w:rsidR="00EC2A76" w:rsidRPr="00EC6EF6" w:rsidRDefault="00EC2A76" w:rsidP="00EC6E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6EF6">
        <w:rPr>
          <w:rFonts w:ascii="Verdana" w:hAnsi="Verdana"/>
          <w:color w:val="000000"/>
          <w:sz w:val="20"/>
          <w:lang w:val="ru-RU"/>
        </w:rPr>
        <w:t>Мы случайно открыли этого короля всех спиртных напитков, и будет большое счастье, если мы снова нападем на него. Мы делаем опыты уже десять месяцев. Маленькими дозами мы смешали уже, слава тебе, тетерев, целые бочки всех зловредных специй, известных в кабацкой науке. Мы могли бы заполнить десять баров всеми виски, водками, джинами, наливками, настойками и винами, которые мы с Тимом потратили даром. Подумайте! Такой божественный напиток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— и пропал для людей. Это прямо бедствие и потеря денег. Соединенные Штаты, как нация, приветствовали бы такой напиток и платили бы за него.</w:t>
      </w:r>
    </w:p>
    <w:p w14:paraId="54052ED2" w14:textId="77777777" w:rsidR="00EC2A76" w:rsidRPr="00EC6EF6" w:rsidRDefault="00EC2A76" w:rsidP="00EC6E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6EF6">
        <w:rPr>
          <w:rFonts w:ascii="Verdana" w:hAnsi="Verdana"/>
          <w:color w:val="000000"/>
          <w:sz w:val="20"/>
          <w:lang w:val="ru-RU"/>
        </w:rPr>
        <w:t>Все это время Мак-Кирк тщательно вымерял и смешивал небольшие дозы разнородных спиртных напитков, следуя последним предписаниям Рили. Полученная смесь оказалась дрянного пятнисто-шоколадного цвета. Мак-Кирк попробовал ее и вылил с соответствующим эпитетом в помойное ведро.</w:t>
      </w:r>
    </w:p>
    <w:p w14:paraId="65E21B9C" w14:textId="77777777" w:rsidR="00EC2A76" w:rsidRPr="00EC6EF6" w:rsidRDefault="00EC2A76" w:rsidP="00EC6E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6EF6">
        <w:rPr>
          <w:rFonts w:ascii="Verdana" w:hAnsi="Verdana"/>
          <w:color w:val="000000"/>
          <w:sz w:val="20"/>
          <w:lang w:val="ru-RU"/>
        </w:rPr>
        <w:t>—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Это странная история, даже если это правда,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— сказал Кон.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— Ну, я пойду ужинать.</w:t>
      </w:r>
    </w:p>
    <w:p w14:paraId="2E4A0A09" w14:textId="77777777" w:rsidR="00EC2A76" w:rsidRPr="00EC6EF6" w:rsidRDefault="00EC2A76" w:rsidP="00EC6E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6EF6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Выпейте чего-нибудь крепенького,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— предложил Рили,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— у нас имеется все что угодно, кроме утерянной смеси.</w:t>
      </w:r>
    </w:p>
    <w:p w14:paraId="696FD75B" w14:textId="77777777" w:rsidR="00EC2A76" w:rsidRPr="00EC6EF6" w:rsidRDefault="00EC2A76" w:rsidP="00EC6E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6EF6">
        <w:rPr>
          <w:rFonts w:ascii="Verdana" w:hAnsi="Verdana"/>
          <w:color w:val="000000"/>
          <w:sz w:val="20"/>
          <w:lang w:val="ru-RU"/>
        </w:rPr>
        <w:t>—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Я не пью,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— сказал Кон,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— ничего, кроме воды. Я только что встретил мисс Катрину на лестнице. Она сказала верное слово. «Немножко воды,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— сказала она,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— никогда не может повредить».</w:t>
      </w:r>
    </w:p>
    <w:p w14:paraId="02A5A0F8" w14:textId="77777777" w:rsidR="00EC2A76" w:rsidRPr="00EC6EF6" w:rsidRDefault="00EC2A76" w:rsidP="00EC6E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6EF6">
        <w:rPr>
          <w:rFonts w:ascii="Verdana" w:hAnsi="Verdana"/>
          <w:color w:val="000000"/>
          <w:sz w:val="20"/>
          <w:lang w:val="ru-RU"/>
        </w:rPr>
        <w:t>Когда Кон ушел, Рили чуть не сбил с ног Мак-Кирка, ударив его по спине.</w:t>
      </w:r>
    </w:p>
    <w:p w14:paraId="271CF494" w14:textId="77777777" w:rsidR="00EC2A76" w:rsidRPr="00EC6EF6" w:rsidRDefault="00EC2A76" w:rsidP="00EC6E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6EF6">
        <w:rPr>
          <w:rFonts w:ascii="Verdana" w:hAnsi="Verdana"/>
          <w:color w:val="000000"/>
          <w:sz w:val="20"/>
          <w:lang w:val="ru-RU"/>
        </w:rPr>
        <w:t>—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Ты слышал?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— воскликнул он.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— Мы дураки! Шесть дюжин воды аполлинарис, которые были у нас на пароходе,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— ты сам их откупорил,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— в какую бочку ты влил их, глупая твоя голова?</w:t>
      </w:r>
    </w:p>
    <w:p w14:paraId="1CDFAB3C" w14:textId="77777777" w:rsidR="00EC2A76" w:rsidRPr="00EC6EF6" w:rsidRDefault="00EC2A76" w:rsidP="00EC6E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6EF6">
        <w:rPr>
          <w:rFonts w:ascii="Verdana" w:hAnsi="Verdana"/>
          <w:color w:val="000000"/>
          <w:sz w:val="20"/>
          <w:lang w:val="ru-RU"/>
        </w:rPr>
        <w:t>—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Я думаю,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— медленно сказал Мак-Кирк,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— я влил их во вторую бочку на которой сбоку была приклеена синяя бумажка.</w:t>
      </w:r>
    </w:p>
    <w:p w14:paraId="4BB8E2A1" w14:textId="77777777" w:rsidR="00EC2A76" w:rsidRPr="00EC6EF6" w:rsidRDefault="00EC2A76" w:rsidP="00EC6E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6EF6">
        <w:rPr>
          <w:rFonts w:ascii="Verdana" w:hAnsi="Verdana"/>
          <w:color w:val="000000"/>
          <w:sz w:val="20"/>
          <w:lang w:val="ru-RU"/>
        </w:rPr>
        <w:t>—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Эврика!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— закричал Рили.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— Вот чего нам недоставало! В воде-то и был весь секрет! Все остальное мы проделали правильно. Скорей, ты, чучело! Тащи сюда две бутылки аполлинариса из бара; я сейчас вычислю на бумажке пропорцию.</w:t>
      </w:r>
    </w:p>
    <w:p w14:paraId="0EDB1F6C" w14:textId="77777777" w:rsidR="00EC2A76" w:rsidRPr="00EC6EF6" w:rsidRDefault="00EC2A76" w:rsidP="00EC6E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6EF6">
        <w:rPr>
          <w:rFonts w:ascii="Verdana" w:hAnsi="Verdana"/>
          <w:color w:val="000000"/>
          <w:sz w:val="20"/>
          <w:lang w:val="ru-RU"/>
        </w:rPr>
        <w:t>Час спустя после ужина Кон подходил к кафе Кинели. Так усердные служащие, под влиянием какого-то таинственного притяжения, бывают влекомы в час досуга поближе к месту своей работы.</w:t>
      </w:r>
    </w:p>
    <w:p w14:paraId="0751190D" w14:textId="77777777" w:rsidR="00EC2A76" w:rsidRPr="00EC6EF6" w:rsidRDefault="00EC2A76" w:rsidP="00EC6E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6EF6">
        <w:rPr>
          <w:rFonts w:ascii="Verdana" w:hAnsi="Verdana"/>
          <w:color w:val="000000"/>
          <w:sz w:val="20"/>
          <w:lang w:val="ru-RU"/>
        </w:rPr>
        <w:t>Полицейская карета стояла у дверей. Трое дюжих полисменов отчасти подсаживали, отчасти вталкивали в нее Рили и Мак-Кирка. Их физиономии были покрыты синяками и кровоподтеками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— следами кровавого и жестокого конфликта. Тем не менее они испускали странные крики радости и торжества и направляли на полисменов остатки своего воинственного безумия.</w:t>
      </w:r>
    </w:p>
    <w:p w14:paraId="4D3ABEA5" w14:textId="77777777" w:rsidR="00EC2A76" w:rsidRPr="00EC6EF6" w:rsidRDefault="00EC2A76" w:rsidP="00EC6E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6EF6">
        <w:rPr>
          <w:rFonts w:ascii="Verdana" w:hAnsi="Verdana"/>
          <w:color w:val="000000"/>
          <w:sz w:val="20"/>
          <w:lang w:val="ru-RU"/>
        </w:rPr>
        <w:t>—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Начали вдруг драться в своей комнате,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— объяснил Кону Кинели.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— Все переломали почти дочиста. Но они хорошие парни: за все заплатят. Хотели изобрести какой-то новый коктейль. Вероятно, завтра утром придут как ни в чем не бывало.</w:t>
      </w:r>
    </w:p>
    <w:p w14:paraId="61B09F40" w14:textId="77777777" w:rsidR="00EC2A76" w:rsidRPr="00EC6EF6" w:rsidRDefault="00EC2A76" w:rsidP="00EC6E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6EF6">
        <w:rPr>
          <w:rFonts w:ascii="Verdana" w:hAnsi="Verdana"/>
          <w:color w:val="000000"/>
          <w:sz w:val="20"/>
          <w:lang w:val="ru-RU"/>
        </w:rPr>
        <w:t>Кон отправился в заднюю комнату, чтобы осмотреть поле битвы. Когда он проходил через коридор, Катрина как раз спускалась с лестницы.</w:t>
      </w:r>
    </w:p>
    <w:p w14:paraId="4FDA35E3" w14:textId="77777777" w:rsidR="00EC2A76" w:rsidRPr="00EC6EF6" w:rsidRDefault="00EC2A76" w:rsidP="00EC6E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6EF6">
        <w:rPr>
          <w:rFonts w:ascii="Verdana" w:hAnsi="Verdana"/>
          <w:color w:val="000000"/>
          <w:sz w:val="20"/>
          <w:lang w:val="ru-RU"/>
        </w:rPr>
        <w:t>—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Еще раз добрый вечер, мистер Лэнтри,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— сказала она.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— Какие у вас еще новости о погоде?</w:t>
      </w:r>
    </w:p>
    <w:p w14:paraId="015224ED" w14:textId="77777777" w:rsidR="00EC2A76" w:rsidRPr="00EC6EF6" w:rsidRDefault="00EC2A76" w:rsidP="00EC6E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6EF6">
        <w:rPr>
          <w:rFonts w:ascii="Verdana" w:hAnsi="Verdana"/>
          <w:color w:val="000000"/>
          <w:sz w:val="20"/>
          <w:lang w:val="ru-RU"/>
        </w:rPr>
        <w:t>—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Все еще соб... бирается д... дождь...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— сказал Кон и проскользнул мимо нее с краской на гладких бледных щеках.</w:t>
      </w:r>
    </w:p>
    <w:p w14:paraId="475F5B4F" w14:textId="77777777" w:rsidR="00EC2A76" w:rsidRPr="00EC6EF6" w:rsidRDefault="00EC2A76" w:rsidP="00EC6E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6EF6">
        <w:rPr>
          <w:rFonts w:ascii="Verdana" w:hAnsi="Verdana"/>
          <w:color w:val="000000"/>
          <w:sz w:val="20"/>
          <w:lang w:val="ru-RU"/>
        </w:rPr>
        <w:t>Рили и Мак-Кирк действительно дали великий и дружеский бой. Повсюду валялись разбитые бутылки и стаканы. В комнате стояли алкогольные пары; пол был покрыт лужами спирта.</w:t>
      </w:r>
    </w:p>
    <w:p w14:paraId="303EBCEB" w14:textId="77777777" w:rsidR="00EC2A76" w:rsidRPr="00EC6EF6" w:rsidRDefault="00EC2A76" w:rsidP="00EC6E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6EF6">
        <w:rPr>
          <w:rFonts w:ascii="Verdana" w:hAnsi="Verdana"/>
          <w:color w:val="000000"/>
          <w:sz w:val="20"/>
          <w:lang w:val="ru-RU"/>
        </w:rPr>
        <w:t>На столе стоял измерительный стакан в тридцать две унции. На дне его были еще ложки две жидкости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— блестящей золотой влаги, которая словно заперла солнечные лучи в своей золотистой глубине. Кон понюхал ее. Попробовал. Выпил.</w:t>
      </w:r>
    </w:p>
    <w:p w14:paraId="71E252CB" w14:textId="77777777" w:rsidR="00EC2A76" w:rsidRPr="00EC6EF6" w:rsidRDefault="00EC2A76" w:rsidP="00EC6E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6EF6">
        <w:rPr>
          <w:rFonts w:ascii="Verdana" w:hAnsi="Verdana"/>
          <w:color w:val="000000"/>
          <w:sz w:val="20"/>
          <w:lang w:val="ru-RU"/>
        </w:rPr>
        <w:t>Когда он проходил опять через коридор, Катрина как раз поднималась по лестнице.</w:t>
      </w:r>
    </w:p>
    <w:p w14:paraId="128F2445" w14:textId="77777777" w:rsidR="00EC2A76" w:rsidRPr="00EC6EF6" w:rsidRDefault="00EC2A76" w:rsidP="00EC6E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6EF6">
        <w:rPr>
          <w:rFonts w:ascii="Verdana" w:hAnsi="Verdana"/>
          <w:color w:val="000000"/>
          <w:sz w:val="20"/>
          <w:lang w:val="ru-RU"/>
        </w:rPr>
        <w:t>—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Ничего новенького, мистерр Лэнтри?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— спросила она со своим дразнящим смехом.</w:t>
      </w:r>
    </w:p>
    <w:p w14:paraId="186F1B8C" w14:textId="77777777" w:rsidR="00EC2A76" w:rsidRPr="00EC6EF6" w:rsidRDefault="00EC2A76" w:rsidP="00EC6E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6EF6">
        <w:rPr>
          <w:rFonts w:ascii="Verdana" w:hAnsi="Verdana"/>
          <w:color w:val="000000"/>
          <w:sz w:val="20"/>
          <w:lang w:val="ru-RU"/>
        </w:rPr>
        <w:t>Кон поднял ее с пола за талию и удержал в этом положении.</w:t>
      </w:r>
    </w:p>
    <w:p w14:paraId="79809156" w14:textId="77777777" w:rsidR="00EC2A76" w:rsidRPr="00EC6EF6" w:rsidRDefault="00EC2A76" w:rsidP="00EC6E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C6EF6">
        <w:rPr>
          <w:rFonts w:ascii="Verdana" w:hAnsi="Verdana"/>
          <w:color w:val="000000"/>
          <w:sz w:val="20"/>
          <w:lang w:val="ru-RU"/>
        </w:rPr>
        <w:t>—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Последняя новость,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— сказал он,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— это то, что я вас люблю.</w:t>
      </w:r>
    </w:p>
    <w:p w14:paraId="2995F9F0" w14:textId="54549B62" w:rsidR="006E41C2" w:rsidRPr="00EC6EF6" w:rsidRDefault="00EC2A76" w:rsidP="00EC6EF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EC6EF6">
        <w:rPr>
          <w:rFonts w:ascii="Verdana" w:hAnsi="Verdana"/>
          <w:color w:val="000000"/>
          <w:sz w:val="20"/>
          <w:lang w:val="ru-RU"/>
        </w:rPr>
        <w:t>—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Отпустите меня, сэр!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— закричала она с возмущением...</w:t>
      </w:r>
      <w:r w:rsidRPr="00EC6EF6">
        <w:rPr>
          <w:rFonts w:ascii="Verdana" w:hAnsi="Verdana"/>
          <w:color w:val="000000"/>
          <w:sz w:val="20"/>
        </w:rPr>
        <w:t> </w:t>
      </w:r>
      <w:r w:rsidRPr="00EC6EF6">
        <w:rPr>
          <w:rFonts w:ascii="Verdana" w:hAnsi="Verdana"/>
          <w:color w:val="000000"/>
          <w:sz w:val="20"/>
          <w:lang w:val="ru-RU"/>
        </w:rPr>
        <w:t>— О, Кон! Где вы набрались наконец храбрости сказать мне это?</w:t>
      </w:r>
    </w:p>
    <w:sectPr w:rsidR="006E41C2" w:rsidRPr="00EC6EF6" w:rsidSect="00EC6E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AAD15" w14:textId="77777777" w:rsidR="00156EC0" w:rsidRDefault="00156EC0" w:rsidP="00EC6EF6">
      <w:pPr>
        <w:spacing w:after="0" w:line="240" w:lineRule="auto"/>
      </w:pPr>
      <w:r>
        <w:separator/>
      </w:r>
    </w:p>
  </w:endnote>
  <w:endnote w:type="continuationSeparator" w:id="0">
    <w:p w14:paraId="5ED29222" w14:textId="77777777" w:rsidR="00156EC0" w:rsidRDefault="00156EC0" w:rsidP="00EC6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40FA7" w14:textId="77777777" w:rsidR="00EC6EF6" w:rsidRDefault="00EC6EF6" w:rsidP="0053690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7AED82D" w14:textId="77777777" w:rsidR="00EC6EF6" w:rsidRDefault="00EC6EF6" w:rsidP="00EC6EF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3FC70" w14:textId="0E088964" w:rsidR="00EC6EF6" w:rsidRPr="00EC6EF6" w:rsidRDefault="00EC6EF6" w:rsidP="00EC6EF6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EC6EF6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EC6EF6">
      <w:rPr>
        <w:rStyle w:val="PageNumber"/>
        <w:rFonts w:ascii="Arial" w:hAnsi="Arial" w:cs="Arial"/>
        <w:color w:val="999999"/>
        <w:sz w:val="20"/>
      </w:rPr>
      <w:t>http</w:t>
    </w:r>
    <w:r w:rsidRPr="00EC6EF6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EC6EF6">
      <w:rPr>
        <w:rStyle w:val="PageNumber"/>
        <w:rFonts w:ascii="Arial" w:hAnsi="Arial" w:cs="Arial"/>
        <w:color w:val="999999"/>
        <w:sz w:val="20"/>
      </w:rPr>
      <w:t>artefact</w:t>
    </w:r>
    <w:r w:rsidRPr="00EC6EF6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EC6EF6">
      <w:rPr>
        <w:rStyle w:val="PageNumber"/>
        <w:rFonts w:ascii="Arial" w:hAnsi="Arial" w:cs="Arial"/>
        <w:color w:val="999999"/>
        <w:sz w:val="20"/>
      </w:rPr>
      <w:t>lib</w:t>
    </w:r>
    <w:r w:rsidRPr="00EC6EF6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EC6EF6">
      <w:rPr>
        <w:rStyle w:val="PageNumber"/>
        <w:rFonts w:ascii="Arial" w:hAnsi="Arial" w:cs="Arial"/>
        <w:color w:val="999999"/>
        <w:sz w:val="20"/>
      </w:rPr>
      <w:t>ru</w:t>
    </w:r>
    <w:r w:rsidRPr="00EC6EF6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8017E" w14:textId="77777777" w:rsidR="00EC6EF6" w:rsidRDefault="00EC6E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DE859" w14:textId="77777777" w:rsidR="00156EC0" w:rsidRDefault="00156EC0" w:rsidP="00EC6EF6">
      <w:pPr>
        <w:spacing w:after="0" w:line="240" w:lineRule="auto"/>
      </w:pPr>
      <w:r>
        <w:separator/>
      </w:r>
    </w:p>
  </w:footnote>
  <w:footnote w:type="continuationSeparator" w:id="0">
    <w:p w14:paraId="16A62F2F" w14:textId="77777777" w:rsidR="00156EC0" w:rsidRDefault="00156EC0" w:rsidP="00EC6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24FE4" w14:textId="77777777" w:rsidR="00EC6EF6" w:rsidRDefault="00EC6E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8F82C" w14:textId="051A6CE5" w:rsidR="00EC6EF6" w:rsidRPr="00EC6EF6" w:rsidRDefault="00EC6EF6" w:rsidP="00EC6EF6">
    <w:pPr>
      <w:pStyle w:val="Header"/>
      <w:rPr>
        <w:rFonts w:ascii="Arial" w:hAnsi="Arial" w:cs="Arial"/>
        <w:color w:val="999999"/>
        <w:sz w:val="20"/>
        <w:lang w:val="ru-RU"/>
      </w:rPr>
    </w:pPr>
    <w:r w:rsidRPr="00EC6EF6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56992" w14:textId="77777777" w:rsidR="00EC6EF6" w:rsidRDefault="00EC6E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56EC0"/>
    <w:rsid w:val="0029639D"/>
    <w:rsid w:val="00326F90"/>
    <w:rsid w:val="00627F93"/>
    <w:rsid w:val="006E41C2"/>
    <w:rsid w:val="00AA1D8D"/>
    <w:rsid w:val="00B47730"/>
    <w:rsid w:val="00CB0664"/>
    <w:rsid w:val="00EC2A76"/>
    <w:rsid w:val="00EC6EF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F518423"/>
  <w14:defaultImageDpi w14:val="300"/>
  <w15:docId w15:val="{2B2DAE41-D790-4040-B408-6CEE7236E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EC6E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1623</Words>
  <Characters>9160</Characters>
  <Application>Microsoft Office Word</Application>
  <DocSecurity>0</DocSecurity>
  <Lines>166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10735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Утерянный рецепт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2025-05-08T02:34:00Z</dcterms:modified>
  <cp:category/>
</cp:coreProperties>
</file>