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76FB8" w14:textId="77777777" w:rsidR="001F36C6" w:rsidRPr="00661C03" w:rsidRDefault="001F36C6" w:rsidP="00661C03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661C03">
        <w:rPr>
          <w:rFonts w:ascii="Verdana" w:hAnsi="Verdana"/>
          <w:color w:val="000000"/>
          <w:sz w:val="32"/>
          <w:lang w:val="ru-RU"/>
        </w:rPr>
        <w:t>Чёрное платье</w:t>
      </w:r>
    </w:p>
    <w:p w14:paraId="5365C214" w14:textId="4773B34D" w:rsidR="001F36C6" w:rsidRPr="00661C03" w:rsidRDefault="00A41E37" w:rsidP="00661C03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661C03">
        <w:rPr>
          <w:rFonts w:ascii="Verdana" w:hAnsi="Verdana"/>
          <w:color w:val="000000"/>
          <w:sz w:val="24"/>
          <w:lang w:val="ru-RU"/>
        </w:rPr>
        <w:t>О. Генри</w:t>
      </w:r>
    </w:p>
    <w:p w14:paraId="01D36A1D" w14:textId="77777777" w:rsidR="001F36C6" w:rsidRPr="00661C03" w:rsidRDefault="001F36C6" w:rsidP="00661C03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Перевод Э.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Бродерсон</w:t>
      </w:r>
    </w:p>
    <w:p w14:paraId="269A7CC7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FB1B883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Однажды вечером, когда Энди Донован пришел обедать в меблированные комнаты на Второй авеню, где он жил, миссис Скотт, хозяйка пансиона, познакомила его с новой жилицей, мисс Конвэй. Мисс Конвэй была молодая, скромная девушка небольшого роста. На ней было простое, табачного цвета платье, и все свое внимание она уделяла баранине на ее тарелке. Она застенчиво подняла глаза, бросила критический взгляд на мистера Донована, вежливо поздоровалась с ним и снова обратилась к баранине. Мистер Донован поклонился с тем изяществом и с той сияющей улыбкой, которые ему завоевали быстрое продвижение в общественной, деловой и политической сферах. И вслед за тем мысленно вычеркнул мисс Конвэй из списка лиц, достойных его внимания.</w:t>
      </w:r>
    </w:p>
    <w:p w14:paraId="30003862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Две недели спустя Энди сидел на ступеньках крыльца, наслаждаясь сигарой. Над ним послышалось сзади мягкое шуршанье. Энди повернул голову и... так и застыл в этой позе.</w:t>
      </w:r>
    </w:p>
    <w:p w14:paraId="137FC353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Из дверей выходила мисс Конвэй. На ней было платье чернее ночи из креп де... креп де... Одним словом, из этой тонкой черной ткани. Шляпа на ней была черная, и со шляпы ниспадала и развевалась черная вуаль, тонкая, как паутина. Мисс Конвэй стояла на верхней ступени и натягивала черные шелковые перчатки. Нигде на всем ее туалете не было ни одного белого или цветного пятнышка. Ее пышные золотистые волосы были стянуты в мягкий сияющий узел, низко лежавший у затылка. Ее лицо нельзя было назвать хорошеньким, но теперь оно было почти прекрасно. Оно освещалось огромными серыми глазами, которые были устремлены вдаль с выражением самой трогательной грусти и меланхолии.</w:t>
      </w:r>
    </w:p>
    <w:p w14:paraId="2774F1B7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Имейте в виду, барышни,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она была совсем в черном креп де... о, крепдешин... вот как называется эта материя! Совсем в черном, и этот грустный, далекий взгляд и волосы, блистающие под черной вуалью (конечно, для этого вы должны быть блондинками!). Старайтесь придать себе такой вид, как будто вы хотите сказать, что хотя ваша молодая жизнь и разбита, но от прогулки в парке вы не отказываетесь. И постарайтесь показаться в дверях в нужный момент! И... вы можете быть уверены, что вы поймаете на эту удочку всякого мужчину. Это, конечно, очень цинично с моей стороны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не правда ли?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говорить в таком тоне о траурных костюмах.</w:t>
      </w:r>
    </w:p>
    <w:p w14:paraId="4C69B38D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Мистер Донован внезапно снова вписал мисс Конвэй в список лиц, достойных его внимания. Он отбросил свою сигару, хотя ее хватило бы еще на восемь минут, и быстро поднялся.</w:t>
      </w:r>
    </w:p>
    <w:p w14:paraId="0E19F94C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Какой чудный, ясный вечер, мисс Конвэй!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сказал он. Если бы метеорологическое бюро услышало убедительность его тона, оно не преминуло бы воспользоваться его словами для своих предсказаний.</w:t>
      </w:r>
    </w:p>
    <w:p w14:paraId="157DA09E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Да, для тех, кто может им наслаждаться, мистер Донован,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сказала со вздохом мисс Конвэй.</w:t>
      </w:r>
    </w:p>
    <w:p w14:paraId="0F87963B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Мистер Донован проклял в своей душе хорошую погоду. Бессердечная погода! Должен был бы идти град, снег, дождь, чтобы гармонировать с настроением мисс Конвэй!</w:t>
      </w:r>
    </w:p>
    <w:p w14:paraId="5F9B1E30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Я надеюсь, что никто из ваших родственников?..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осмелился спросить мистер Донован.</w:t>
      </w:r>
    </w:p>
    <w:p w14:paraId="5CE1FF96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Смерть вырвала у меня,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сказала мисс Конвэй несколько нерешительно,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не родственника, но человека, который... Но я не хочу навязывать вам свое горе, мистер Донован.</w:t>
      </w:r>
    </w:p>
    <w:p w14:paraId="651709C3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Навязывать?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запротестовал Донован.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Что вы, мисс Конвэй! Я был бы в восторге, то есть мне было бы жаль... Я хочу сказать, что никто не мог бы сочувствовать вам более искренно, чем я...</w:t>
      </w:r>
    </w:p>
    <w:p w14:paraId="3FDE69BD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Мисс Конвэй слегка улыбнулась. И, о боже! ее улыбка была еще печальнее, чем раньше.</w:t>
      </w:r>
    </w:p>
    <w:p w14:paraId="528B40B7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«Смейся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и мир засмеется с тобою; плачь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и смех будет тебе ответом»,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процитировала она.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Я это узнала на деле, мистер Донован. У меня здесь, в городе, нет ни друзей, ни знакомых. Но вы выразили столько сочувствия, и я это высоко ценю. (Он передал ей за столом два раза перец.)</w:t>
      </w:r>
    </w:p>
    <w:p w14:paraId="433E8A24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Очень грустно быть одной в Нью-Йорке,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сказал Донован.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Скажите, мисс Конвэй, не прогулялись ли бы вы немного в парке? Это разогнало бы немного вашу хандру! И если бы вы позволили мне...</w:t>
      </w:r>
    </w:p>
    <w:p w14:paraId="514662DD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Благодарю вас, мистер Донован. Я очень охотно принимаю ваше предложение, если вы думаете, что общество той, чье сердце полно мрачной грусти, может быть вам приятно.</w:t>
      </w:r>
    </w:p>
    <w:p w14:paraId="144BA5AF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Через открытые ворота железной решетки они вошли в старый парк, где когда-то разгуливало избранное общество, и уселись на уединенной скамейке.</w:t>
      </w:r>
    </w:p>
    <w:p w14:paraId="351FE58B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Есть разница между горем молодежи и горем стариков. Горе молодежи делается легче постольку, поскольку ей сочувствует кто-нибудь другой; у стариков же горе остается всегда одинаковым.</w:t>
      </w:r>
    </w:p>
    <w:p w14:paraId="23B5DD77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Он был моим женихом,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поверяла через час свое горе мисс Конвэй.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Мы должны были обвенчаться будущей весной. Мне не хочется, чтобы вы думали, будто я хвастаюсь перед вами, мистер Донован, но он был настоящим графом. У него были в Италии поместья и замок. Его звали граф Фернандо Маззини. Я никогда не видела никого, кто мог бы сравниться с ним по элегантности. Отец, конечно, противился браку, и мы бежали, но отец нагнал нас и вернул обратно. Я была уверена, что отец и Фернандо будут драться на дуэли. Мой отец отдает лошадей внаем в Покипси, знаете?</w:t>
      </w:r>
    </w:p>
    <w:p w14:paraId="12FDDB26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В конце концов отец пошел на уступки и сказал, что соглашается на наш брак Мы решили обвенчаться будущей весной. Фернандо предъявил ему доказательства своего титула и состояния и поехал в Италию, чтобы приготовить для нас замок. Мой отец очень гордый человек, и, когда Фернандо хотел подарить мне несколько тысяч долларов для приданого, отец рассердился и обозвал его каким-то страшным словом. Он даже не позволил мне принять от Фернандо колье или другие подарки. И когда Фернандо уехал на пароходе, я приехала в Нью-Йорк и получила место кассирши в кондитерской.</w:t>
      </w:r>
    </w:p>
    <w:p w14:paraId="2FCD0E22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Три дня тому назад я получила письмо из Италии. И в письме мне сообщили, что Фернандо был убит в гондоле.</w:t>
      </w:r>
    </w:p>
    <w:p w14:paraId="68A3F335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Вот почему я в трауре. Мое сердце, мистер Донован, навсегда погребено в его могиле. Я знаю, мистер Донован, что со мною должно быть очень скучно, так как я не могу ничем интересоваться. Я не хотела бы отвлекать вас от веселья и от ваших друзей. Может быть, вы предпочитаете вернуться домой?</w:t>
      </w:r>
    </w:p>
    <w:p w14:paraId="74B635AE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Теперь, барышни, если вы желаете, то поглядите, как быстро молодой человек возьмется за лопату, если вы ему скажете, что ваше сердце зарыто в могиле какого-нибудь другого мужчины. Молодые люди по натуре своей грабители мертвецов. Спросите об этом любую вдову. Нужно же что-нибудь сделать, чтобы вернуть похороненное сердце скорбящим ангелам в черном крепдешине! С какой стороны ни смотреть, хуже всего, конечно, приходится в таких историях мертвым мужчинам.</w:t>
      </w:r>
    </w:p>
    <w:p w14:paraId="0D3656F7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Мне вас страшно жаль,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нежно сказал мистер Донован.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Нет, мы еще не вернемся домой. Не говорите, что у вас нет друзей в этом городе, мисс Конвэй. Мне вас страшно жаль, и я хочу, чтобы вы поверили, что я ваш друг и что мне страшно жаль вас.</w:t>
      </w:r>
    </w:p>
    <w:p w14:paraId="78B2F3DB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У меня его портрет здесь, в медальоне,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сказала мисс Конвэй, вытерев глаза платком.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Я никому никогда его не показывала, но вам я покажу, мистер Донован, потому что я верю, что вы искренний друг.</w:t>
      </w:r>
    </w:p>
    <w:p w14:paraId="04420642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Мистер Донован долго и с большим интересом разглядывал фотографию в медальоне, который мисс Конвэй открыла для него. Лицо графа Маззини могло возбудить интерес. У него была умная, открытая, почти красивая физиономия. Такой человек легко мог стать трибуном, вождем...</w:t>
      </w:r>
    </w:p>
    <w:p w14:paraId="73F6C274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У меня в комнате есть большой портрет, в рамке,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сказала мисс Конвэй.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Когда мы вернемся, я вам его покажу. Это все, что у меня осталось на память о Фернандо. Но он всегда будет в моем сердце, это уже наверное.</w:t>
      </w:r>
    </w:p>
    <w:p w14:paraId="5C8EC9FC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Мистеру Доновану предстояла очень трудная задача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 xml:space="preserve">— заменить в сердце мисс Конвэй несчастного графа, и он решился на это, потому что искренне восхищался ею. Но трудность задачи, казалось, не особенно беспокоила его. Он взял на себя роль сочувствующего, но веселого друга и так успешно разыграл ее, что еще через полчаса они уже сидели за двумя порциями мороженого. Несмотря на все старания </w:t>
      </w:r>
      <w:r w:rsidRPr="00661C03">
        <w:rPr>
          <w:rFonts w:ascii="Verdana" w:hAnsi="Verdana"/>
          <w:color w:val="000000"/>
          <w:sz w:val="20"/>
          <w:lang w:val="ru-RU"/>
        </w:rPr>
        <w:lastRenderedPageBreak/>
        <w:t>молодого человека развлечь мисс Конвэй, в ее огромных серых глазах выражение печали нисколько не уменьшилось.</w:t>
      </w:r>
    </w:p>
    <w:p w14:paraId="6CE7AD79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Раньше, чем расстаться в этот вечер, она побежала наверх в свою комнату и принесла вниз фотографию в рамке, любовно обернутую в белый шелковый шарф. Мистер Донован молча и внимательно смотрел на портрет.</w:t>
      </w:r>
    </w:p>
    <w:p w14:paraId="0EF6EE80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Он дал мне эту карточку в тот вечер, когда уехал в Италию,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сказала мисс Конвэй.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Я с нее заказала портрет для медальона.</w:t>
      </w:r>
    </w:p>
    <w:p w14:paraId="32285B93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Красивый мужчина,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сказал от всего сердца Донован.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А как вы думаете, мисс Конвэй: что, если бы вы сделали мне удовольствие поехать со мною на остров Кони-Айленд в следующее воскресенье?..</w:t>
      </w:r>
    </w:p>
    <w:p w14:paraId="514DDD49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Месяц спустя они объявили о своей помолвке миссис Скотт и другим жильцам. Мисс Конвэй продолжала носить траур.</w:t>
      </w:r>
    </w:p>
    <w:p w14:paraId="332F0CEA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Через неделю после их помолвки они сидели вдвоем на той же скамейке в старом парке, и трепещущие листья деревьев бросали на них при лунном свете колеблющиеся, неясные тени. Но у Донована весь этот день было на лице мрачное выражение. Он был так молчалив, что его невеста наконец не выдержала.</w:t>
      </w:r>
    </w:p>
    <w:p w14:paraId="2F0F4D38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В чем дело, Энди, что ты сегодня так не в духе?</w:t>
      </w:r>
    </w:p>
    <w:p w14:paraId="79121982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Ничего, Мэгги.</w:t>
      </w:r>
    </w:p>
    <w:p w14:paraId="46698AF6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Но я вижу это ясно! Ты никогда таким не был. Что такое?</w:t>
      </w:r>
    </w:p>
    <w:p w14:paraId="5A04C739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Да так, пустяки. Ничего особенного, Мэгги.</w:t>
      </w:r>
    </w:p>
    <w:p w14:paraId="045BB6F8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Нет, что-то есть, и я хочу это знать. Держу пари, что ты думаешь о какой-нибудь другой девушке! Отлично. Почему ты не идешь к ней, если ты ее желаешь? Возьми свою руку прочь, пожалуйста!</w:t>
      </w:r>
    </w:p>
    <w:p w14:paraId="4D86F2BA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Хорошо, я тебе скажу,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ответил Энди,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но мне кажется, что ты меня не поймешь. Ты слышала о Майке Селливане, да? «Большой Майк», как его все называют.</w:t>
      </w:r>
    </w:p>
    <w:p w14:paraId="4D1AB0F9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Нет, я не слышала,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сказала Мэгги.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И не хочу слышать, если это из-за него ты такой грустный. Кто он?</w:t>
      </w:r>
    </w:p>
    <w:p w14:paraId="14040D69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Он самый крупный человек в Нью-Йорке,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сказал Энди почти благоговейно.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Он может сделать что угодно с любым политическим деятелем. Он стоит на недосягаемой вышине. Стоит тебе сказать что-нибудь непочтительное о Большом Майке,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и через две секунды на тебя набросится миллион людей. Да что говорить! Он недавно посетил Европу, и короли попрятались по двоим норам, как кролики. Ну, так вот, Большой Майк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мой друг. Я незначительная величина в моем районе, но Майк так же хорошо относится и к незначительным людям, как и к видным. Я встретил его сегодня на Бауэри, и знаешь, что он сделал? Он подошел и пожал мне руку. «Энди,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сказал он,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я следил за твоими успехами. Ты нанес несколько хороших ударов в боксе, и я горжусь тобой. Что ты хочешь выпить?» Он берет сигару, а я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хайбол. И я ему рассказал, что собираюсь жениться через две недели. «Энди,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сказал он,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пошли мне приглашение! Тогда я не забуду и приду на свадьбу». Вот что мне сказал Большой Майк, а он всегда держит слово.</w:t>
      </w:r>
    </w:p>
    <w:p w14:paraId="7A833D86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Ты, конечно, не понимаешь этого, Мэгги, но я готов дать отсечь себе руку, чтобы только Майк Селливан был на нашей свадьбе. Это был бы самый приятный день в моей жизни. Если он приходит на чью-нибудь свадьбу, то карьера жениха обеспечена на всю жизнь. Вот почему я выгляжу сегодня таким печальным...</w:t>
      </w:r>
    </w:p>
    <w:p w14:paraId="17DC295B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Так почему же ты его в таком случае не пригласишь, если он так много для тебя значит?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спросила Мэгги.</w:t>
      </w:r>
    </w:p>
    <w:p w14:paraId="742B3C48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Есть причина, почему я не могу этого сделать,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грустно сказал Энди.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Есть причина, почему он не должен быть на свадьбе. Не спрашивай меня, Мэгги! Я все равно не могу тебе это сказать.</w:t>
      </w:r>
    </w:p>
    <w:p w14:paraId="39B48726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О, я и не интересуюсь!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сказала Мэгги.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Это, очевидно, по политическим соображениям. Но это все же для тебя не причина перестать быть любезным со мной!</w:t>
      </w:r>
    </w:p>
    <w:p w14:paraId="5DB19358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Мэгги,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сказал Энди после небольшой паузы,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скажи откровенно, ты меня так же любишь, как твоего... графа Маззини?</w:t>
      </w:r>
    </w:p>
    <w:p w14:paraId="006E8F4F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Он ждал долгое время ответа, но Мэгги не отвечала. Потом она вдруг прислонилась к его плечу и начала плакать. Она плакала и даже тряслась от рыданий, крепко держа его руку и обильно смачивая крепдешин слезами.</w:t>
      </w:r>
    </w:p>
    <w:p w14:paraId="2C7C723D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Ну, ну, ну!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успокаивал ее Энди, забыв свое собственное горе.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В чем же дело? Что опять такое?</w:t>
      </w:r>
    </w:p>
    <w:p w14:paraId="3D374BE7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Энди,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рыдала Мэгги,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я солгала тебе! Я все время чувствовала, что должна тебе это сказать, Энди! Никогда не было никакого графа! У меня никогда не было в жизни ни одного возлюбленного! А у всех других девушек были, и они постоянно говорили о них и хвастались ими! И я заметила, что из-за этого одного молодые люди за ними больше ухаживали. Притом, Энди, я так шикарно выглядела в черном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ты знаешь, как мне идет черное. Потому я пошла к фотографу и купила ту карточку. А с нее заказала маленькую для медальона. И выдумала всю эту историю с графом, чтобы иметь возможность носить траур... И никто не может любить лгунов, и ты, Энди, меня разлюбишь, и я умру от стыда. О, я никого не любила, кроме тебя. Это все!</w:t>
      </w:r>
    </w:p>
    <w:p w14:paraId="0D67B5AD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Но вместо того, чтобы ее оттолкнуть, Энди лишь еще крепче прижал ее к себе. Она взглянула на него и увидела над собой улыбающееся, просветленное лицо.</w:t>
      </w:r>
    </w:p>
    <w:p w14:paraId="5EB1540F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Ты мог бы... ты мог бы простить меня, Энди?</w:t>
      </w:r>
    </w:p>
    <w:p w14:paraId="53F2B5B7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Конечно,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сказал Энди.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Теперь все в порядке. Пусть граф отправляется на кладбище. Ты все теперь выяснила, Мэгги. Я так и надеялся, что ты сделаешь это до свадьбы.</w:t>
      </w:r>
    </w:p>
    <w:p w14:paraId="21320766" w14:textId="77777777" w:rsidR="001F36C6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Энди,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сказала Мэгги с робкой улыбкой, после того как она уверилась в полном прощении,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ты поверил всей этой истории о графе?</w:t>
      </w:r>
    </w:p>
    <w:p w14:paraId="067A217A" w14:textId="17528656" w:rsidR="00FE6A2E" w:rsidRPr="00661C03" w:rsidRDefault="001F36C6" w:rsidP="00661C0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61C03">
        <w:rPr>
          <w:rFonts w:ascii="Verdana" w:hAnsi="Verdana"/>
          <w:color w:val="000000"/>
          <w:sz w:val="20"/>
          <w:lang w:val="ru-RU"/>
        </w:rPr>
        <w:t>—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Ну, как сказать... не особенно!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сказал Энди, вынимая свой портсигар.</w:t>
      </w:r>
      <w:r w:rsidRPr="00661C03">
        <w:rPr>
          <w:rFonts w:ascii="Verdana" w:hAnsi="Verdana"/>
          <w:color w:val="000000"/>
          <w:sz w:val="20"/>
        </w:rPr>
        <w:t> </w:t>
      </w:r>
      <w:r w:rsidRPr="00661C03">
        <w:rPr>
          <w:rFonts w:ascii="Verdana" w:hAnsi="Verdana"/>
          <w:color w:val="000000"/>
          <w:sz w:val="20"/>
          <w:lang w:val="ru-RU"/>
        </w:rPr>
        <w:t>— Потому что в медальоне у тебя был портрет Майка Селливана.</w:t>
      </w:r>
    </w:p>
    <w:sectPr w:rsidR="00FE6A2E" w:rsidRPr="00661C03" w:rsidSect="00661C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9D212" w14:textId="77777777" w:rsidR="00A25FC6" w:rsidRDefault="00A25FC6" w:rsidP="00661C03">
      <w:pPr>
        <w:spacing w:after="0" w:line="240" w:lineRule="auto"/>
      </w:pPr>
      <w:r>
        <w:separator/>
      </w:r>
    </w:p>
  </w:endnote>
  <w:endnote w:type="continuationSeparator" w:id="0">
    <w:p w14:paraId="750C7528" w14:textId="77777777" w:rsidR="00A25FC6" w:rsidRDefault="00A25FC6" w:rsidP="0066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34BE4" w14:textId="77777777" w:rsidR="00661C03" w:rsidRDefault="00661C03" w:rsidP="00BC357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4418C93" w14:textId="77777777" w:rsidR="00661C03" w:rsidRDefault="00661C03" w:rsidP="00661C0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BE978" w14:textId="45FD6D30" w:rsidR="00661C03" w:rsidRPr="00661C03" w:rsidRDefault="00661C03" w:rsidP="00661C03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661C03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661C03">
      <w:rPr>
        <w:rStyle w:val="PageNumber"/>
        <w:rFonts w:ascii="Arial" w:hAnsi="Arial" w:cs="Arial"/>
        <w:color w:val="999999"/>
        <w:sz w:val="20"/>
      </w:rPr>
      <w:t>http</w:t>
    </w:r>
    <w:r w:rsidRPr="00661C03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661C03">
      <w:rPr>
        <w:rStyle w:val="PageNumber"/>
        <w:rFonts w:ascii="Arial" w:hAnsi="Arial" w:cs="Arial"/>
        <w:color w:val="999999"/>
        <w:sz w:val="20"/>
      </w:rPr>
      <w:t>artefact</w:t>
    </w:r>
    <w:r w:rsidRPr="00661C03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661C03">
      <w:rPr>
        <w:rStyle w:val="PageNumber"/>
        <w:rFonts w:ascii="Arial" w:hAnsi="Arial" w:cs="Arial"/>
        <w:color w:val="999999"/>
        <w:sz w:val="20"/>
      </w:rPr>
      <w:t>lib</w:t>
    </w:r>
    <w:r w:rsidRPr="00661C03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661C03">
      <w:rPr>
        <w:rStyle w:val="PageNumber"/>
        <w:rFonts w:ascii="Arial" w:hAnsi="Arial" w:cs="Arial"/>
        <w:color w:val="999999"/>
        <w:sz w:val="20"/>
      </w:rPr>
      <w:t>ru</w:t>
    </w:r>
    <w:r w:rsidRPr="00661C03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C0F7E" w14:textId="77777777" w:rsidR="00661C03" w:rsidRDefault="00661C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8971E" w14:textId="77777777" w:rsidR="00A25FC6" w:rsidRDefault="00A25FC6" w:rsidP="00661C03">
      <w:pPr>
        <w:spacing w:after="0" w:line="240" w:lineRule="auto"/>
      </w:pPr>
      <w:r>
        <w:separator/>
      </w:r>
    </w:p>
  </w:footnote>
  <w:footnote w:type="continuationSeparator" w:id="0">
    <w:p w14:paraId="4109799D" w14:textId="77777777" w:rsidR="00A25FC6" w:rsidRDefault="00A25FC6" w:rsidP="00661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9B3FA" w14:textId="77777777" w:rsidR="00661C03" w:rsidRDefault="00661C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D49F3" w14:textId="00AD227A" w:rsidR="00661C03" w:rsidRPr="00661C03" w:rsidRDefault="00661C03" w:rsidP="00661C03">
    <w:pPr>
      <w:pStyle w:val="Header"/>
      <w:rPr>
        <w:rFonts w:ascii="Arial" w:hAnsi="Arial" w:cs="Arial"/>
        <w:color w:val="999999"/>
        <w:sz w:val="20"/>
        <w:lang w:val="ru-RU"/>
      </w:rPr>
    </w:pPr>
    <w:r w:rsidRPr="00661C03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661C03">
      <w:rPr>
        <w:rFonts w:ascii="Arial" w:hAnsi="Arial" w:cs="Arial"/>
        <w:color w:val="999999"/>
        <w:sz w:val="20"/>
      </w:rPr>
      <w:t>http</w:t>
    </w:r>
    <w:r w:rsidRPr="00661C03">
      <w:rPr>
        <w:rFonts w:ascii="Arial" w:hAnsi="Arial" w:cs="Arial"/>
        <w:color w:val="999999"/>
        <w:sz w:val="20"/>
        <w:lang w:val="ru-RU"/>
      </w:rPr>
      <w:t>://</w:t>
    </w:r>
    <w:r w:rsidRPr="00661C03">
      <w:rPr>
        <w:rFonts w:ascii="Arial" w:hAnsi="Arial" w:cs="Arial"/>
        <w:color w:val="999999"/>
        <w:sz w:val="20"/>
      </w:rPr>
      <w:t>artefact</w:t>
    </w:r>
    <w:r w:rsidRPr="00661C03">
      <w:rPr>
        <w:rFonts w:ascii="Arial" w:hAnsi="Arial" w:cs="Arial"/>
        <w:color w:val="999999"/>
        <w:sz w:val="20"/>
        <w:lang w:val="ru-RU"/>
      </w:rPr>
      <w:t>.</w:t>
    </w:r>
    <w:r w:rsidRPr="00661C03">
      <w:rPr>
        <w:rFonts w:ascii="Arial" w:hAnsi="Arial" w:cs="Arial"/>
        <w:color w:val="999999"/>
        <w:sz w:val="20"/>
      </w:rPr>
      <w:t>lib</w:t>
    </w:r>
    <w:r w:rsidRPr="00661C03">
      <w:rPr>
        <w:rFonts w:ascii="Arial" w:hAnsi="Arial" w:cs="Arial"/>
        <w:color w:val="999999"/>
        <w:sz w:val="20"/>
        <w:lang w:val="ru-RU"/>
      </w:rPr>
      <w:t>.</w:t>
    </w:r>
    <w:r w:rsidRPr="00661C03">
      <w:rPr>
        <w:rFonts w:ascii="Arial" w:hAnsi="Arial" w:cs="Arial"/>
        <w:color w:val="999999"/>
        <w:sz w:val="20"/>
      </w:rPr>
      <w:t>ru</w:t>
    </w:r>
    <w:r w:rsidRPr="00661C03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F071F" w14:textId="77777777" w:rsidR="00661C03" w:rsidRDefault="00661C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F36C6"/>
    <w:rsid w:val="0029639D"/>
    <w:rsid w:val="00326F90"/>
    <w:rsid w:val="00661C03"/>
    <w:rsid w:val="00A25FC6"/>
    <w:rsid w:val="00A41E37"/>
    <w:rsid w:val="00AA1D8D"/>
    <w:rsid w:val="00B47730"/>
    <w:rsid w:val="00CB0664"/>
    <w:rsid w:val="00FC693F"/>
    <w:rsid w:val="00FE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E261952"/>
  <w14:defaultImageDpi w14:val="300"/>
  <w15:docId w15:val="{2B2DAE41-D790-4040-B408-6CEE7236E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661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2081</Words>
  <Characters>10719</Characters>
  <Application>Microsoft Office Word</Application>
  <DocSecurity>0</DocSecurity>
  <Lines>198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12733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Чёрное платье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2025-05-08T02:36:00Z</dcterms:modified>
  <cp:category/>
</cp:coreProperties>
</file>