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B454" w14:textId="77777777" w:rsidR="009C48E9" w:rsidRPr="00163DB9" w:rsidRDefault="009C48E9" w:rsidP="00163DB9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63DB9">
        <w:rPr>
          <w:rFonts w:ascii="Verdana" w:hAnsi="Verdana"/>
          <w:color w:val="000000"/>
          <w:sz w:val="32"/>
          <w:lang w:val="ru-RU"/>
        </w:rPr>
        <w:t>Теория и собака</w:t>
      </w:r>
    </w:p>
    <w:p w14:paraId="1226DF13" w14:textId="0A3ADBCA" w:rsidR="009C48E9" w:rsidRPr="00163DB9" w:rsidRDefault="00E70E88" w:rsidP="00163DB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63DB9">
        <w:rPr>
          <w:rFonts w:ascii="Verdana" w:hAnsi="Verdana"/>
          <w:color w:val="000000"/>
          <w:sz w:val="24"/>
          <w:lang w:val="ru-RU"/>
        </w:rPr>
        <w:t>О. Генри</w:t>
      </w:r>
    </w:p>
    <w:p w14:paraId="7848863C" w14:textId="77777777" w:rsidR="009C48E9" w:rsidRPr="00163DB9" w:rsidRDefault="009C48E9" w:rsidP="00163DB9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Азова.</w:t>
      </w:r>
    </w:p>
    <w:p w14:paraId="11529DB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978466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Несколько дней назад мой старый друг из тропиков, Дж.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Н.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Бриджер, консул Соединенных Штатов на острове Ратоне, очутился у нас в городе. Мы справили юбилей на славу. Несколько дней мы бездельничали, вообще мухобойничали. Когда мы успокоились, мы как-то проходили во время отлива по улице, параллельной Бродвею и пародирующей его.</w:t>
      </w:r>
    </w:p>
    <w:p w14:paraId="063097C3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Красивая, светского вида дама прошла мимо нас, держа на сворке сопящее, злобное, переваливающееся существо в образе желтой собачонки. Собака, запутавшись между ногами Бриджера, впилась в его лодыжки рычащими, раздраженными, злобными укусами. Бриджер с радостной улыбкой вышиб из зверюги дух. Женщина окатила нас мелким душем хорошо пригнанных прилагательных (чтобы в нас не осталось никаких сомнений относительно места, занимаемого нами в ее мнении)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и мы прошли дальше. В десяти шагах дальше старуха, с растрепанными седыми волосами и чековой книжкой, хорошо запрятанной под разодранной шалью, попросила милостыню. Бриджер остановился и выпотрошил ей в руки четверть содержимого из своего праздничного жилета.</w:t>
      </w:r>
    </w:p>
    <w:p w14:paraId="113AC0E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На следующем углу стояло четверть тонны одетого по последней моде человека, с напудренными рисом жирными, белыми щеками; он держал на цепочке дьявольское отродье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бульдога, передние лапы которого, расположенные одна от другой на расстоянии одной таксы, были незнакомы друг с дружкой. Перед человеком стояла маленькая женщина в прошлогодней шляпке и плакала. Это было, очевидно, все, что она могла сделать; он же ругал ее тихим, сладким, привычным тоном.</w:t>
      </w:r>
    </w:p>
    <w:p w14:paraId="16060B3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Бриджер снова улыбнулся,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исключительно про себя,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и на этот раз он вынул маленькую записную книжечку и сделал в ней заметку. Этого он не имел права делать без должных объяснений, и я так и заявил ему.</w:t>
      </w:r>
    </w:p>
    <w:p w14:paraId="00E945E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Это новая теория,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Бриджер,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которую я подцепил там, на Ратоне. Натолкнувшись на нее, я стал искать ей подтверждений. Мир еще не созрел для нее, но, так и быть, я расскажу вам. А вы после этого мысленно обегайте всех людей, которых вы знаете, и посмотрите, не окажется ли моя теория действенной.</w:t>
      </w:r>
    </w:p>
    <w:p w14:paraId="102A76BF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Итак, я провел Бриджера в одно место, где имеются искусственные пальмы и вина, и он рассказал мне эту историю. Я передаю ее вам моими словами, но под его ответственность.</w:t>
      </w:r>
    </w:p>
    <w:p w14:paraId="481A4518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Однажды, в три часа пополудни, по острову Ратона промчался мальчик, крича: «„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“ на рейде!»</w:t>
      </w:r>
    </w:p>
    <w:p w14:paraId="32D9888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Этим он доказал остроту своего слуха и тонкое умение распознавать гудки.</w:t>
      </w:r>
    </w:p>
    <w:p w14:paraId="5E57FDF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Тот, кто первый на Ратоне слышал гудок и громогласно объявлял об этом согражданам, правильно определив при этом название приближающегося парохода, становился на Ратоне героем и оставался в этом звании до следующего парохода.</w:t>
      </w:r>
    </w:p>
    <w:p w14:paraId="70B77CF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Вот почему среди босоногой молодежи Ратоны происходило на этой почве соперничество.</w:t>
      </w:r>
    </w:p>
    <w:p w14:paraId="4A4125E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Многие пали жертвами рожков из раковин, в которые дули при входе в гавань с некоторых парусников. Они издавали звук, поразительно напоминавший отдаленные свистки пароходов. Но многие зато умудрялись назвать вам пароход, когда гудок его звучал в ваших тупых ушах не громче вздоха ветра в ветвях кокосовой пальмы.</w:t>
      </w:r>
    </w:p>
    <w:p w14:paraId="4059096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 этот день почести выпали на долю того, кто объявил «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». Ратона наклонила уши, чтобы прислушаться, и вскоре тихое ворчанье парохода усилилось и приблизилось. Ратона увидела, наконец, над линией пальм у низкой «стрелки» две черных трубы фруктового парохода, медленно подползавшего ко входу в гавань.</w:t>
      </w:r>
    </w:p>
    <w:p w14:paraId="32C9B9FC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Вы должны знать, что Ратона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остров, лежащий в двадцати милях к югу от одной из южноамериканских республик. Она является портом этой республики. Город сладко дремлет на берегу смеющегося моря, не сеет и не жнет и питается изобилием тропиков, где все «созревает, останавливается и падает готовое в могилу».</w:t>
      </w:r>
    </w:p>
    <w:p w14:paraId="7FF0DA0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Восемьсот человек жителей живут дремотной жизнью в утопающем в зелени поселке, растянувшемся по подковообразному изгибу ее игрушечной гавани. Это большей частью испанские и индейские метисы, с легкой темной примесью сан-домингских негров и светлой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 xml:space="preserve">— чистокровных испанских чиновников; вы найдете </w:t>
      </w:r>
      <w:r w:rsidRPr="00163DB9">
        <w:rPr>
          <w:rFonts w:ascii="Verdana" w:hAnsi="Verdana"/>
          <w:color w:val="000000"/>
          <w:sz w:val="20"/>
          <w:lang w:val="ru-RU"/>
        </w:rPr>
        <w:lastRenderedPageBreak/>
        <w:t>здесь также осадок из трех или четырех пионерствующих белых рас. Никакие пароходы, кроме фруктовых, не заходят в Ратону. Последние подбирают здесь инспекторов с банановых плантаций, отправляющихся на материк, и оставляют воскресные газеты, лед, хинин, сало, арбузы и оспенную вакцину. На этом и заканчивается приблизительно все общение Ратоны с миром.</w:t>
      </w:r>
    </w:p>
    <w:p w14:paraId="55E9247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«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» замешкался у входа в гавань, тяжело разрезая волны, от которых по гладким внутренним водам гавани разбегались барашки. Две лодки из поселка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одна с фруктовыми инспекторами, а вторая вышедшая, чтобы получить с парохода что придется,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были уже на полпути к пароходу.</w:t>
      </w:r>
    </w:p>
    <w:p w14:paraId="6C280473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Инспектора были подняты на борт вместе с своей лодкой, и «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» направился дальше, к материку, за грузом фруктов.</w:t>
      </w:r>
    </w:p>
    <w:p w14:paraId="563FA43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Вторая лодка вернулась на Ратону, нагруженная контрибуцией с ледяного погреба «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», обычным свертком газет и одним пассажиром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Тейлором Планкеттом, шерифом Чэтемского графства, Кентукки.</w:t>
      </w:r>
    </w:p>
    <w:p w14:paraId="628BB64F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Бриджер, консул Соединенных Штатов на Ратоне, был занят в официальной хижине под хлебным деревом, в двадцати ярдах от гавани, чисткой ружья. Консул занимал место несколько ближе к хвосту в процессии своей политической партии. Музыка шествовавшего впереди оркестра очень слабо доносилась до него на этом расстоянии. Сливки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хорошие должности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снимали другие. Доля Бриджера в добыче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место консула на Ратоне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была молоко, снятое молоко из департамента распределения общественного пирога. Но 900 долларов в год было богатство на Ратоне. Кроме того, Бриджер пристрастился к охоте на аллигаторов, водившихся в лагуне около консульства, и он не чувствовал себя обиженным.</w:t>
      </w:r>
    </w:p>
    <w:p w14:paraId="24DDD6D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Он оторвал глаза от внимательного осмотра ружейного замка и увидел перед собой широкоплечего человека, затмившего собою отверстие двери, грузного, бесшумного, неповоротливого человека, загорелого почти до коричневых тонов Ван-Дейка. Человека лет сорока пяти, прилично одетого в костюм из грубого сукна, с жидкими светлыми волосами, коротко подстриженной каштановой с проседью бородкой и бледно-голубыми глазами, выражавшими кротость и простодушие.</w:t>
      </w:r>
    </w:p>
    <w:p w14:paraId="6D88677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Вы будете мистер Бриджер, консул?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грузный человек.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Меня направили сюда. Не можете ли вы сказать мне, что это за такие вроде как тыквы, пучки растут на деревьях там, по краю воды? Чисто метелки из перьев.</w:t>
      </w:r>
    </w:p>
    <w:p w14:paraId="24F5831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Возьмите этот стул,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консул, смачивая маслом тряпку, которой он чистил ружье.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Не этот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другой. Этот, бамбуковый, не выдержит вас... Это кокосовые орехи, зеленые кокосы. Их кожура всегда имеет зеленоватый оттенок, пока они не созреют.</w:t>
      </w:r>
    </w:p>
    <w:p w14:paraId="79B2DACD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Весьма вам обязан,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человек, осторожно усаживаясь.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Мне не хотелось бы рассказывать потом дома, что это оливки, не уверившись в этом как следует. Мое имя Планкетт. Я шериф Чэтемского графства, Кентукки. У меня в кармане лежат бумаги на выдачу и на право ареста одного человека тут на острове. Они подписаны президентом этой страны и вполне оформлены. Имя этого человека Уэйд Вильямс; он здесь работает по кокосовой части. Он обвиняется в убийстве своей жены, совершенном два года назад. Где я могу найти его?</w:t>
      </w:r>
    </w:p>
    <w:p w14:paraId="5D80D55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Консул прищурил один глаз и заглянул в дуло своего ружья.</w:t>
      </w:r>
    </w:p>
    <w:p w14:paraId="3284858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Здесь, на острове, нет никакого Вильямса,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заметил он.</w:t>
      </w:r>
    </w:p>
    <w:p w14:paraId="2103649C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и не предполагал, что здесь есть Вильямс,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кротко ответил Планкетт.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Он живет, наверно, под каким-нибудь другим именем.</w:t>
      </w:r>
    </w:p>
    <w:p w14:paraId="1A3782F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Кроме меня,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Бриджер,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на Ратоне есть только два американца: Боб Ривз и Генри Морган.</w:t>
      </w:r>
    </w:p>
    <w:p w14:paraId="5EA85D2D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Человек, который мне нужен, торгует кокосами,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настаивал Планкетт.</w:t>
      </w:r>
    </w:p>
    <w:p w14:paraId="7C0B759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Видите вы эту кокосовую аллею, которая тянется до самой стрелки?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консул, махнув рукой по направлению к двери.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Это все собственность Боба Ривза. Генри Моргану принадлежит половина деревьев в глубине острова.</w:t>
      </w:r>
    </w:p>
    <w:p w14:paraId="5EAA1CE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Месяц назад,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шериф,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Уэйд Вильямс написал конфиденциальное письмо одному человеку в Чэтемском графстве, в котором он сообщал, где он находится и как живет. Письмо это было потеряно адресатом и передано лицом, нашедшим его, властям. Меня послали за преступником, снабдив необходимыми бумагами. Я полагаю, что это, несомненно, один из ваших кокосовых торговцев.</w:t>
      </w:r>
    </w:p>
    <w:p w14:paraId="3F24CDF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У вас, наверное, есть его фото? Это может быть либо Ривз, либо Морган. Но мне неприятно даже и думать об этом. Они оба прекрасные малые. Вы не встретите таких за целый день езды на автомобиле.</w:t>
      </w:r>
    </w:p>
    <w:p w14:paraId="01FE987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Нет,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нерешительно ответил Планкетт,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мне не удалось достать никакой фотографии Вильямса, и сам я никогда не видал его. Я шериф только год. Но у меня есть довольно точное описание его примет. Рост около пяти футов одиннадцати дюймов, глаза и волосы темные, нос, скорее, римского образца; широк в плечах, крепкие белые зубы, все в наличности; любит посмеяться, разговорчив, любит выпить, но никогда не пьянеет; при разговоре смотрит прямо в глаза; возраст тридцать пять. К какому из ваших молодцов подходит это описание?</w:t>
      </w:r>
    </w:p>
    <w:p w14:paraId="1F2A9F0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Консул широко улыбнулся.</w:t>
      </w:r>
    </w:p>
    <w:p w14:paraId="4123E56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скажу вам, что сделать,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он, положив ружье и надев поношенный черный пиджак из альпака.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Пойдемте, мистер Планкетт, и я вам покажу обоих парней. Если вы сумеете сказать, к кому из них больше подходит это описание, вы будете иметь надо мной преимущество.</w:t>
      </w:r>
    </w:p>
    <w:p w14:paraId="192475B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Бриджер вышел с шерифом и повел его по крутому берегу, на котором раскинулись крошечные домики поселка. Сейчас же за домами неожиданно поднимались небольшие, густо поросшие лесом холмы. На один из них, по ступенькам, высеченным в твердой глине, консул повел Планкетта. На самой вершине холма, у обрыва лепился деревянный коттедж в две комнаты, крытый тростниковой крышей. Карибка снаружи стирала белье. Консул подвел шерифа к дверям комнаты, выходившей окнами на гавань. В ней находились два человека без пиджаков, собиравшиеся как раз усесться за стол, накрытый для обеда. Между ними было мало сходства в деталях, но общее описание, данное Планкеттом, могло бы одинаково подойти к обоим. По росту, цвету волос, форме носа, сложению и манерам каждый из них подходил к описанию. Это были два прекрасных образчика жизнерадостных, сметливых, душа нараспашку, американцев, подружившихся на чужой стороне.</w:t>
      </w:r>
    </w:p>
    <w:p w14:paraId="26C3AF8A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Алло, Бриджер!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воскликнули они в один голос, увидев консула.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Заходите! Пообедаем!</w:t>
      </w:r>
    </w:p>
    <w:p w14:paraId="3C32095D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Тут они заметили за спиной консула Планкетта и тотчас же вышли навстречу пришедшим с гостеприимным любопытством.</w:t>
      </w:r>
    </w:p>
    <w:p w14:paraId="669E128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Джентльмены,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консул, причем голос его принял необычную официальность,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это мистер Планкетт. Мистер Планкетт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мистер Ривз и мистер Морган!</w:t>
      </w:r>
    </w:p>
    <w:p w14:paraId="59395B1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Кокосовые короли радостно приветствовали нового знакомого. Ривз казался, пожалуй, на дюйм повыше Моргана, но смех у него был не такой громкий. Глаза у Моргана были темно-карие, а у Ривза черные. Ривз был хозяином и начал хлопотать насчет стульев и велел карибке поставить еще два прибора.</w:t>
      </w:r>
    </w:p>
    <w:p w14:paraId="0867AAD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Выяснилось, что Морган живет в бамбуковой хижине подальше от берега, но что оба друга ежедневно обедают вместе.</w:t>
      </w:r>
    </w:p>
    <w:p w14:paraId="0C10CF4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Пока шли хозяйственные приготовления, Планкетт стоял спокойно, кротко рассматривая все кругом своими бледно-голубыми глазами. Бриджер как бы извинялся и чувствовал себя стесненно.</w:t>
      </w:r>
    </w:p>
    <w:p w14:paraId="7BEC5E8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Наконец, два других прибора были поставлены, и гостям были указаны их места. Ривз и Морган стояли рядом, по ту сторону стола, против гостей. Ривз, весело кивнул, приглашая этим всех сесть. Тогда вдруг Планкетт поднял руку повелительным жестом. Глаза его были направлены прямо в промежуток между Ривзом и Морганом.</w:t>
      </w:r>
    </w:p>
    <w:p w14:paraId="35F29644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Уэйд Вильямс,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 спокойно,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вы арестованы по обвинению в убийстве.</w:t>
      </w:r>
    </w:p>
    <w:p w14:paraId="367B7E0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Ривз и Морган обменялись быстрым, открытым взглядом, выражавшим недоумение, с долей из удивления. Затем они одновременно повернулись к говорившему с изумлением и искренним укором в глазах.</w:t>
      </w:r>
    </w:p>
    <w:p w14:paraId="3A9FA04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Мы не можем сказать, чтобы мы вас поняли, мистер Планкетт,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Морган веселым тоном.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Вы, кажется, сказали: «Вильямс»?</w:t>
      </w:r>
    </w:p>
    <w:p w14:paraId="18D4785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Что это за шутка, Бриджи?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 улыбкой спросил Ривс, повернувшись к консулу.</w:t>
      </w:r>
    </w:p>
    <w:p w14:paraId="2A18A1E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Прежде чем Бриджер успел ответить, Планкетт заговорил снова.</w:t>
      </w:r>
    </w:p>
    <w:p w14:paraId="0E08ED8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объясню,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 спокойно.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Один из вас не нуждается в объяснении, но я делаю это для другого. Один из вас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Уэйд Вильямс из Чэтемского графства, Кентукки. Два года назад, пятого мая, вы убили вашу жену. Это произошло после того, как вы беспрерывно в течение пяти лет дурно обращались с ней и оскорбляли ее. У меня в кармане все нужные документы, чтобы увезти вас с собой, и вы поедете. Мы поедем на фруктовом пароходе, который придет завтра, чтобы высадить на берег инспекторов. Я признаюсь, господа, что я не совсем уверен в том, кто именно из вас Вильямс. Но Уэйд Вильямс поедет завтра обратно в Чэтемское графство, Кентукки. Я хочу, чтобы вы это поняли.</w:t>
      </w:r>
    </w:p>
    <w:p w14:paraId="078CDACA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 xml:space="preserve">Громкий взрыв веселого хохота прокатился над тихой гаванью. Это смеялись Морган и Ривз. Несколько рыбаков из флотилии шлюпок, стоявших на причале, в недоумении посмотрели наверх, где стоял дом этих чертей </w:t>
      </w:r>
      <w:r w:rsidRPr="00163DB9">
        <w:rPr>
          <w:rFonts w:ascii="Verdana" w:hAnsi="Verdana"/>
          <w:color w:val="000000"/>
          <w:sz w:val="20"/>
        </w:rPr>
        <w:t>americanos</w:t>
      </w:r>
      <w:r w:rsidRPr="00163DB9">
        <w:rPr>
          <w:rFonts w:ascii="Verdana" w:hAnsi="Verdana"/>
          <w:color w:val="000000"/>
          <w:sz w:val="20"/>
          <w:lang w:val="ru-RU"/>
        </w:rPr>
        <w:t>.</w:t>
      </w:r>
    </w:p>
    <w:p w14:paraId="41B2383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Дорогой мой мистер Планкетт,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воскликнул Морган, подавляя свое веселье,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обед стынет. Позвольте нам усесться за стол и поесть. Я горю нетерпением опустить ложку в этот суп из плавников акулы. Дело после.</w:t>
      </w:r>
    </w:p>
    <w:p w14:paraId="6D22B49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Садитесь, пожалуйста, джентльмены,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любезно прибавил Ривз.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Я уверен, что мистер Планкетт не будет иметь ничего против. Может быть, некоторый срок поможет ему получше опознать джентльмена, которого он хочет арестовать.</w:t>
      </w:r>
    </w:p>
    <w:p w14:paraId="6776402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Конечно, я ничего не имею против,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Планкетт, тяжело опускаясь на стул.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Я и сам голоден. Я только не хотел воспользоваться вашим гостеприимством, не предупредив вас. Только и всего.</w:t>
      </w:r>
    </w:p>
    <w:p w14:paraId="3E87B61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Ривз поставил на стол бутылки и стаканы.</w:t>
      </w:r>
    </w:p>
    <w:p w14:paraId="77606FD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Тут коньяк,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анисовка, шотландское виски и хлебная водка. Прошу! Что кому по вкусу.</w:t>
      </w:r>
    </w:p>
    <w:p w14:paraId="49B021EA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Бриджер выбрал водку, Ривз налил себе на три пальца шотландского виски, Морган то же самое. Шериф, несмотря на все протесты, наполнил свой стакан из бутылки с водой.</w:t>
      </w:r>
    </w:p>
    <w:p w14:paraId="0511E38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За аппетит мистера Вильямса!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Ривз, поднимая свой стакан.</w:t>
      </w:r>
    </w:p>
    <w:p w14:paraId="1A518902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Смех и виски, столкнувшись в горле у Моргана, вызвали у него приступ удушья. Все принялись за обед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очень хорошо приготовленный и вкусный.</w:t>
      </w:r>
    </w:p>
    <w:p w14:paraId="4501CD98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Вильяме!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неожиданно позвал Планкетт.</w:t>
      </w:r>
    </w:p>
    <w:p w14:paraId="71391F13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Все с удивлением оглянулись. Ривз заметил, что кроткие глаза шерифа остановились на нем. Он слегка покраснел.</w:t>
      </w:r>
    </w:p>
    <w:p w14:paraId="376A1A7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Послушайте,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 с некоторым раздражением,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мое имя Ривз, и я не хочу, чтобы вы...</w:t>
      </w:r>
    </w:p>
    <w:p w14:paraId="7C85CC6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Но комизм положения выручил его, и он закончил смехом.</w:t>
      </w:r>
    </w:p>
    <w:p w14:paraId="33FF535A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полагаю, мистер Планкетт,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Морган, тщательно заправляя салат,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что вам это, наверно, известно. Вы импортируете вместе с собой в Кентукки порядочное количество неприятностей, если привезете туда не того человека. Если, разумеется, вы вообще кого-нибудь привезете с собой.</w:t>
      </w:r>
    </w:p>
    <w:p w14:paraId="652D658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Благодарю вас за разъяснение,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шериф.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Будьте уверены: я увезу кого-нибудь с собой. И это будет один из вас двоих, джентльмены. Я знаю, что я должен буду отвечать, если сделаю ошибку. Но я попробую не сделать ошибки и захватить именно того, кого следует.</w:t>
      </w:r>
    </w:p>
    <w:p w14:paraId="199DEBD4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вам посоветую, как быть,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Морган, наклонившись вперед с веселым блеском в глазах.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Возьмите меня. Я поеду без всякого сопротивления. Кокосы в этом году обернулись не особенно прибыльно, и я не прочь был бы подзаработать с вас за неправое лишение свободы.</w:t>
      </w:r>
    </w:p>
    <w:p w14:paraId="5A6CE56D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Это будет несправедливо,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вмешался Ривз.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Я заработал только по шестнадцать долларов с тысячи на последней отправке. Возьмите меня, мистер Планкетт.</w:t>
      </w:r>
    </w:p>
    <w:p w14:paraId="1EAA766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 возьму Уэйда Вильямса,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терпеливо сказал шериф.</w:t>
      </w:r>
    </w:p>
    <w:p w14:paraId="0C8CB478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Это похоже на обед с привидением,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заметил Морган, притворно вздрогнув,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да еще с призраком убийцы. Не желает ли кто-нибудь передать зубочистку мрачной тени мистер Вильямса?</w:t>
      </w:r>
    </w:p>
    <w:p w14:paraId="0CF426C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 xml:space="preserve">Планкетт сидел совершенно невозмутимо. Можно было подумать, что он обедал за своим собственным столом в Чэтемском графстве. Он был большим гастрономом, и странные тропические кушанья приятно щекотали его нёбо. Грузный, ординарный, почти ленивый в своих движениях, он, казалось, был лишен всякой хитрости и </w:t>
      </w:r>
      <w:r w:rsidRPr="00163DB9">
        <w:rPr>
          <w:rFonts w:ascii="Verdana" w:hAnsi="Verdana"/>
          <w:color w:val="000000"/>
          <w:sz w:val="20"/>
          <w:lang w:val="ru-RU"/>
        </w:rPr>
        <w:lastRenderedPageBreak/>
        <w:t>сметки ищейки. Он даже перестал следить с какой бы то ни было зоркостью, или мало-мальской наблюдательностью за двумя мужчинами, одного из которых он намеревался с страшной самоуверенностью арестовать по тяжкому обвинению в убийстве жены. Перед ним действительно стояла задача, готовившая ему, в случае неверного решения, серьезное поражение. И тем не менее он сидел, всецело, по-видимому, поглощенный необычным ароматом котлеты из игуаны.</w:t>
      </w:r>
    </w:p>
    <w:p w14:paraId="0D806934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Консул чувствовал себя отвратительно. Ривз и Морган были его друзьями и товарищами, но шериф из Кентукки имел определенное право на его служебное содействие и моральную поддержку. Итак, Бриджер сидел молчаливее всех, стараясь разобраться в создавшемся странном положении. Зная их сообразительность, он пришел к заключению, что оба они, и Ривз и Морган, молниеносно смекнули про себя, когда Планкетт открыл им свою миссию, что другой может быть действительно искомым Вильямсом. И они тут же решили, каждый про себя, честно защитить товарища от грозившей ему опасности. Такова была теория консула, и, если бы ему пришлось быть букмекером на этой скачке умов с призом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жизнь и свобода на финише, он поставил бы сто против одного на грузного шерифа из Чэтемского графства, Кентукки.</w:t>
      </w:r>
    </w:p>
    <w:p w14:paraId="1250994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Когда обед закончился, пришла карибка и убрала тарелки и скатерть. Ривз высыпал на стол великолепные сигары, и Планкетт, вместе с остальными, закурил одну из них с очевидным одобрением.</w:t>
      </w:r>
    </w:p>
    <w:p w14:paraId="39141048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Я, может быть, туп,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Морган, подмигнув Бриджеру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но я хотел бы убедиться в этом. Я думаю, что все это шутка мистера Планкетта, задуманная, чтобы напугать двух младенцев в лесу. Вы мне растолкуйте, что это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всерьез с этим Вильямсоном или это шутка?</w:t>
      </w:r>
    </w:p>
    <w:p w14:paraId="51C16070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Вильямс,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 ударением поправил Планкетт.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Я никогда в жизни не занимался дурачеством и думаю, я не проделал бы две тысячи миль ради такой жалкой шутки, какой явилась бы действительно эта поездка, если бы я не арестовал здесь Уэйда Вильямса. Джентльмены,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продолжал шериф, беспристрастно переводя свои кроткие глаза с одного из хозяев на другого,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посудите сами, похоже ли это на шутку? Уэйд Вильямс слышит мои слова, но из вежливости я буду говорить о нем, как о третьем лице. В течение пяти лет он обращался со своей женой как с собакой. Нет, я беру эти слова назад. Ни с одной собакой в Кентукки не обращались еще так, как с ней. Он тратил деньги, которые она приносила ему, проматывая их на скачках, в карты, на лошадей и охоту. Он был славным малым в глазах своих друзей, но жестоким и холодным демоном дома. Он закончил эти пять лет жестокого обращения ударом сжатого кулака,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кулака жесткого, как камень,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когда она была уже больна и ослабела от страданий. Она умерла на следующий день, а он скрылся. Вот и все.</w:t>
      </w:r>
    </w:p>
    <w:p w14:paraId="029D911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Этого достаточно. Я никогда не видел Вильямса, но знал его жену. Я не из тех людей, которые недоговаривают. Мы с ней были друзьями, когда она встретилась с Вильямсом. Она поехала гостить в Луисвилль и там познакомилась с ним. Да, он разбил мое счастье очень быстро. Я жил тогда у подножья Камберлендских гор и был избран шерифом Чэтемского графства через год после того, как Уэйд Вильямс убил свою жену. Долг службы привел меня сюда за ним, но я не отрицаю, что здесь замешано у меня и личное чувство. И он поедет теперь со мной в Чэтем. Мистер... э-э-э... Ривз, будьте добры, спичку!</w:t>
      </w:r>
    </w:p>
    <w:p w14:paraId="71D2ED9F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Ужасно неосторожно было со стороны Вильямса,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Морган, уперев ноги в стену,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ударить кентуккскую леди. Говорят, я слыхал, что они очень экономны?</w:t>
      </w:r>
    </w:p>
    <w:p w14:paraId="43F2F2A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Скверный, скверный Вильямс,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Ривз, подливая себе виски.</w:t>
      </w:r>
    </w:p>
    <w:p w14:paraId="5A541E93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Оба они говорили непринужденно, но консул видел и чувствовал напряжение и осторожность в их словах и движениях.</w:t>
      </w:r>
    </w:p>
    <w:p w14:paraId="6825DDC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«Славные ребята,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сказал он себе.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Оба молодцы. Каждый друг за дружкой, как за кирпичной стеной».</w:t>
      </w:r>
    </w:p>
    <w:p w14:paraId="0FBAA04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В это время в комнату, где они сидели, вошла собака, черно-бурая собака, длинноухая, ленивая, уверенная в ласковом приеме.</w:t>
      </w:r>
    </w:p>
    <w:p w14:paraId="05A343A6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Планкетт повернул голову и посмотрел на животное, доверчиво остановившееся в нескольких шагах от его стула.</w:t>
      </w:r>
    </w:p>
    <w:p w14:paraId="6366DCD8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lastRenderedPageBreak/>
        <w:t>Вдруг шериф с громким ругательством вскочил с места и нанес своим увесистым сапогом злобный и сильный пинок собаке. Та, обиженная, изумленная, опустила уши, поджала хвост и издала пронзительный вой боли и удивления.</w:t>
      </w:r>
    </w:p>
    <w:p w14:paraId="7C332461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Ривз и консул остались на своих местах. Пораженные таким неожиданным проявлением нетерпимости со стороны этого покладистого человека из Чэтемского графства, они не произнесли ни слова.</w:t>
      </w:r>
    </w:p>
    <w:p w14:paraId="51079C3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Но Морган с внезапно побагровевшим лицом вскочил и занес над гостем угрожающую руку.</w:t>
      </w:r>
    </w:p>
    <w:p w14:paraId="2C01CBD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Вы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скотина!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запальчиво крикнул он.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Зачем вы это сделали?</w:t>
      </w:r>
    </w:p>
    <w:p w14:paraId="5BF6D937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Планкетт пробормотал какое-то невнятное извинение и занял опять свое место. Морган решительным усилием подавил свое негодование и также вернулся к своему стулу.</w:t>
      </w:r>
    </w:p>
    <w:p w14:paraId="27F7FD75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Тогда Планкетт прыжком тигра обогнул угол стола и вмиг надел наручники на руки парализованного неожиданностью Моргана.</w:t>
      </w:r>
    </w:p>
    <w:p w14:paraId="6FC3293F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Любитель собак и убийца женщин!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Приготовьтесь встретить ваш час!</w:t>
      </w:r>
    </w:p>
    <w:p w14:paraId="2D125B7C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Когда Бриджер кончил свой рассказ, я спросил его:</w:t>
      </w:r>
    </w:p>
    <w:p w14:paraId="344C78CB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И что же, он арестовал действительно кого следовало?</w:t>
      </w:r>
    </w:p>
    <w:p w14:paraId="74C2C7EE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Кого следовало,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ответил консул.</w:t>
      </w:r>
    </w:p>
    <w:p w14:paraId="6F7CDA89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А как он узнал его?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спросил я в некотором недоумении.</w:t>
      </w:r>
    </w:p>
    <w:p w14:paraId="23D8BB53" w14:textId="77777777" w:rsidR="009C48E9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Когда этот Планкетт на следующий день усадил Моргана в лодку, чтобы отвезти его на борт «</w:t>
      </w:r>
      <w:r w:rsidRPr="00163DB9">
        <w:rPr>
          <w:rFonts w:ascii="Verdana" w:hAnsi="Verdana"/>
          <w:color w:val="000000"/>
          <w:sz w:val="20"/>
        </w:rPr>
        <w:t>Pajaro</w:t>
      </w:r>
      <w:r w:rsidRPr="00163DB9">
        <w:rPr>
          <w:rFonts w:ascii="Verdana" w:hAnsi="Verdana"/>
          <w:color w:val="000000"/>
          <w:sz w:val="20"/>
          <w:lang w:val="ru-RU"/>
        </w:rPr>
        <w:t>», он остановился попрощаться со мной, и я задал ему тот же самый вопрос.</w:t>
      </w:r>
    </w:p>
    <w:p w14:paraId="58C9DC3C" w14:textId="4C9714E0" w:rsidR="005273A1" w:rsidRPr="00163DB9" w:rsidRDefault="009C48E9" w:rsidP="00163DB9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63DB9">
        <w:rPr>
          <w:rFonts w:ascii="Verdana" w:hAnsi="Verdana"/>
          <w:color w:val="000000"/>
          <w:sz w:val="20"/>
          <w:lang w:val="ru-RU"/>
        </w:rPr>
        <w:t>—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Мистер Бриджер,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ответил он,</w:t>
      </w:r>
      <w:r w:rsidRPr="00163DB9">
        <w:rPr>
          <w:rFonts w:ascii="Verdana" w:hAnsi="Verdana"/>
          <w:color w:val="000000"/>
          <w:sz w:val="20"/>
        </w:rPr>
        <w:t> </w:t>
      </w:r>
      <w:r w:rsidRPr="00163DB9">
        <w:rPr>
          <w:rFonts w:ascii="Verdana" w:hAnsi="Verdana"/>
          <w:color w:val="000000"/>
          <w:sz w:val="20"/>
          <w:lang w:val="ru-RU"/>
        </w:rPr>
        <w:t>— я кентуккиец, и я видел на своем веку много и людей и животных. Но я никогда еще не встречал мужчины, который чрезмерно любил бы лошадей или собак и не был бы при этом жесток с женщинами.</w:t>
      </w:r>
    </w:p>
    <w:sectPr w:rsidR="005273A1" w:rsidRPr="00163DB9" w:rsidSect="00163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B396" w14:textId="77777777" w:rsidR="00276786" w:rsidRDefault="00276786" w:rsidP="00163DB9">
      <w:pPr>
        <w:spacing w:after="0" w:line="240" w:lineRule="auto"/>
      </w:pPr>
      <w:r>
        <w:separator/>
      </w:r>
    </w:p>
  </w:endnote>
  <w:endnote w:type="continuationSeparator" w:id="0">
    <w:p w14:paraId="0A75FF1C" w14:textId="77777777" w:rsidR="00276786" w:rsidRDefault="00276786" w:rsidP="00163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616D" w14:textId="77777777" w:rsidR="00163DB9" w:rsidRDefault="00163DB9" w:rsidP="00E516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5E0DC9" w14:textId="77777777" w:rsidR="00163DB9" w:rsidRDefault="00163DB9" w:rsidP="00163D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1CDC" w14:textId="3CFDAE4A" w:rsidR="00163DB9" w:rsidRPr="00163DB9" w:rsidRDefault="00163DB9" w:rsidP="00163DB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63DB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63DB9">
      <w:rPr>
        <w:rStyle w:val="PageNumber"/>
        <w:rFonts w:ascii="Arial" w:hAnsi="Arial" w:cs="Arial"/>
        <w:color w:val="999999"/>
        <w:sz w:val="20"/>
      </w:rPr>
      <w:t>http</w:t>
    </w:r>
    <w:r w:rsidRPr="00163DB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63DB9">
      <w:rPr>
        <w:rStyle w:val="PageNumber"/>
        <w:rFonts w:ascii="Arial" w:hAnsi="Arial" w:cs="Arial"/>
        <w:color w:val="999999"/>
        <w:sz w:val="20"/>
      </w:rPr>
      <w:t>artefact</w:t>
    </w:r>
    <w:r w:rsidRPr="00163DB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63DB9">
      <w:rPr>
        <w:rStyle w:val="PageNumber"/>
        <w:rFonts w:ascii="Arial" w:hAnsi="Arial" w:cs="Arial"/>
        <w:color w:val="999999"/>
        <w:sz w:val="20"/>
      </w:rPr>
      <w:t>lib</w:t>
    </w:r>
    <w:r w:rsidRPr="00163DB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63DB9">
      <w:rPr>
        <w:rStyle w:val="PageNumber"/>
        <w:rFonts w:ascii="Arial" w:hAnsi="Arial" w:cs="Arial"/>
        <w:color w:val="999999"/>
        <w:sz w:val="20"/>
      </w:rPr>
      <w:t>ru</w:t>
    </w:r>
    <w:r w:rsidRPr="00163DB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4710" w14:textId="77777777" w:rsidR="00163DB9" w:rsidRDefault="00163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5964" w14:textId="77777777" w:rsidR="00276786" w:rsidRDefault="00276786" w:rsidP="00163DB9">
      <w:pPr>
        <w:spacing w:after="0" w:line="240" w:lineRule="auto"/>
      </w:pPr>
      <w:r>
        <w:separator/>
      </w:r>
    </w:p>
  </w:footnote>
  <w:footnote w:type="continuationSeparator" w:id="0">
    <w:p w14:paraId="41F508B0" w14:textId="77777777" w:rsidR="00276786" w:rsidRDefault="00276786" w:rsidP="00163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E38E" w14:textId="77777777" w:rsidR="00163DB9" w:rsidRDefault="00163D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8CBF7" w14:textId="0F3BD5AC" w:rsidR="00163DB9" w:rsidRPr="00163DB9" w:rsidRDefault="00163DB9" w:rsidP="00163DB9">
    <w:pPr>
      <w:pStyle w:val="Header"/>
      <w:rPr>
        <w:rFonts w:ascii="Arial" w:hAnsi="Arial" w:cs="Arial"/>
        <w:color w:val="999999"/>
        <w:sz w:val="20"/>
        <w:lang w:val="ru-RU"/>
      </w:rPr>
    </w:pPr>
    <w:r w:rsidRPr="00163DB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ED40" w14:textId="77777777" w:rsidR="00163DB9" w:rsidRDefault="00163D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3DB9"/>
    <w:rsid w:val="00276786"/>
    <w:rsid w:val="0029639D"/>
    <w:rsid w:val="00326F90"/>
    <w:rsid w:val="005273A1"/>
    <w:rsid w:val="009C48E9"/>
    <w:rsid w:val="00AA1D8D"/>
    <w:rsid w:val="00B47730"/>
    <w:rsid w:val="00CB0664"/>
    <w:rsid w:val="00E70E8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33B46A1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163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3149</Words>
  <Characters>17793</Characters>
  <Application>Microsoft Office Word</Application>
  <DocSecurity>0</DocSecurity>
  <Lines>323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собака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2025-05-06T22:24:00Z</dcterms:modified>
  <cp:category/>
</cp:coreProperties>
</file>