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D710" w14:textId="77777777" w:rsidR="00AB34E6" w:rsidRPr="00082742" w:rsidRDefault="00AB34E6" w:rsidP="00082742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82742">
        <w:rPr>
          <w:rFonts w:ascii="Verdana" w:hAnsi="Verdana"/>
          <w:color w:val="000000"/>
          <w:sz w:val="32"/>
          <w:lang w:val="ru-RU"/>
        </w:rPr>
        <w:t>Гипотетический казус</w:t>
      </w:r>
    </w:p>
    <w:p w14:paraId="24486C43" w14:textId="7C1B5B9D" w:rsidR="00AB34E6" w:rsidRPr="00082742" w:rsidRDefault="00E54D32" w:rsidP="0008274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82742">
        <w:rPr>
          <w:rFonts w:ascii="Verdana" w:hAnsi="Verdana"/>
          <w:color w:val="000000"/>
          <w:sz w:val="24"/>
          <w:lang w:val="ru-RU"/>
        </w:rPr>
        <w:t>О. Генри</w:t>
      </w:r>
    </w:p>
    <w:p w14:paraId="096E0BF4" w14:textId="409697F6" w:rsidR="00AB34E6" w:rsidRPr="00082742" w:rsidRDefault="00AB34E6" w:rsidP="00590768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Перевод В.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Муравьева</w:t>
      </w:r>
    </w:p>
    <w:p w14:paraId="5DCD394D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51C1884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Поверенный Гуч не интересовался абсолютно ничем, кроме своей мудреной и захватывающей профессии. Он давал волю воображению, лишь когда любовно сравнивал свою трехкомнатную контору с корабельным трюмом. Двери отворялись (и затворялись) из одной комнаты в другую, из другой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 третью, и каждая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 прихожую.</w:t>
      </w:r>
    </w:p>
    <w:p w14:paraId="41E535C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Для вящей надежности,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замечал поверенный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трюм корабля разгорожен водонепроницаемыми переборками. Пусть один отсек даст течь и наполнится водой: добрый корабль плывет себе как ни в чем не бывало. Между тем не будь этих разделительных переборок, он затонул бы от одной-единственной пробоины. Вот и я: беседую, скажем, с одной стороной, а тем временем является другая. При посредстве Арчибальда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это мой многообещающий юноша-рассыльный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я разливаю опасный приток по отсекам и погружаю в них свой юридический лот. А понадобится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так можно иного клиента откачать в прихожую и сплавить по лестнице, которую так и назовем подветренным водостоком. И доброе деловое судно держится на плаву; если же вода, вместо того чтобы служить опорой, станет свободно растекаться по днищу, то мы можем и затонуть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ха-ха-ха!</w:t>
      </w:r>
    </w:p>
    <w:p w14:paraId="114BF0A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Закон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не шутка, да и вообще жизнь шутками не балует. А такой незатейливый и неприхотливый юмор хоть как-то скрашивает тягостные тяжбы и тоскливые иски.</w:t>
      </w:r>
    </w:p>
    <w:p w14:paraId="295AF6DA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Практика поверенного Гуча большею частью сводилась к улаживанию супружеских неурядиц. Если супружество подрывали различия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он посредничал, утешал и примирял. Если супруги нарушали приличия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он исправлял, охранял и отстаивал. А уж если дело доходило до двуличия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он всегда ухитрялся смягчить своим подопечным приговор.</w:t>
      </w:r>
    </w:p>
    <w:p w14:paraId="21BCE309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Отнюдь не всякий раз поверенный Гуч спешил во всеоружии воинской хитрости крушить обоюдоострым мечом оковы Гименея. Бывало, что он воздвигал, а не разрушал, сочетал, а не расторгал, возвращал неразумных и заблудших овец в загон, а не рассеивал стадо по долам и весям. Случалось, что под звуки его проникновенного красноречия рыдающие супруги заключали друг друга в объятия. Очень пригождались и детишки, особенно когда в нужный момент и по условному знаку слышалось жалостно и гнусаво: «Папотька, ты азве не поедес домой со мной и с мамотькой?»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все становилось на свои места, в том числе расшатанные семейные устои.</w:t>
      </w:r>
    </w:p>
    <w:p w14:paraId="665EA1F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Беспристрастные критики признавали, что за восстановление супружеского мира поверенный Гуч получает столько же, сколько и в случае судебного процесса. Пристрастные намекали, что перепадает ему вдвое: ведь рано или поздно покаянные супруги все равно явятся разводиться.</w:t>
      </w:r>
    </w:p>
    <w:p w14:paraId="577773F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Как-то в июне юридическое судно поверенного Гуча попало в штиль. В июне мало кто разводится. Это месяц Купидона и Гименея.</w:t>
      </w:r>
    </w:p>
    <w:p w14:paraId="1CA7B2C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И вот поверенный Гуч сидел без дела в среднем отсеке своей порожней приемной. Маленькая прихожая связывала или отделяла его комнату от коридора. В прихожей помещался Арчибальд, который изымал у посетителей визитные карточки или исторгал устные самообозначения, надобные хозяину: он разберется, а клиент подождет.</w:t>
      </w:r>
    </w:p>
    <w:p w14:paraId="6882480B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Вдруг в наружную дверь гулко постучали.</w:t>
      </w:r>
    </w:p>
    <w:p w14:paraId="6912C056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Арчибальд отворил и отлетел в сторону, явно не понадобившись посетителю, который без лишних церемоний прямо проследовал в кабинет поверенного Гуча и с дружелюбным нахальством плюхнулся перед этим джентльменом в удобное кресло.</w:t>
      </w:r>
    </w:p>
    <w:p w14:paraId="0F698421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Вы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Финеас С.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Гуч, поверенный в делах?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произнес посетитель тоном одновременно вопросительным, утвердительным и обвинительным.</w:t>
      </w:r>
    </w:p>
    <w:p w14:paraId="5DFE9425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Прежде чем связать себя ответом, поверенный окинул возможного клиента своим быстрым, трезвым и цепким взглядом.</w:t>
      </w:r>
    </w:p>
    <w:p w14:paraId="0A86251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Это был человек известной категории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размашистый, напористый и развязный, тщеславный, конечно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не без бахвальства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тертый и дошлый. Одет он был хорошо; чуть-чуть, пожалуй, перестарался. Ему нужен был юрист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видно, не слишком и нужен: глядел он весело, держался уверенно.</w:t>
      </w:r>
    </w:p>
    <w:p w14:paraId="57498812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Да, моя фамилия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признал наконец поверенный. Под нажимом он согласился бы и с тем, что он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Финеас С., но сообщать о себе лишнее было не в его принципах.</w:t>
      </w:r>
    </w:p>
    <w:p w14:paraId="3AF5F48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Ваша визитная карточка не была мне предъявлена,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продолжал он с укором в голосе,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я не имею...</w:t>
      </w:r>
    </w:p>
    <w:p w14:paraId="08B2BEA8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Именно что не имеете,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невозмутимо отрезал посетитель.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Пока обойдетесь. Закурить желаете?</w:t>
      </w:r>
    </w:p>
    <w:p w14:paraId="4C48DDD1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Он перекинул ногу через подлокотник и вытряхнул из кармана на стол горсть сигар с яркими бандерольками. Поверенный Гуч ценил этот сорт. Он снизошел и закурил.</w:t>
      </w:r>
    </w:p>
    <w:p w14:paraId="227269E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Устраиваете разводы,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безымянный посетитель. Это был уже не вопрос и не утверждение. Он обвинял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или обличал; так можно заметить, например, собаке: «Ах ты, собака». Поверенный Гуч снес обвинение молча.</w:t>
      </w:r>
    </w:p>
    <w:p w14:paraId="1A5587A1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Занимаетесь, словом,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продолжал посетитель,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всевозможными пропащими браками. Вы есть, скажем так, хирург: извлекаете стрелы Купидона, когда те угодили в кого не надо. Если где факел Гименея догорел до того, что и сигары не прикуришь, то вы тут как тут с фирменными электролампочками. Верно я говорю, мистер Гуч?</w:t>
      </w:r>
    </w:p>
    <w:p w14:paraId="5E40F49E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 моей практике встречались дела такого рода,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состорожничал поверенный,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на которые вы как будто намекаете в своих образных выражениях. А вы желали бы со мной проконсультироваться, мистер...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поверенный многозначительно запнулся.</w:t>
      </w:r>
    </w:p>
    <w:p w14:paraId="7CF53606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Э нет,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его собеседник лукаво помахал сигарой,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пока не надо. Ни к чему в делах такая спешка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не спешить бы в свое время, так и сейчас бы не канителились. Тут надо расторгнуть один никудышный брак. Но раньше, чем я вам назову имена, вы мне честно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ну, в общем как специалист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скажете, стоит ли браться все это расхлебывать. Мне надо, чтобы вы так это абстрактно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понимаете?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прикинули размеры катастрофы. Пусть я буду мистер Койкто и хочу вам кое-чего рассказать. А вы мне скажете, как чего. Улавливаете?</w:t>
      </w:r>
    </w:p>
    <w:p w14:paraId="66268235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Вы хотите изложить гипотетический случай?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предположил поверенный Гуч.</w:t>
      </w:r>
    </w:p>
    <w:p w14:paraId="6E5E192C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Вот-вот, то самое слово. Я все думаю, какой он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оптический, что ли. А он гипотетический. Сейчас я его изложу. Положим, есть одна такая женщина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глаз не оторвешь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она сбежала из дому от мужа. Она по уши врезалась в другого, а тот приехал в город пошевелить тамошних насчет недвижимости. Положим теперь, что мужа этой женщины зовут Томас Р.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Биллингс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тем более так его и зовут. Насчет имен, как видите, я вам прямо намекаю. А нашего донжуана зовут Генри К.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Джессап. Биллингсы жили в таком городишке Сьюзенвилле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отсюда не близко. Две недели назад Джессап из Сьюзенвилля уехал. А миссис Биллингс за ним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прямо на другой день. В общем она в этого Джессапа влопалась вмертвую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ставлю доллар против вашего свода законов.</w:t>
      </w:r>
    </w:p>
    <w:p w14:paraId="2AF898BC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Клиент поверенного Гуча произнес это с таким смачным самодовольством, что даже видавшего виды законника слегка передернуло. Из его нагловатого посетителя так и лезло дешевое тщеславие волокиты, благодушное себялюбие неотразимого сердцееда.</w:t>
      </w:r>
    </w:p>
    <w:p w14:paraId="1E081F91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А что ж,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продолжал посетитель,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раз миссис Биллингс дома никакого счастья не видела? С мужем у нее жизнь была, прямо сказать, не сахар. Одна сплошная несовместимость характеров. Что ей по душе, того Биллингсу и даром не надо. Жили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как кошка с собакой. Она женщина образованная, знает науку и культуру люди собираются, она им вслух читает. А Биллингс только ушами хлопает. Ему, дураку, что прогресс, что обелиск, а что этика. Как дойдет до тому подобного, так Биллингс лопух лопухом. Нет, ей не такой нужен. Ну и как, вот скажите вы, юрист, неужели это будет не по всей справедливости, чтоб она бросила своего Биллингса, тем более раз нашелся мужчина в силах ее оценить?</w:t>
      </w:r>
    </w:p>
    <w:p w14:paraId="38AFCB2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Несовместимость характеров,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поверенный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безусловно, служит источником многих и многих супружеских раздоров и разладов. В том случае, когда она совершенно явствует, развода, по всей видимости, не избежать. Да, но может ли упомянутая дама безбоязненно вверить вам... то есть, простите, этому Джессапу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свое будущее?</w:t>
      </w:r>
    </w:p>
    <w:p w14:paraId="4B1169F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Насчет Джессапа будьте покойны,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клиент, обнадеживающе закивав.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Джессап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это вам не фрукт. Он поступит как честный человек. Да он из Сьюзенвилля уехал, только чтоб языки не болтали про миссис Биллингс. А она за ним, и теперь-то уж он, конечно, никуда не денется. Только она законным порядком разведется, Джессап сразу все сделает честь по чести.</w:t>
      </w:r>
    </w:p>
    <w:p w14:paraId="761AF78D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Итак,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поверенный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развивая, так сказать, гипотезу, предположим, что в этом деле потребуются мои услуги, и какую же...</w:t>
      </w:r>
    </w:p>
    <w:p w14:paraId="0397DFBA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Клиент порывисто вскочил на ноги.</w:t>
      </w:r>
    </w:p>
    <w:p w14:paraId="746E8DA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К чертям собачьим все гипотезы!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нетерпеливо воскликнул он.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Пропади они все пропадом, давайте говорить напрямик. Кто 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вам теперь ясно. Надо, чтобы этой женщине дали развод. Берусь заплатить. Как миссис Биллингс будет свободна, я в тот же день выложу вам пятьсот долларов.</w:t>
      </w:r>
    </w:p>
    <w:p w14:paraId="503D2A84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И в знак своей щедрости клиент поверенного Гуча хватил кулаком по столу.</w:t>
      </w:r>
    </w:p>
    <w:p w14:paraId="5594E4B1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Поскольку дело обстоит так, как вы...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начал поверенный.</w:t>
      </w:r>
    </w:p>
    <w:p w14:paraId="4C1632DE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К вам дама, сэр,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возгласил Арчибальд, всунувшись из прихожей. Ему велено было всегда тут же докладывать о любом клиенте, ибо промедление в делах к добру не ведет.</w:t>
      </w:r>
    </w:p>
    <w:p w14:paraId="0AAA3CF4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Поверенный Гуч взял клиента номер один под руку и мягко направил его в соседнюю комнату.</w:t>
      </w:r>
    </w:p>
    <w:p w14:paraId="3FF1090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Сделайте одолжение, подождите здесь несколько минут, сэр,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он.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Я освобожусь, и мы скоро продолжим нашу беседу. Я, собственно, ожидаю одну весьма состоятельную пожилую даму по делу о завещании. Уверяю вас, долго сидеть не придется.</w:t>
      </w:r>
    </w:p>
    <w:p w14:paraId="1CF30CDC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Бойкий господин покладисто уселся в кресло и взял со столика журнал. Поверенный возвратился в среднюю комнату, тщательно притворив за собой дверь.</w:t>
      </w:r>
    </w:p>
    <w:p w14:paraId="33410ED1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Пригласи даму, Арчибальд,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он рассыльному, который дожидался его указаний.</w:t>
      </w:r>
    </w:p>
    <w:p w14:paraId="61E238EC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В приемную вошла властная красавица с горделивой осанкой. Одеяние ее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отнюдь не платье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было просторное и ниспадающее. В глазах ее вспыхивал гений и светилась душа. В руках она держала зеленый ридикюль вместимостью в полцентнера и зонтик, ниспадающий и просторный. Она опустилась на предложенный стул.</w:t>
      </w:r>
    </w:p>
    <w:p w14:paraId="3EAE9D23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Это вы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поверенный мистер Финеас С.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Гуч?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спросила она строго и непримиримо.</w:t>
      </w:r>
    </w:p>
    <w:p w14:paraId="4BCF14AA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Это 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ответил поверенный Гуч без малейших обиняков. С женщинами он ими никогда не пользовался. Обиняки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женское оружие. А когда две стороны используют одну тактику, время теряется попусту.</w:t>
      </w:r>
    </w:p>
    <w:p w14:paraId="6258AC8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Вы поверенный, сэр,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начала дама,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вам, должно быть, не чужды таинства человеческого сердца. Неужели вы полагаете, что пустые и мелкие условности, порождение искусственной жизни нашего общества, должны вставать препятствием на пути благородного и пылкого сердца, когда оно обретает подлинное сродство среди никчемного и ничтожного людского отребья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так называемых мужчин?</w:t>
      </w:r>
    </w:p>
    <w:p w14:paraId="7EDE962B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Сударыня,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поверенный Гуч тем самым голосом, которым привычно смирял женскую клиентуру,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вы пришли к юристу. 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поверенный в делах, а не философ; я также не редактор газетной рубрики «Ответы мученикам любви». Меня ждут другие клиенты. Будьте, если можно, так добры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разъясните, в чем дело.</w:t>
      </w:r>
    </w:p>
    <w:p w14:paraId="3C33F08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Могли бы и не метать мой бисер во все тяжкие,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заметила дама, сверкнув глазами и яростно крутнув зонтиком.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Я как раз по делу и пришла. Меня интересуют ваши соображения относительно бракоразводного процесса, как говорят пошляки,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на самом же деле просто об устранении фальши и бессмыслицы, которые, по близорукости человеческих законов, встали стеной между любящими...</w:t>
      </w:r>
    </w:p>
    <w:p w14:paraId="2F9E2229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Прошу прощения, сударыня,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несколько нетерпеливо прервал ее поверенный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но я опять-таки напомню вам, что вы на приеме у юриста. Тут бы скорее миссис Уилкокс...</w:t>
      </w:r>
    </w:p>
    <w:p w14:paraId="6091598E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Миссис Уилкокс знает, что пишет,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сурово отрезала дама.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 xml:space="preserve">— Равно как Толстой, миссис Гертруда Эзертон, Омар Хайям и мистер Эдвард Бок. Я их всех прочла. Я хотела обсудить с вами исконное право души в поединке с притеснительными ограничениями ханжеского и узколобого общества. Но я готова </w:t>
      </w:r>
      <w:r w:rsidRPr="00082742">
        <w:rPr>
          <w:rFonts w:ascii="Verdana" w:hAnsi="Verdana"/>
          <w:color w:val="000000"/>
          <w:sz w:val="20"/>
          <w:lang w:val="ru-RU"/>
        </w:rPr>
        <w:lastRenderedPageBreak/>
        <w:t>перейти к делу. Я предпочла бы пока не касаться личностей а только дать вам общее понятие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словом, описать все как бы в форме предположения, а не...</w:t>
      </w:r>
    </w:p>
    <w:p w14:paraId="4325948C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Вы хотите изложить гипотетический случай?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спросил поверенный Гуч.</w:t>
      </w:r>
    </w:p>
    <w:p w14:paraId="13C09149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Именно это я и собиралась сказать,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сухо заметила дама.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Так вот предположим, что существует некая женщина, в избытке наделенная душой и сердцем и устремленная к жизненной полноте. Муж этой женщины ниже ее по интеллекту, по вкусам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вообще неизмеримо. Ах, да он попросту хам. Его не трогает литература. Он насмехается над возвышенными идеями великих мыслителей. На уме у него только недвижимость и тому подобные мерзости. Женщина с душой ему не подруга. Но вот эта обездоленная женщина однажды встречает свой идеал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человека с умом, сердцем и характером. Она полюбила его. Его также пронизал трепет новоизведанного сродства, но он полон благородства и достоинства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замкнул уста. Он бежал от лица своей возлюбленной. Она устремилась за ним, горделиво и презрительно попирая оковы, наложенные на нее невежественной социальной системой. Так вот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сколько ей будет стоить развод? Поэтесса Элиза Энн Тимминс, воспевшая Долину Платанов, развелась за триста сорок долларов. Могу ли я... то есть та леди, о которой идет речь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может ли она рассчитывать, что ей это обойдется столь же недорого?</w:t>
      </w:r>
    </w:p>
    <w:p w14:paraId="5D92498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Сударыня,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поверенный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ваши последние две-три фразы потрясли меня своей трезвостью и ясностью. Нельзя ли нам оставить гипотезы, повести дело начистоту и назвать имена?</w:t>
      </w:r>
    </w:p>
    <w:p w14:paraId="501AA53E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Пусть так,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воскликнула дама, с изумительной готовностью перестраиваясь на практический лад.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Томас Р.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Биллингс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вот имя этого презренного хама, который препятствует блаженству своей законной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но чуждой ему по духу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жены и Генри К Джессапа, ее благородного суженого. А 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заключила клиентка в тоне последнего откровения,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МИССИС БИЛЛИНГС!</w:t>
      </w:r>
    </w:p>
    <w:p w14:paraId="29420B06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К вам джентльмен, сэр,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прокричал Арчибальд, чуть ли не кувырком влетев в дверь.</w:t>
      </w:r>
    </w:p>
    <w:p w14:paraId="65ADB44D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Поверенный Гуч поднялся со стула.</w:t>
      </w:r>
    </w:p>
    <w:p w14:paraId="53EAE6FB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Миссис Биллингс,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учтиво сказал он,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позвольте попросить вас удалиться на нескольку минут в соседнюю комнату. Я ожидаю весьма состоятельного пожилого джентльмена по делу о завещании. В самом скором времени я освобожусь, и мы продолжим нашу беседу.</w:t>
      </w:r>
    </w:p>
    <w:p w14:paraId="75AC126F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С привычной обходительностью поверенный Гуч препроводил свою пылкую клиентку в последнюю незанятую комнату и вернулся оттуда, старательно прикрыв за собой дверь.</w:t>
      </w:r>
    </w:p>
    <w:p w14:paraId="654C11B3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Арчибальд впустил очередного посетителя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сухощавого, нервозного и с виду задерганного человечка средних лет, на лице которого застыло опасливое и озабоченное выражение. Свой маленький чемоданчик он поставил у ножки стула. Его добротная одежда не обличала в нем ни особого вкуса, ни опрятности; к тому же на ней осела дорожная пыль.</w:t>
      </w:r>
    </w:p>
    <w:p w14:paraId="324FF71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Вы занимаетесь делами о разводах,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он несколько возбужденным, но уверенным тоном.</w:t>
      </w:r>
    </w:p>
    <w:p w14:paraId="40C6F8E2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Припоминаю,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начал поверенный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что в моей практике иной раз...</w:t>
      </w:r>
    </w:p>
    <w:p w14:paraId="2C46D38A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Знаю, знаю,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прервал его клиент номер три.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Можете не говорить. Я о вас вполне наслышан. Я хочу поговорить с вами об одном деле, не углубляясь в разъяснения своей в нем некоторой заинтересованности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то есть...</w:t>
      </w:r>
    </w:p>
    <w:p w14:paraId="342E1C04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Вам угодно,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поверенный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изложить гипотетический случай.</w:t>
      </w:r>
    </w:p>
    <w:p w14:paraId="67F598D9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Можно и так выразиться. Я простой делец. Буду по мере сил краток. Сначала об одной гипотетической женщине. Положим, брак у нее сложился неудачно. Она во многих отношениях выше своего мужа. У нее красивая внешность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все так считают. Она увлекается, по ее выражению, литературой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поэзией там, прозой и всякими такими штуками. Муж у нее простой человек, его дело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коммерция. В семейной жизни они счастливы не были, хотя он и прилагал все усилия. И вот недавно один человек, совсем им незнакомый, приехал в их тихий городок по делам о продаже недвижимости. Эта женщина увидела его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 xml:space="preserve">— и ни с того ни с сего потеряла голову. Она так открыто выказывала ему свое внимание, что ему пришлось ради своей безопасности покинуть те места. Она оставила мужа и дом и последовала за ним. Она бросила свой дом, где была окружена всяческой заботой и уютом, и устремилась </w:t>
      </w:r>
      <w:r w:rsidRPr="00082742">
        <w:rPr>
          <w:rFonts w:ascii="Verdana" w:hAnsi="Verdana"/>
          <w:color w:val="000000"/>
          <w:sz w:val="20"/>
          <w:lang w:val="ru-RU"/>
        </w:rPr>
        <w:lastRenderedPageBreak/>
        <w:t>за тем человеком, к которому воспылала столь безотчетным чувством. Что может быть прискорбнее,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дрожащим голосом воззвал клиент,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чем распад семьи из-за вздорной женской прихоти?</w:t>
      </w:r>
    </w:p>
    <w:p w14:paraId="53F59D0A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Поверенный Гуч осторожно согласился, что прискорбнее ничего быть не может.</w:t>
      </w:r>
    </w:p>
    <w:p w14:paraId="10966B2B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А тот человек, который ей понадобился,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добавил посетитель,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он ей не сможет дать счастья. Она думает, что сможет, но это просто пустое и вздорное самообольщение. Да, они с мужем во многом не сходятся, но только он способен ограждать ее отзывчивую и недюжинную натуру. Она лишь на время перестала это понимать.</w:t>
      </w:r>
    </w:p>
    <w:p w14:paraId="7599FEA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А вам не кажется, что логическим выходом из данного положения был бы развод?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осведомился поверенный Гуч, на взгляд которого разговор отклонился от дела.</w:t>
      </w:r>
    </w:p>
    <w:p w14:paraId="2FCA2E32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Развод?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вскричал клиент с дрожью, почти со слезами в голосе.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Нет, нет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только не это! Я читал, мистер Гуч, как вы неоднократно, с терпением, добротой и пониманием примиряли рассорившихся супругов и возвращали их в лоно семьи. Оставим гипотетический случай: мне больше нет нужды скрывать, что я в этой печальной истории пострадал больше всех; вот имена замешанных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Томас Р.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Биллингс с супругой и Генри К.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Джессап, тот, которым она безрассудно увлеклась.</w:t>
      </w:r>
    </w:p>
    <w:p w14:paraId="7A5B078E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Клиент номер три возложил руку на плечо мистера Гуча. В его измученном лице проступило глубокое чувство.</w:t>
      </w:r>
    </w:p>
    <w:p w14:paraId="113DD929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Ради всего святого,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взмолился он,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помогите мне в этот трудный час. Разыщите миссис Биллингс и убедите ее прекратить эту злосчастную погоню за своей плачевной прихотью. Скажите ей, мистер Гуч, что супруг ждет ее с распростертыми объятиями у семейного очага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 общем, обещайте ей что угодно, лишь бы она вернулась. Я слышал, вам удаются такие дела. Миссис Биллингс должна быть где-нибудь неподалеку. Я уже так наездился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 ног падаю от усталости. В пути я дважды видел ее, но поговорить никак не удавалось. Может, вы сделаете это за меня, мистер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наградой вам будет моя нескончаемая благодарность?</w:t>
      </w:r>
    </w:p>
    <w:p w14:paraId="0CC0B611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Действительно,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поверенный Гуч, слегка поморщившись от последних слов, но тут же приняв выражение благопоспешествующее,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во многих случаях мне удавалось убедить стороны, искавшие расторжения семейных уз, пересмотреть свои скороспелые намерения и сохранить семью. Но позвольте вас заверить, что такая задача зачастую неимоверно трудна. Если бы вы представляли, сколько здесь требуется уговоров, настояний и, смею сказать, красноречия,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вы бы поразились. В данном случае, правда, мои симпатии целиком на известной стороне. Я глубоко сочувствую вам, сэр, и с превеликой радостию был бы свидетелем воссоединения супругов. Но мое время,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заключил поверенный, как бы опомнившись и вытащив часы,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дорого.</w:t>
      </w:r>
    </w:p>
    <w:p w14:paraId="5815582E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Я это прекрасно понимаю,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заверил клиент,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если вы возьметесь за это дело и убедите миссис Биллингс вернуться домой и прервать погоню за тем, другим мужчиной,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как только это случится, я выплачу вам тысячу долларов. Я кое-что заработал на этом недавнем буме с недвижимостью в Сьюзенвилле, и за такой суммой не постою.</w:t>
      </w:r>
    </w:p>
    <w:p w14:paraId="45E4CAC8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Будьте добры, посидите здесь несколько минут,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поверенный Гуч, поднявшись и снова справившись с часами.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 соседней комнате меня ожидает клиент, я о нем едва не забыл. Я совершенно незамедлительно вернусь к вам.</w:t>
      </w:r>
    </w:p>
    <w:p w14:paraId="75442DF9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Ситуация была очень по душе поверенному Гучу с его любовью к хитростям и каверзам. Он упивался такими деликатными и многообещающими делами. Ему нравилось чувствовать себя властителем счастья и судеб троих людей, рассаженных по его кабинетам в полном неведении друг о друге. В уме у него всплыло старое сравнение с кораблем. Сейчас оно, впрочем, не подходило, ибо затопление всех трюмных отсеков настоящего корабля кончилось бы плохо; у него же все отсеки были полны, а между тем его груженный делами корабль безмятежно плыл к уютной гавани славного, тучного гонорара. Оставалось, разумеется, выяснить, как выгоднее распорядиться своим беспокойным грузом.</w:t>
      </w:r>
    </w:p>
    <w:p w14:paraId="53A4A90F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Сначала он крикнул рассыльному:</w:t>
      </w:r>
    </w:p>
    <w:p w14:paraId="6EF68B2C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Запри входную дверь, Арчибальд, и никого больше не впускай.</w:t>
      </w:r>
    </w:p>
    <w:p w14:paraId="03461851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lastRenderedPageBreak/>
        <w:t>Затем он неслышными и широкими шагами устремился в комнату, где ожидал клиент номер один, который терпеливо сидел и разглядывал фотографии в иллюстрированном журнале, держа сигару в зубах и водрузив ноги на столик.</w:t>
      </w:r>
    </w:p>
    <w:p w14:paraId="331F7C52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Ну как,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весело бросил он навстречу поверенному,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что надумали? Хватит вам пятисот долларов за избавление прекрасной дамы?</w:t>
      </w:r>
    </w:p>
    <w:p w14:paraId="59F125AA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Это в виде задатка?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мягко осведомился поверенный Гуч.</w:t>
      </w:r>
    </w:p>
    <w:p w14:paraId="133ECD5E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Как? Не-ет; за все, на круг. А что, мало, что ли?</w:t>
      </w:r>
    </w:p>
    <w:p w14:paraId="6B59441F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Меня устроили бы,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поверенный Гуч,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тысяча пятьсот долларов. Пятьсот сейчас, а остальное после развода.</w:t>
      </w:r>
    </w:p>
    <w:p w14:paraId="5A974336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Клиент номер один громко присвистнул. Он спустил ноги на пол.</w:t>
      </w:r>
    </w:p>
    <w:p w14:paraId="77FA4275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Нет, так у нас не пойдет,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он, поднимаясь.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Пятьсот долларов я отхватил, когда в Сьюзенвилле началась заваруха с недвижимостью. Я, конечно, на все пойду, чтобы освободить даму, но это мне не по карману.</w:t>
      </w:r>
    </w:p>
    <w:p w14:paraId="56D48C85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А что вы скажете насчет тысячи двухсот долларов?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вкрадчиво спросил поверенный.</w:t>
      </w:r>
    </w:p>
    <w:p w14:paraId="331FBAA3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Пятьсот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это мое последнее слово. Ладно, поищем юриста подешевле.</w:t>
      </w:r>
    </w:p>
    <w:p w14:paraId="6347BD6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Клиент надел шляпу.</w:t>
      </w:r>
    </w:p>
    <w:p w14:paraId="523A0F7A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Сюда, пожалуйста,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поверенный Гуч, отворяя дверь в коридор.</w:t>
      </w:r>
    </w:p>
    <w:p w14:paraId="1870AD3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Джентльмен выплеснулся из отсека и хлынул по лестнице, а поверенный Гуч в душе улыбнулся.</w:t>
      </w:r>
    </w:p>
    <w:p w14:paraId="35B1CE0E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Те же без мистера Джессапа,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процедил он, поправив завиток над ухом и приняв портретный вид миротворца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Вернемся к безутешному мужу.</w:t>
      </w:r>
    </w:p>
    <w:p w14:paraId="013AB5F9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Он возвратился в средний кабинет и повел дело напрямую.</w:t>
      </w:r>
    </w:p>
    <w:p w14:paraId="4463BE7D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Я вас понял так,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сказал он клиенту номер три,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что вы готовы уплатить тысячу долларов, если и поскольку я изыщу средство побудить миссис Биллингс вернуться к семейному очагу и оставить слепое преследование того человека, к которому она прониклась столь неодолимым чувством. На этих условиях мне вручаются все полномочия. Так или не так?</w:t>
      </w:r>
    </w:p>
    <w:p w14:paraId="418FA19F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Именно так,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был поспешный ответ.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Деньги в любое время в течение двух часов.</w:t>
      </w:r>
    </w:p>
    <w:p w14:paraId="3E381865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Поверенный Гуч выпрямился во весь рост. Его тощая фигура раздалась, как на дрожжах. Его большие пальцы устроились в проймах жилета. Лицо его привычно выразило неподдельное душевное участие.</w:t>
      </w:r>
    </w:p>
    <w:p w14:paraId="090CA70C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В таком случае, сэр,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ласково сказал он,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я, вероятно, могу пообещать вам скорейшее облегчение ваших невзгод. Я в достаточной мере полагаюсь на свою способность к разъяснениям и уговорам, на естественное стремление человеческого сердца к добру и на воздействие незыблемой любви супруга. Миссис Биллингс, сэр, находится здесь, за этой дверью,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длань поверенного простерлась к соседней комнате,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я сейчас же призову ее, и наши обоюдные увещевания не могут не возыметь...</w:t>
      </w:r>
    </w:p>
    <w:p w14:paraId="45712E5B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Поверенный Гуч осекся, ибо клиента номер три словно стальной пружиной выбросило из кресла вместе с подхваченным чемоданчиком.</w:t>
      </w:r>
    </w:p>
    <w:p w14:paraId="220C3F56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Что за черт!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сипло выкрикнул он.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Что вы хотите сказать? Я думал, что обогнал ее миль на сорок.</w:t>
      </w:r>
    </w:p>
    <w:p w14:paraId="4AE69DC2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Он ринулся к открытому окну, глянул вниз и закинул ногу за подоконник.</w:t>
      </w:r>
    </w:p>
    <w:p w14:paraId="0C3EFB5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Остановитесь!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в изумлении воскликнул поверенный Гуч.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Что с вами? Одумайтесь, мистер Биллингс, пожалейте свою заблудшую, но невинную жену. Совместными усилиями мы непременно...</w:t>
      </w:r>
    </w:p>
    <w:p w14:paraId="673BEBC0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Биллингс?!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дико завопил клиент.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Я тебе сейчас покажу Биллингса, старая ты балда!</w:t>
      </w:r>
    </w:p>
    <w:p w14:paraId="00D00DBB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Он с размаху запустил чемоданчик в голову поверенному и угодил ему в самую переносицу. Ошеломленный миротворец попятился шага на два; когда в глазах у него прояснилось, клиента не было. Поверенный Гуч бросился к окну и увидел, как отступник спрыгнул со второго этажа на крышу сарая. Шляпа его откатилась, но он не стал ее поднимать, а соскочил с десятифутовой высоты в проулок, стрелой домчался до ближайшего здания и скрылся из виду.</w:t>
      </w:r>
    </w:p>
    <w:p w14:paraId="48AB5E67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Поверенный Гуч провел по лбу дрожащей рукой. У него было такое обыкновение: так он прояснял мысли. А может быть, он заодно решил потереть то место, где его стукнуло очень твердым чемоданчиком крокодиловой кожи.</w:t>
      </w:r>
    </w:p>
    <w:p w14:paraId="71517A58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lastRenderedPageBreak/>
        <w:t>Распахнутый чемоданчик лежал на полу, вывалив свое содержимое. Поверенный Гуч стал машинально поднимать предмет за предметом. Сначала попался воротничок, и всевидящий глаз законника с удивлением обнаружил на нем инициалы Г.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К.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Дж. Он подобрал гребешок, головную щетку, свернутую карту и кусок мыла.</w:t>
      </w:r>
    </w:p>
    <w:p w14:paraId="5DCF80F9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И наконец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пачку старых деловых писем, и все они были адресованы «Генри К.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Джессапу эсквайру».</w:t>
      </w:r>
    </w:p>
    <w:p w14:paraId="7C93A5CC" w14:textId="77777777" w:rsidR="00AB34E6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Поверенный Гуч закрыл чемоданчик и поставил его на стол. Он с минуту поколебался, затем надел шляпу и вышел в переднюю к рассыльному.</w:t>
      </w:r>
    </w:p>
    <w:p w14:paraId="0BC35823" w14:textId="474C7F0A" w:rsidR="00C13D68" w:rsidRPr="00082742" w:rsidRDefault="00AB34E6" w:rsidP="000827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2742">
        <w:rPr>
          <w:rFonts w:ascii="Verdana" w:hAnsi="Verdana"/>
          <w:color w:val="000000"/>
          <w:sz w:val="20"/>
          <w:lang w:val="ru-RU"/>
        </w:rPr>
        <w:t>—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Арчибальд,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кротко сказал он, отворяя наружную дверь,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я ушел в суд. Ты через пять минут пойди скажи даме, которая там дожидается,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и тут поверенный Гуч выразился попросту,</w:t>
      </w:r>
      <w:r w:rsidRPr="00082742">
        <w:rPr>
          <w:rFonts w:ascii="Verdana" w:hAnsi="Verdana"/>
          <w:color w:val="000000"/>
          <w:sz w:val="20"/>
        </w:rPr>
        <w:t> </w:t>
      </w:r>
      <w:r w:rsidRPr="00082742">
        <w:rPr>
          <w:rFonts w:ascii="Verdana" w:hAnsi="Verdana"/>
          <w:color w:val="000000"/>
          <w:sz w:val="20"/>
          <w:lang w:val="ru-RU"/>
        </w:rPr>
        <w:t>— что дело ее не выгорит.</w:t>
      </w:r>
    </w:p>
    <w:sectPr w:rsidR="00C13D68" w:rsidRPr="00082742" w:rsidSect="00082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B7B0F" w14:textId="77777777" w:rsidR="00D951F4" w:rsidRDefault="00D951F4" w:rsidP="00082742">
      <w:pPr>
        <w:spacing w:after="0" w:line="240" w:lineRule="auto"/>
      </w:pPr>
      <w:r>
        <w:separator/>
      </w:r>
    </w:p>
  </w:endnote>
  <w:endnote w:type="continuationSeparator" w:id="0">
    <w:p w14:paraId="477B6636" w14:textId="77777777" w:rsidR="00D951F4" w:rsidRDefault="00D951F4" w:rsidP="0008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3CC9" w14:textId="77777777" w:rsidR="00082742" w:rsidRDefault="00082742" w:rsidP="00F30B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301E244" w14:textId="77777777" w:rsidR="00082742" w:rsidRDefault="00082742" w:rsidP="000827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DE53" w14:textId="3034F1EA" w:rsidR="00082742" w:rsidRPr="00082742" w:rsidRDefault="00082742" w:rsidP="0008274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8274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82742">
      <w:rPr>
        <w:rStyle w:val="PageNumber"/>
        <w:rFonts w:ascii="Arial" w:hAnsi="Arial" w:cs="Arial"/>
        <w:color w:val="999999"/>
        <w:sz w:val="20"/>
      </w:rPr>
      <w:t>http</w:t>
    </w:r>
    <w:r w:rsidRPr="0008274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82742">
      <w:rPr>
        <w:rStyle w:val="PageNumber"/>
        <w:rFonts w:ascii="Arial" w:hAnsi="Arial" w:cs="Arial"/>
        <w:color w:val="999999"/>
        <w:sz w:val="20"/>
      </w:rPr>
      <w:t>artefact</w:t>
    </w:r>
    <w:r w:rsidRPr="0008274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82742">
      <w:rPr>
        <w:rStyle w:val="PageNumber"/>
        <w:rFonts w:ascii="Arial" w:hAnsi="Arial" w:cs="Arial"/>
        <w:color w:val="999999"/>
        <w:sz w:val="20"/>
      </w:rPr>
      <w:t>lib</w:t>
    </w:r>
    <w:r w:rsidRPr="0008274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82742">
      <w:rPr>
        <w:rStyle w:val="PageNumber"/>
        <w:rFonts w:ascii="Arial" w:hAnsi="Arial" w:cs="Arial"/>
        <w:color w:val="999999"/>
        <w:sz w:val="20"/>
      </w:rPr>
      <w:t>ru</w:t>
    </w:r>
    <w:r w:rsidRPr="0008274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8503D" w14:textId="77777777" w:rsidR="00082742" w:rsidRDefault="000827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CDEFF" w14:textId="77777777" w:rsidR="00D951F4" w:rsidRDefault="00D951F4" w:rsidP="00082742">
      <w:pPr>
        <w:spacing w:after="0" w:line="240" w:lineRule="auto"/>
      </w:pPr>
      <w:r>
        <w:separator/>
      </w:r>
    </w:p>
  </w:footnote>
  <w:footnote w:type="continuationSeparator" w:id="0">
    <w:p w14:paraId="14D3CE4C" w14:textId="77777777" w:rsidR="00D951F4" w:rsidRDefault="00D951F4" w:rsidP="00082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E886" w14:textId="77777777" w:rsidR="00082742" w:rsidRDefault="00082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3FC75" w14:textId="09646892" w:rsidR="00082742" w:rsidRPr="00082742" w:rsidRDefault="00082742" w:rsidP="00082742">
    <w:pPr>
      <w:pStyle w:val="Header"/>
      <w:rPr>
        <w:rFonts w:ascii="Arial" w:hAnsi="Arial" w:cs="Arial"/>
        <w:color w:val="999999"/>
        <w:sz w:val="20"/>
        <w:lang w:val="ru-RU"/>
      </w:rPr>
    </w:pPr>
    <w:r w:rsidRPr="0008274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EE7C1" w14:textId="77777777" w:rsidR="00082742" w:rsidRDefault="00082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82742"/>
    <w:rsid w:val="0015074B"/>
    <w:rsid w:val="0029639D"/>
    <w:rsid w:val="00326F90"/>
    <w:rsid w:val="004161B3"/>
    <w:rsid w:val="00590768"/>
    <w:rsid w:val="00AA1D8D"/>
    <w:rsid w:val="00AB34E6"/>
    <w:rsid w:val="00B47730"/>
    <w:rsid w:val="00C13D68"/>
    <w:rsid w:val="00CB0664"/>
    <w:rsid w:val="00D951F4"/>
    <w:rsid w:val="00E54D3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66A30A6"/>
  <w14:defaultImageDpi w14:val="300"/>
  <w15:docId w15:val="{E17F9F79-5AD6-4DC1-9F25-2B16F20D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82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3540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23673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Гипотетический казус</dc:title>
  <dc:subject/>
  <dc:creator>О. Генри</dc:creator>
  <cp:keywords/>
  <dc:description/>
  <cp:lastModifiedBy>Andrey Piskunov</cp:lastModifiedBy>
  <cp:revision>8</cp:revision>
  <dcterms:created xsi:type="dcterms:W3CDTF">2013-12-23T23:15:00Z</dcterms:created>
  <dcterms:modified xsi:type="dcterms:W3CDTF">2025-05-06T22:25:00Z</dcterms:modified>
  <cp:category/>
</cp:coreProperties>
</file>