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05A2" w14:textId="77777777" w:rsidR="00545DC2" w:rsidRPr="004843E0" w:rsidRDefault="00545DC2" w:rsidP="004843E0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4843E0">
        <w:rPr>
          <w:rFonts w:ascii="Verdana" w:hAnsi="Verdana"/>
          <w:color w:val="000000"/>
          <w:sz w:val="32"/>
          <w:lang w:val="ru-RU"/>
        </w:rPr>
        <w:t>«Девушка»</w:t>
      </w:r>
    </w:p>
    <w:p w14:paraId="63430B64" w14:textId="5EBC0DA6" w:rsidR="00545DC2" w:rsidRPr="004843E0" w:rsidRDefault="00E26634" w:rsidP="004843E0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4843E0">
        <w:rPr>
          <w:rFonts w:ascii="Verdana" w:hAnsi="Verdana"/>
          <w:color w:val="000000"/>
          <w:sz w:val="24"/>
          <w:lang w:val="ru-RU"/>
        </w:rPr>
        <w:t>О. Генри</w:t>
      </w:r>
    </w:p>
    <w:p w14:paraId="1E18D8C4" w14:textId="6F6470AB" w:rsidR="00545DC2" w:rsidRPr="004843E0" w:rsidRDefault="00545DC2" w:rsidP="004843E0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Перевод под ред. В.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Азова</w:t>
      </w:r>
    </w:p>
    <w:p w14:paraId="3A409E16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BFD8563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На нижнем стекле двери комнаты номер 962 золотыми буквами были выведены слова: «Роббинс и Гартли, маклеры». Клерк уже ушел. Было начало шестого, и уборщицы, с грузным топотом табуна премированных першеронов, вторглись в вонзающийся в облака двадцатиэтажный небоскреб, наполненный конторами. Дыхание докрасна раскаленного воздуха, надушенного лимонными корками, угольным дымом и ворванью, проникало сквозь полузакрытые окна.</w:t>
      </w:r>
    </w:p>
    <w:p w14:paraId="27F3072D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Роббинс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пятьдесят лет, перезрелый красавец, завсегдатай всех премьер и шикарных ресторанов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притворялся, будто он завидует развлечениям своего товарища и компаньона.</w:t>
      </w:r>
    </w:p>
    <w:p w14:paraId="31670584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Ну, вы, конечно, намерены сегодня вечером предпринять что-нибудь по части сырости?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сказал он.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Знаю я вас, прохлаждающихся за городом молодчиков! Умеете пожить! Кузнечики у вас там разные и опять же луна к вашим услугам, не говоря уже о коктейлях и всяких там делишках на крыльце.</w:t>
      </w:r>
    </w:p>
    <w:p w14:paraId="584B6D52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Гартли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двадцать девять лет, серьезный, стройный, красивый малый, нервный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вздохнул и слегка нахмурился.</w:t>
      </w:r>
    </w:p>
    <w:p w14:paraId="60ADD0DB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Да,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сказал он,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у нас всегда прохладные вечера в Флергерсте, особенно зимой.</w:t>
      </w:r>
    </w:p>
    <w:p w14:paraId="07325B3F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Какой-то человек с таинственным видом вошел в контору и подошел к Гартли.</w:t>
      </w:r>
    </w:p>
    <w:p w14:paraId="31E332C4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Я узнал, где она живет,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объявил он тяжелым полушепотом, по которому люди-братья узнают сыщика за работой, как меченого.</w:t>
      </w:r>
    </w:p>
    <w:p w14:paraId="741F497D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Гартли движением бровей привел его в состояние сценического молчания и статуарности, но в это время Роббинс взял трость, переколол по своему вкусу булавку в галстуке и, сделав светский поклон, отправился к своим столичным развлечениям.</w:t>
      </w:r>
    </w:p>
    <w:p w14:paraId="6F533AC4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Вот адрес,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сказал сыщик, теперь естественным голосом. Он ведь был лишен слушателей, которых он мог бы поразить.</w:t>
      </w:r>
    </w:p>
    <w:p w14:paraId="670262DE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Гартли взял листок, вырванный из грязной записной книжки ищейки. На нем карандашом были нацарапаны слова: «Вивьен Арлингтон, №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341, Восточная улица, на попечении миссис Мак-Комес».</w:t>
      </w:r>
    </w:p>
    <w:p w14:paraId="6197CD9E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Переехала туда неделю назад,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сказал сыщик.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Если вам понадобится слежка, я могу сделать это, как никто другой в городе. Это будет стоить вам всего семь долларов в день и расходы. Могу ежедневно представлять печатный отчет, захватывающий...</w:t>
      </w:r>
    </w:p>
    <w:p w14:paraId="17B8009D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Нет, не стоит,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перебил его маклер.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Это не такого рода дело. Я просто хотел узнать адрес. Сколько вам следует с меня?</w:t>
      </w:r>
    </w:p>
    <w:p w14:paraId="08FC5530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Один рабочий день,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сказал ищейка,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десятка его покроет.</w:t>
      </w:r>
    </w:p>
    <w:p w14:paraId="535CD739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Гартли заплатил сыщику и отпустил его. Затем он вышел на улицу и вскочил в вагон, шедший на Бродвей. На первом большом перекрестке он пересел в вагон восточного направления и высадился на пришедшем в полный упадок проспекте, некогда укрывавшем в своих старинных зданиях красу и славу города.</w:t>
      </w:r>
    </w:p>
    <w:p w14:paraId="2BB975CF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Пройдя несколько кварталов, он подошел к дому, который он искал. Это был новый жилой небоскреб, на портале которого из дешевого камня было вырезано звучное наименование: «Валламброза». Пожарные лестницы спускались зигзагами по его фасаду, обремененные домашним хламом, сохнущим бельем и орущими детьми, выселенными с мостовой летним зноем. То тут, то там выглядывало из этого смешения чахлое растение, как бы недоумевая, к какому царству оно, собственно, принадлежит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к растительному, животному или искусственному?</w:t>
      </w:r>
    </w:p>
    <w:p w14:paraId="04E94059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Гартли нажал кнопку: «Мак-Комес»</w:t>
      </w:r>
      <w:r w:rsidRPr="004843E0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4843E0">
        <w:rPr>
          <w:rFonts w:ascii="Verdana" w:hAnsi="Verdana"/>
          <w:color w:val="000000"/>
          <w:sz w:val="20"/>
          <w:lang w:val="ru-RU"/>
        </w:rPr>
        <w:t>. Дверной замок щелкнул спазматически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 гостеприимством, смешанным с нерешительностью, словно бы он сомневался, кого он впускает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друга или кредитора. Гартли вошел и начал карабкаться по лестнице обычным приемом людей, разыскивающих своих знакомых в жилом небоскребе. Это прием мальчишки, взбирающегося на яблоню. Он лезет, пока не дотянется до яблока, которое он себе наметил.</w:t>
      </w:r>
    </w:p>
    <w:p w14:paraId="03564803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lastRenderedPageBreak/>
        <w:t>На четвертом этаже он увидел Вивьен, стоявшую у открытой двери в свою квартиру. Она пригласила его внутрь кивком и сияющей искренней улыбкой. Она поставила для него стул около окна и грациозно устроилась сама на краю одного из тех предметов обстановки, которые маскируются и таинственно закрываются днем и превращаются в инквизиционные орудия пытки ночью.</w:t>
      </w:r>
    </w:p>
    <w:p w14:paraId="20155EFA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Гартли, прежде чем заговорить, окинул девушку быстрым, критическим, проницательным взглядом и поздравил самого себя с безукоризненным вкусом в выборе.</w:t>
      </w:r>
    </w:p>
    <w:p w14:paraId="6EE96606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Вивьен было около двадцати одного года. Она принадлежала к чистейшему саксонскому типу. Каждая прядь ее красновато-золотистых, изящно подобранных волос сияла своим собственным блеском и имела особый нежный оттенок. В полной гармонии были ее чистый, как слоновая кость, цвет лица и глубокие, синие, как море, глаза, смотревшие на мир с мечтательностью морской сирены или феи не открытого еще горного ручья. Она была крепкого сложения, но в то же время обладала полной непринужденности грацией. Тем не менее, при всей северной чистоте и ясности ее линий и колорита, в ней, казалось, было и что-то от тропиков: какая-то томность в непринужденности ее позы, наслаждение и покой в простодушном ее довольстве собой, в самом акте дыхания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что-то, свидетельствовавшее о ней, как о совершенном творении природы, достойном поклонения наряду с редким цветком или какой-нибудь великолепной молочно-белой горлицей среди скромно окрашенных подруг.</w:t>
      </w:r>
    </w:p>
    <w:p w14:paraId="0AFBDFC8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На ней была белая блузка и черная юбка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предусмотрительный маскарад пастушки гусей, которая на самом деле герцогиня.</w:t>
      </w:r>
    </w:p>
    <w:p w14:paraId="7BC4A8D6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Вивьен,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сказал Гартли, умоляюще глядя на нее,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вы не ответили на мое последнее письмо. Я разыскивал вас почти целую неделю, прежде чем мне удалось узнать, куда вы переехали. Почему вы держали меня в неизвестности? Ведь вы же знали, с каким нетерпением я хотел увидеть вас, услышать о вас?</w:t>
      </w:r>
    </w:p>
    <w:p w14:paraId="428E07E3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Девушка задумчиво смотрела в окно.</w:t>
      </w:r>
    </w:p>
    <w:p w14:paraId="5DD169E7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Мистер Гартли,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промолвила она нерешительно,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я, право, не знаю, что вам сказать. Я понимаю все преимущества вашего предложения и иногда думаю, что могла бы быть счастлива у вас. Но затем я снова начинаю колебаться. Я родилась горожанкой, и я боюсь, что не вынесу тихой жизни за городом.</w:t>
      </w:r>
    </w:p>
    <w:p w14:paraId="45D8A5F9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Дорогая моя,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пылко произнес Гартли,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я ведь сказал вам, что у вас будет все, чего пожелает ваше сердце, все, что будет в моих силах дать вам. Вы будете ездить в город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в театры, за покупками, к вашим друзьям, когда только захотите. Ведь вы верите мне, не так ли?</w:t>
      </w:r>
    </w:p>
    <w:p w14:paraId="2364203E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О, я верю вам вполне,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сказала она с улыбкой и подняла на него свои ясные глаза.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Я знаю, что вы добрейший из людей и что девушка, которую вы выберете себе, будет счастливицей. Я все узнала о вас, когда была у Монтгомери.</w:t>
      </w:r>
    </w:p>
    <w:p w14:paraId="5335BBBF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Ах!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воскликнул Гартли, и в глазах его затеплился свет воспоминаний.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Я хорошо помню этот вечер, когда я впервые увидел вас у Монтгомери. Миссис Монтгомери целый вечер пела вам хвалы. И она едва ли отдала вам должное. Я никогда не забуду этого ужина. Ну же, Вивьен, скажите «да»! Я не могу без вас. Вы никогда не пожалеете, что приняли мое предложение. Никто другой никогда не создаст вам такой уютной семейной обстановки.</w:t>
      </w:r>
    </w:p>
    <w:p w14:paraId="4F706454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Девушка вздохнула и посмотрела вниз на свои сложенные руки.</w:t>
      </w:r>
    </w:p>
    <w:p w14:paraId="25C5D178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Вдруг ревнивое подозрение охватило Гартли.</w:t>
      </w:r>
    </w:p>
    <w:p w14:paraId="3101B21A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Скажите мне, Вивьен,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спросил он, посмотрев на нее пронизывающим оком.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Нет ли здесь кого-нибудь другого? Может быть, тут замешан еще кто-нибудь?...</w:t>
      </w:r>
    </w:p>
    <w:p w14:paraId="291A4A31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Розовая краска медленно поползла по ее прелестным щекам и шее.</w:t>
      </w:r>
    </w:p>
    <w:p w14:paraId="709CFCDC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Вам не следовало спрашивать этого, мистер Гартли,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сказала она в смущении.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Но я сознаюсь вам. Здесь, правда, замешан другой... но он не имеет никакого права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я ничего ему не обещала.</w:t>
      </w:r>
    </w:p>
    <w:p w14:paraId="519D7390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Его фамилия?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сурово спросил Гартли.</w:t>
      </w:r>
    </w:p>
    <w:p w14:paraId="20674E08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Таунсенд.</w:t>
      </w:r>
    </w:p>
    <w:p w14:paraId="36293FE8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Раффорд Таунсенд!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воскликнул Гартли, свирепо стиснув челюсти.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Как этот человек узнал вас? После всего, что я сделал для него!</w:t>
      </w:r>
    </w:p>
    <w:p w14:paraId="67856731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Его автомобиль как раз остановился внизу,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сказала Вивьен, высовываясь из окна.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Он приехал за ответом. О, я не знаю, что мне делать!..</w:t>
      </w:r>
    </w:p>
    <w:p w14:paraId="03D4C0AF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lastRenderedPageBreak/>
        <w:t>В кухне зазвенел звонок.</w:t>
      </w:r>
    </w:p>
    <w:p w14:paraId="13F0B30C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Останьтесь,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сказал Гартли.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Я сам встречу его в передней.</w:t>
      </w:r>
    </w:p>
    <w:p w14:paraId="1411930D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Таунсенд, похожий на испанского гранда, поднимался по лестнице в своем светлом пике и панаме, с своими завитыми черными усами, прыгая через три ступеньки. Увидев Гартли, он остановился в замешательстве.</w:t>
      </w:r>
    </w:p>
    <w:p w14:paraId="01431C57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Ступайте обратно,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твердо сказал Гартли, направив свой указательный палец вниз.</w:t>
      </w:r>
    </w:p>
    <w:p w14:paraId="06A2D514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Алло!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сказал Таунсенд, притворяясь удивленным.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В чем дело? Что вы здесь делаете, старина?</w:t>
      </w:r>
    </w:p>
    <w:p w14:paraId="2FD51ED5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Ступайте обратно,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непоколебимо повторил Гартли.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Закон джунглей. Вы хотите, чтобы я растерзал вас в клочья? Добыча моя.</w:t>
      </w:r>
    </w:p>
    <w:p w14:paraId="1E0CAA0E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Я приехал сюда, чтобы поговорить с водопроводчиком. У меня что-то водопровод в ванной комнате шалит,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мужественно возразил Таунсенд.</w:t>
      </w:r>
    </w:p>
    <w:p w14:paraId="66E49903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Прекрасно,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сказал Гартли,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поздравляю вас: вы соврали, предательская ваша душа. Ну а теперь ступайте обратно.</w:t>
      </w:r>
    </w:p>
    <w:p w14:paraId="6ACEF9F1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Таунсенд спустился вниз и доверил внизу тяге, гуляющей по лестничной шахте, несколько крепких слов, чтобы она снесла их наверх. Гартли вернулся обратно к своему жертвеннику.</w:t>
      </w:r>
    </w:p>
    <w:p w14:paraId="21577FA6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Вивьен,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сказал он властно,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я должен иметь вас. Я слышать не хочу больше никаких отказов или отговорок.</w:t>
      </w:r>
    </w:p>
    <w:p w14:paraId="34C8C8C4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А когда вы хотите забрать меня?</w:t>
      </w:r>
    </w:p>
    <w:p w14:paraId="15CAC94B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Сейчас. Как только вы будете готовы.</w:t>
      </w:r>
    </w:p>
    <w:p w14:paraId="1F98FDAB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Она спокойно стала перед ним и посмотрела ему в глаза.</w:t>
      </w:r>
    </w:p>
    <w:p w14:paraId="4B483E2C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Неужели вы хоть одну минуту думаете,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сказала она,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что я войду в ваш дом, пока Элоиза находится там?</w:t>
      </w:r>
    </w:p>
    <w:p w14:paraId="2D85E88A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Гартли покачнулся, как от неожиданного удара. Он скрестил руки и прошелся несколько раз по ковру.</w:t>
      </w:r>
    </w:p>
    <w:p w14:paraId="0536C5B6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Она должна будет уйти,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объявил он мрачно. Капли пота выступили у него на лбу.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Почему, в самом деле, я должен позволять этой женщине портить мне жизнь? У меня не было ни одного спокойного дня, с тех пор как я знаю ее. Вы правы, Вивьен. Элоиза должна быть изгнана, прежде чем я возьму вас к себе домой. Она должна уйти. Я решился. Я выставлю ее.</w:t>
      </w:r>
    </w:p>
    <w:p w14:paraId="214B86D9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Когда вы сделаете это?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спросила девушка.</w:t>
      </w:r>
    </w:p>
    <w:p w14:paraId="6981015B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Гартли стиснул зубы и нахмурил брови так, что они соединились.</w:t>
      </w:r>
    </w:p>
    <w:p w14:paraId="151DE7B0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Сегодня вечером,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сказал он решительно.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Я отправлю ее сегодня вечером.</w:t>
      </w:r>
    </w:p>
    <w:p w14:paraId="374E066E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Тогда,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сказала Вивьен,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мой ответ будет: «да». Приходите за мной, когда хотите.</w:t>
      </w:r>
    </w:p>
    <w:p w14:paraId="47598C57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Она посмотрела ему в глаза нежно и искренно. Гартли едва мог поверить, что она согласилась серьезно. Она сдалась так быстро и так безусловно.</w:t>
      </w:r>
    </w:p>
    <w:p w14:paraId="5169D267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Дайте мне,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сказал он с чувством,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ваше честное слово.</w:t>
      </w:r>
    </w:p>
    <w:p w14:paraId="63B9895D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Честное слово,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нежно повторила Вивьен.</w:t>
      </w:r>
    </w:p>
    <w:p w14:paraId="5FD7ADB8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В дверях Гартли остановился и посмотрел на нее долгим взглядом, но это был еще взгляд человека, не смеющего верить в прочность своего счастья.</w:t>
      </w:r>
    </w:p>
    <w:p w14:paraId="70304C20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Значит, до завтра,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сказал он, с поднятым в знак напоминания указательным пальцем.</w:t>
      </w:r>
    </w:p>
    <w:p w14:paraId="07E55121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До завтра,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повторила она с мягкой и искренней улыбкой.</w:t>
      </w:r>
    </w:p>
    <w:p w14:paraId="036608E1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Через час сорок минут Гартли вышел из поезда в Флергерсте. Через десять минут он подошел быстрым шагом к решетке красивого двухэтажного коттеджа, расположенного на просторной ухоженной лужайке. На полдороге к дому он был встречен женщиной с черными как смоль волосами в развевающемся белом летнем платье, которая едва не задушила его без всякой видимой причины.</w:t>
      </w:r>
    </w:p>
    <w:p w14:paraId="7C6F4174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Когда они вошли в холл, она сказала:</w:t>
      </w:r>
    </w:p>
    <w:p w14:paraId="532EF54D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Мама здесь. Автомобиль приедет за ней через полчаса. Она приехала обедать, а обеда нет.</w:t>
      </w:r>
    </w:p>
    <w:p w14:paraId="4B85760B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Я должен кое-что сообщить тебе,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сказал Гартли.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Я хотел было сначала осторожно подготовить тебя, но раз мама здесь, мы можем покончить с этим сейчас же.</w:t>
      </w:r>
    </w:p>
    <w:p w14:paraId="5A0E737D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t>Он остановился и прошептал ей что-то на ухо.</w:t>
      </w:r>
    </w:p>
    <w:p w14:paraId="77716709" w14:textId="77777777" w:rsidR="00545DC2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843E0">
        <w:rPr>
          <w:rFonts w:ascii="Verdana" w:hAnsi="Verdana"/>
          <w:color w:val="000000"/>
          <w:sz w:val="20"/>
          <w:lang w:val="ru-RU"/>
        </w:rPr>
        <w:lastRenderedPageBreak/>
        <w:t>Его жена вскрикнула. Мать ее вбежала в холл. Брюнетка вскрикнула еще раз, радостным криком любимой и избалованной женщины.</w:t>
      </w:r>
    </w:p>
    <w:p w14:paraId="1514A181" w14:textId="548AC24C" w:rsidR="004473BA" w:rsidRPr="004843E0" w:rsidRDefault="00545DC2" w:rsidP="004843E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843E0">
        <w:rPr>
          <w:rFonts w:ascii="Verdana" w:hAnsi="Verdana"/>
          <w:color w:val="000000"/>
          <w:sz w:val="20"/>
          <w:lang w:val="ru-RU"/>
        </w:rPr>
        <w:t>—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О мама!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восторженно воскликнула она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знаете что? Вивьен будет у нас кухаркой. Та самая, которая прожила целый год у Монтгомери. А теперь, Билли, дорогой,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>— закончила она,</w:t>
      </w:r>
      <w:r w:rsidRPr="004843E0">
        <w:rPr>
          <w:rFonts w:ascii="Verdana" w:hAnsi="Verdana"/>
          <w:color w:val="000000"/>
          <w:sz w:val="20"/>
        </w:rPr>
        <w:t> </w:t>
      </w:r>
      <w:r w:rsidRPr="004843E0">
        <w:rPr>
          <w:rFonts w:ascii="Verdana" w:hAnsi="Verdana"/>
          <w:color w:val="000000"/>
          <w:sz w:val="20"/>
          <w:lang w:val="ru-RU"/>
        </w:rPr>
        <w:t xml:space="preserve">— ты должен сейчас же пройти на кухню и рассчитать Элоизу. </w:t>
      </w:r>
      <w:r w:rsidRPr="004843E0">
        <w:rPr>
          <w:rFonts w:ascii="Verdana" w:hAnsi="Verdana"/>
          <w:color w:val="000000"/>
          <w:sz w:val="20"/>
        </w:rPr>
        <w:t>Она опять была пьяна сегодня целый день.</w:t>
      </w:r>
    </w:p>
    <w:sectPr w:rsidR="004473BA" w:rsidRPr="004843E0" w:rsidSect="004843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CF043" w14:textId="77777777" w:rsidR="00FA30C4" w:rsidRDefault="00FA30C4" w:rsidP="00545DC2">
      <w:pPr>
        <w:spacing w:after="0" w:line="240" w:lineRule="auto"/>
      </w:pPr>
      <w:r>
        <w:separator/>
      </w:r>
    </w:p>
  </w:endnote>
  <w:endnote w:type="continuationSeparator" w:id="0">
    <w:p w14:paraId="55E1DF66" w14:textId="77777777" w:rsidR="00FA30C4" w:rsidRDefault="00FA30C4" w:rsidP="00545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55C4D" w14:textId="77777777" w:rsidR="004843E0" w:rsidRDefault="004843E0" w:rsidP="00B425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B82781A" w14:textId="77777777" w:rsidR="004843E0" w:rsidRDefault="004843E0" w:rsidP="004843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89424" w14:textId="60AC50CB" w:rsidR="004843E0" w:rsidRPr="004843E0" w:rsidRDefault="004843E0" w:rsidP="004843E0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4843E0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4843E0">
      <w:rPr>
        <w:rStyle w:val="PageNumber"/>
        <w:rFonts w:ascii="Arial" w:hAnsi="Arial" w:cs="Arial"/>
        <w:color w:val="999999"/>
        <w:sz w:val="20"/>
      </w:rPr>
      <w:t>http</w:t>
    </w:r>
    <w:r w:rsidRPr="004843E0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4843E0">
      <w:rPr>
        <w:rStyle w:val="PageNumber"/>
        <w:rFonts w:ascii="Arial" w:hAnsi="Arial" w:cs="Arial"/>
        <w:color w:val="999999"/>
        <w:sz w:val="20"/>
      </w:rPr>
      <w:t>artefact</w:t>
    </w:r>
    <w:r w:rsidRPr="004843E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4843E0">
      <w:rPr>
        <w:rStyle w:val="PageNumber"/>
        <w:rFonts w:ascii="Arial" w:hAnsi="Arial" w:cs="Arial"/>
        <w:color w:val="999999"/>
        <w:sz w:val="20"/>
      </w:rPr>
      <w:t>lib</w:t>
    </w:r>
    <w:r w:rsidRPr="004843E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4843E0">
      <w:rPr>
        <w:rStyle w:val="PageNumber"/>
        <w:rFonts w:ascii="Arial" w:hAnsi="Arial" w:cs="Arial"/>
        <w:color w:val="999999"/>
        <w:sz w:val="20"/>
      </w:rPr>
      <w:t>ru</w:t>
    </w:r>
    <w:r w:rsidRPr="004843E0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8AB0A" w14:textId="77777777" w:rsidR="004843E0" w:rsidRDefault="004843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0E1E2" w14:textId="77777777" w:rsidR="00FA30C4" w:rsidRDefault="00FA30C4" w:rsidP="00545DC2">
      <w:pPr>
        <w:spacing w:after="0" w:line="240" w:lineRule="auto"/>
      </w:pPr>
      <w:r>
        <w:separator/>
      </w:r>
    </w:p>
  </w:footnote>
  <w:footnote w:type="continuationSeparator" w:id="0">
    <w:p w14:paraId="048998D5" w14:textId="77777777" w:rsidR="00FA30C4" w:rsidRDefault="00FA30C4" w:rsidP="00545DC2">
      <w:pPr>
        <w:spacing w:after="0" w:line="240" w:lineRule="auto"/>
      </w:pPr>
      <w:r>
        <w:continuationSeparator/>
      </w:r>
    </w:p>
  </w:footnote>
  <w:footnote w:id="1">
    <w:p w14:paraId="6A4CCB87" w14:textId="77777777" w:rsidR="00545DC2" w:rsidRDefault="00545DC2" w:rsidP="004843E0">
      <w:pPr>
        <w:pStyle w:val="FootNote"/>
        <w:spacing w:after="60"/>
        <w:ind w:firstLine="0"/>
      </w:pPr>
      <w:r w:rsidRPr="004843E0">
        <w:rPr>
          <w:vertAlign w:val="superscript"/>
        </w:rPr>
        <w:footnoteRef/>
      </w:r>
      <w:r>
        <w:t xml:space="preserve"> </w:t>
      </w:r>
      <w:r w:rsidRPr="004843E0">
        <w:rPr>
          <w:rFonts w:ascii="Calibri" w:hAnsi="Calibri" w:cs="Calibri"/>
        </w:rPr>
        <w:t>В нью</w:t>
      </w:r>
      <w:r w:rsidRPr="004843E0">
        <w:rPr>
          <w:rFonts w:ascii="Calibri" w:hAnsi="Calibri" w:cs="Calibri"/>
        </w:rPr>
        <w:noBreakHyphen/>
        <w:t>йоркском жилом небоскребе каждая квартира имеет свой звонок на парадной с улицы.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5AAA6" w14:textId="77777777" w:rsidR="004843E0" w:rsidRDefault="004843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0FB55" w14:textId="1E9FB95C" w:rsidR="004843E0" w:rsidRPr="004843E0" w:rsidRDefault="004843E0" w:rsidP="004843E0">
    <w:pPr>
      <w:pStyle w:val="Header"/>
      <w:rPr>
        <w:rFonts w:ascii="Arial" w:hAnsi="Arial" w:cs="Arial"/>
        <w:color w:val="999999"/>
        <w:sz w:val="20"/>
        <w:lang w:val="ru-RU"/>
      </w:rPr>
    </w:pPr>
    <w:r w:rsidRPr="004843E0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4843E0">
      <w:rPr>
        <w:rFonts w:ascii="Arial" w:hAnsi="Arial" w:cs="Arial"/>
        <w:color w:val="999999"/>
        <w:sz w:val="20"/>
      </w:rPr>
      <w:t>http</w:t>
    </w:r>
    <w:r w:rsidRPr="004843E0">
      <w:rPr>
        <w:rFonts w:ascii="Arial" w:hAnsi="Arial" w:cs="Arial"/>
        <w:color w:val="999999"/>
        <w:sz w:val="20"/>
        <w:lang w:val="ru-RU"/>
      </w:rPr>
      <w:t>://</w:t>
    </w:r>
    <w:r w:rsidRPr="004843E0">
      <w:rPr>
        <w:rFonts w:ascii="Arial" w:hAnsi="Arial" w:cs="Arial"/>
        <w:color w:val="999999"/>
        <w:sz w:val="20"/>
      </w:rPr>
      <w:t>artefact</w:t>
    </w:r>
    <w:r w:rsidRPr="004843E0">
      <w:rPr>
        <w:rFonts w:ascii="Arial" w:hAnsi="Arial" w:cs="Arial"/>
        <w:color w:val="999999"/>
        <w:sz w:val="20"/>
        <w:lang w:val="ru-RU"/>
      </w:rPr>
      <w:t>.</w:t>
    </w:r>
    <w:r w:rsidRPr="004843E0">
      <w:rPr>
        <w:rFonts w:ascii="Arial" w:hAnsi="Arial" w:cs="Arial"/>
        <w:color w:val="999999"/>
        <w:sz w:val="20"/>
      </w:rPr>
      <w:t>lib</w:t>
    </w:r>
    <w:r w:rsidRPr="004843E0">
      <w:rPr>
        <w:rFonts w:ascii="Arial" w:hAnsi="Arial" w:cs="Arial"/>
        <w:color w:val="999999"/>
        <w:sz w:val="20"/>
        <w:lang w:val="ru-RU"/>
      </w:rPr>
      <w:t>.</w:t>
    </w:r>
    <w:r w:rsidRPr="004843E0">
      <w:rPr>
        <w:rFonts w:ascii="Arial" w:hAnsi="Arial" w:cs="Arial"/>
        <w:color w:val="999999"/>
        <w:sz w:val="20"/>
      </w:rPr>
      <w:t>ru</w:t>
    </w:r>
    <w:r w:rsidRPr="004843E0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6E639" w14:textId="77777777" w:rsidR="004843E0" w:rsidRDefault="004843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473BA"/>
    <w:rsid w:val="004843E0"/>
    <w:rsid w:val="00545DC2"/>
    <w:rsid w:val="007324A9"/>
    <w:rsid w:val="00AA1D8D"/>
    <w:rsid w:val="00B47730"/>
    <w:rsid w:val="00CB0664"/>
    <w:rsid w:val="00E26634"/>
    <w:rsid w:val="00FA30C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DBFCEFF"/>
  <w14:defaultImageDpi w14:val="300"/>
  <w15:docId w15:val="{E17F9F79-5AD6-4DC1-9F25-2B16F20D3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545DC2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484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5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1684</Words>
  <Characters>9450</Characters>
  <Application>Microsoft Office Word</Application>
  <DocSecurity>0</DocSecurity>
  <Lines>185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11050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«Девушка»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2025-05-06T22:26:00Z</dcterms:modified>
  <cp:category/>
</cp:coreProperties>
</file>