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40AA1" w14:textId="77777777" w:rsidR="004E72A5" w:rsidRPr="00540DD5" w:rsidRDefault="004E72A5" w:rsidP="00540DD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40DD5">
        <w:rPr>
          <w:rFonts w:ascii="Verdana" w:hAnsi="Verdana"/>
          <w:color w:val="000000"/>
          <w:sz w:val="32"/>
          <w:lang w:val="ru-RU"/>
        </w:rPr>
        <w:t>Вождь краснокожих</w:t>
      </w:r>
    </w:p>
    <w:p w14:paraId="0AA89750" w14:textId="775944C6" w:rsidR="004E72A5" w:rsidRPr="00540DD5" w:rsidRDefault="004E55FD" w:rsidP="00540DD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40DD5">
        <w:rPr>
          <w:rFonts w:ascii="Verdana" w:hAnsi="Verdana"/>
          <w:color w:val="000000"/>
          <w:sz w:val="24"/>
          <w:lang w:val="ru-RU"/>
        </w:rPr>
        <w:t>О. Генри</w:t>
      </w:r>
    </w:p>
    <w:p w14:paraId="00C17CDB" w14:textId="36B05FAF" w:rsidR="004E72A5" w:rsidRPr="00540DD5" w:rsidRDefault="004E72A5" w:rsidP="00540DD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Перевод Н.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Дарузес</w:t>
      </w:r>
    </w:p>
    <w:p w14:paraId="19DF982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1DCEBA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Дельце как будто подвертывалось выгодное. Но погодите, дайте я вам сначала расскажу. Мы были тогда с Биллом Дрисколлом на Юге, в штате Алабама. Там нас и осенила блестящая идея насчет похищения. Должно быть, как говаривал потом Билл, «нашло временное помрачение ума»,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только мы-то об этом догадались много позже.</w:t>
      </w:r>
    </w:p>
    <w:p w14:paraId="0349690F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Есть там один городишко, плоский, как блин, и, конечно, называется «Вершины». Живет в нем самая безобидная и всем довольная деревенщина, какой впору только плясать вокруг майского шеста.</w:t>
      </w:r>
    </w:p>
    <w:p w14:paraId="3250183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У нас с Биллом было в то время долларов шестьсот объединенного капитала, а требовалось нам еще ровно две тысячи на проведение жульнической спекуляции земельными участками в Западном Иллинойсе. Мы поговорили об этом, сидя на крыльце гостиницы. Чадолюбие, говорили мы, сильно развито в полудеревенских общинах; а поэтому, а также и по другим причинам план похищения легче будет осуществить здесь, чем в радиусе действия газет, которые поднимают в таких случаях шум, рассылая во все стороны переодетых корреспондентов. Мы знали, что городишко не может послать за нами в погоню ничего страшнее констеблей, да каких-нибудь сентиментальных ищеек, да двух-трех обличительных заметок в «Еженедельном бюджете фермера». Как будто получалось недурно.</w:t>
      </w:r>
    </w:p>
    <w:p w14:paraId="45BCC05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Мы выбрали нашей жертвой единственного сына самого видного из горожан, по имени Эбенезер Дорсет. Папаша был человек почтенный и прижимистый, любитель просроченных закладных, честный и неподкупный церковный сборщик. Сынок был мальчишка лет десяти, с выпуклыми веснушками по всему лицу и волосами приблизительно такого цвета, как обложка журнала, который покупаешь обычно в киоске, спеша на поезд. Мы с Биллом рассчитывали, что Эбенезер сразу выложит нам за сынка две тысячи долларов, никак не меньше. Но погодите, дайте я вам сначала расскажу.</w:t>
      </w:r>
    </w:p>
    <w:p w14:paraId="752AD893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Милях в двух от города есть невысокая гора, поросшая густым кедровником. В заднем склоне этой горы имеется пещера. Там мы сложили провизию.</w:t>
      </w:r>
    </w:p>
    <w:p w14:paraId="07C36C34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Однажды вечером, после захода солнца, мы проехались в шарабане мимо дома старика Дорсета. Мальчишка был на улице и швырял камнями в котенка, сидевшего на заборе.</w:t>
      </w:r>
    </w:p>
    <w:p w14:paraId="6F1AB079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Эй, мальчик!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Хочешь получить пакетик леденцов и прокатиться?</w:t>
      </w:r>
    </w:p>
    <w:p w14:paraId="6DF10AE4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Мальчишка засветил Биллу в самый глаз обломком кирпича.</w:t>
      </w:r>
    </w:p>
    <w:p w14:paraId="533BAD43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Это обойдется старику в лишних пятьсот долларов,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сказал Билл, перелезая через колесо.</w:t>
      </w:r>
    </w:p>
    <w:p w14:paraId="3372B47D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Мальчишка этот дрался, как бурый медведь среднего веса, но в конце концов мы его запихали на дно шарабана и поехали. Мы отвели мальчишку в пещеру, а лошадь я привязал в кедровнике. Когда стемнело, я отвез шарабан в деревушку, где мы его нанимали, милях в трех от нас, а оттуда прогулялся к горе пешком.</w:t>
      </w:r>
    </w:p>
    <w:p w14:paraId="5282EE6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Смотрю, Билл заклеивает липким пластырем царапины и ссадины на своей физиономии. Позади большой скалы у входа в пещеру горит костер, и мальчишка с двумя ястребиными перьями в рыжих волосах следит за кипящим кофейником. Подхожу я, а он нацелился в меня палкой и говорит:</w:t>
      </w:r>
    </w:p>
    <w:p w14:paraId="040010A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А, проклятый бледнолицый, как ты смеешь являться в лагерь Вождя Краснокожих, грозы равнин?</w:t>
      </w:r>
    </w:p>
    <w:p w14:paraId="118C85FB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Сейчас он еще ничего,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Билл, закатывая штаны, чтобы разглядеть ссадины на голенях.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Мы играем в индейцев. Цирк по сравнению с нами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просто виды Палестины в волшебном фонаре. Я старый охотник Хенк, пленник Вождя Краснокожих, и на рассвете с меня снимут скальп. Святые мученики! И здоров же лягаться этот мальчишка!</w:t>
      </w:r>
    </w:p>
    <w:p w14:paraId="6CA08919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Да, сэр, мальчишка, видимо, веселился вовсю. Жить в пещере ему понравилось, он и думать забыл, что он сам пленник. Меня он тут же окрестил Змеиным Глазом и Соглядатаем и объявил, что, когда его храбрые воины вернутся из похода, я буду изжарен на костре, как только взойдет солнце.</w:t>
      </w:r>
    </w:p>
    <w:p w14:paraId="65B86DC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lastRenderedPageBreak/>
        <w:t>Потом мы сели ужинать, и мальчишка, набив рот хлебом с грудинкой, начал болтать. Он произнес застольную речь в таком роде:</w:t>
      </w:r>
    </w:p>
    <w:p w14:paraId="6F595D1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Мне тут здорово нравится. Я никогда еще не жил в лесу; зато у меня был один раз ручной опоссум, а в прошлый день рождения мне исполнилось девять лет. Терпеть не могу ходить в школу. Крысы сожрали шестнадцать штук яиц из-под рябой курицы тетки Джимми Талбота. А настоящие индейцы тут в лесу есть? Я хочу еще подливки. Ветер отчего дует? Оттого, что деревья качаются? У нас было пять штук щенят. Хенк, отчего у тебя нос такой красный? У моего отца денег видимо-невидимо. А звезды горячие? В субботу я два раз отлупил Эда Уокера. Не люблю девчонок! Жабу не очень-то поймаешь, разве только на веревочку. Быки ревут или нет? Почему апельсины круглые? А кровати у вас в пещере есть? Амос Меррей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шестипалый. Попугай умеет говорить, а обезьяна и рыба нет. Дюжина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это сколько будет?</w:t>
      </w:r>
    </w:p>
    <w:p w14:paraId="525417D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Каждые пять минут мальчишка вспоминал, что он краснокожий, и, схватив палку, которую он называл ружьем, крался на цыпочках ко входу в пещеру выслеживать лазутчиков ненавистных бледнолицых. Время от времени он испускал военный клич, от которого бросало в дрожь старого охотника Хенка. Билла этот мальчишка запугал с самого начала.</w:t>
      </w:r>
    </w:p>
    <w:p w14:paraId="7F24463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Вождь Краснокожих,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 ему,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а домой тебе разве не хочется?</w:t>
      </w:r>
    </w:p>
    <w:p w14:paraId="2DA75A8B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А ну их, чего я там не видал?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он.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Дома ничего нет интересного. В школу ходить я не люблю. Мне нравится жить в лесу. Ты ведь не отведешь меня домой, Змеиный Глаз?</w:t>
      </w:r>
    </w:p>
    <w:p w14:paraId="08494BF5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Пока не собираюсь,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Мы еще поживем тут в пещере.</w:t>
      </w:r>
    </w:p>
    <w:p w14:paraId="7EF3B81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Ну ладно,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он.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Вот здорово! Мне никогда в жизни не было так весело.</w:t>
      </w:r>
    </w:p>
    <w:p w14:paraId="66EA2C23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Мы легли спать часов в одиннадцать. Расстелили на землю шерстяные и стеганые одеяла, посередине уложили Вождя Краснокожих, а сами легли с краю. Что он сбежит, мы не боялись. Часа три он, не давая нам спать, все вскакивал, хватал свое ружье; при каждом треске сучка и шорохе листьев его юному воображению чудилось, будто к пещере подкрадывается шайка разбойников, и он верещал на ухо то мне, то Биллу: «Тише, приятель!» Под конец я заснул тревожным сном и во сне видел, будто меня похитил и приковал к дереву свирепый пират с рыжими волосами.</w:t>
      </w:r>
    </w:p>
    <w:p w14:paraId="40AC1634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На рассвете меня разбудил страшный визг Билла. Не крики, или вопли, или вой, или рев, какого можно было бы ожидать от голосовых связок мужчины,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нет, прямо-таки неприличный, ужасающий, унизительный визг, каким визжат женщины, увидев привидение или гусеницу. Ужасно слышать, как на утренней заре в пещере визжит без умолку толстый, сильный, отчаянной храбрости мужчина.</w:t>
      </w:r>
    </w:p>
    <w:p w14:paraId="24DC9A6A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вскочил с постели посмотреть, что такое делается. Вождь Краснокожих сидел на груди Билла, вцепившись одной рукой ему в волосы. В другой руке он держал острый ножик, которым мы обыкновенно резали грудинку, и самым деловитым и недвусмысленным образом пытался снять с Билла скальп, выполняя приговор, который вынес ему вчера вечером.</w:t>
      </w:r>
    </w:p>
    <w:p w14:paraId="3E1C9FF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отнял у мальчишки ножик и опять уложил его спать. Но с этой самой минуты дух Билла был сломлен. Он улегся на своем краю постели, однако больше уже не сомкнул глаз за все то время, что мальчик был с нами. Я было задремал ненадолго, но к восходу солнца вдруг вспомнил, что Вождь Краснокожих обещался сжечь меня на костре, как только взойдет солнце. Не то чтобы я нервничал или боялся, а все-таки сел, закурил трубку и прислонился к скале.</w:t>
      </w:r>
    </w:p>
    <w:p w14:paraId="6B3176D5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Чего ты поднялся в такую рань, Сэм?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спросил меня Билл.</w:t>
      </w:r>
    </w:p>
    <w:p w14:paraId="63A8BAB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Что-то плечо ломит. Думаю, может, легче станет, если посидеть немного.</w:t>
      </w:r>
    </w:p>
    <w:p w14:paraId="5B11047B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Врешь ты,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Ты боишься. Тебя он хотел сжечь на рассвете, и ты боишься, что он так и сделает. И сжег бы, если б нашел спички. Ведь это просто ужас, Сэм. Уж не думаешь ли ты, что кто-нибудь станет платить деньги за то, чтобы такой дьяволенок вернулся домой?</w:t>
      </w:r>
    </w:p>
    <w:p w14:paraId="36E5CD6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Думаю,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Вот как раз таких-то хулиганов и обожают родители. А теперь вы с Вождем Краснокожих вставайте и готовьте завтрак, а я поднимусь на гору и произведу разведку.</w:t>
      </w:r>
    </w:p>
    <w:p w14:paraId="2904F541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lastRenderedPageBreak/>
        <w:t>Я взошел на вершину маленькой горы и обвел взглядом окрестности. В направлении города я ожидал увидеть дюжих фермеров, с косами и вилами рыскающих в поисках подлых похитителей. А вместо того я увидел мирный пейзаж, и оживлял его единственный человек, пахавший на сером муле. Никто не бродил с баграми вдоль реки; всадники не скакали взад и вперед и не сообщали безутешным родителям, что пока еще ничего не известно. Сонным спокойствием лесов веяло от той части Алабамы, которая простиралась перед моими глазами.</w:t>
      </w:r>
    </w:p>
    <w:p w14:paraId="3E41917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Может быть,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сказал я самому себе,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еще не обнаружено, что волки унесли ягненочка из загона. Помоги, Боже, волкам!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И я спустился с горы завтракать.</w:t>
      </w:r>
    </w:p>
    <w:p w14:paraId="747717D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Подхожу ближе к пещере и вижу, что Билл стоит, прижавшись к стенке, и едва дышит, а мальчишка собирается его трахнуть камнем чуть ли не с кокосовый орех величиной.</w:t>
      </w:r>
    </w:p>
    <w:p w14:paraId="17DA6C2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Он сунул мне за шиворот с пылу горячую картошку,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объяснил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и раздавил ее ногой, а я ему надрал уши. Ружье с тобой, Сэм?</w:t>
      </w:r>
    </w:p>
    <w:p w14:paraId="3172B30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отнял у мальчишки камень и кое-как уладил это недоразумение.</w:t>
      </w:r>
    </w:p>
    <w:p w14:paraId="184A341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тебе покажу!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мальчишка Биллу.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Еще не один человек не ударил Вождя Краснокожих, не поплатившись за это. Так что ты берегись!</w:t>
      </w:r>
    </w:p>
    <w:p w14:paraId="71BCFA1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После завтрака мальчишка достает из кармана кусок кожи, обмотанный бечевкой, и идет из пещеры, разматывая бечевку на ходу.</w:t>
      </w:r>
    </w:p>
    <w:p w14:paraId="79D35D35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Что это он теперь затеял?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тревожно спрашивает Билл.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Как ты думаешь, Сэм, он не убежит домой?</w:t>
      </w:r>
    </w:p>
    <w:p w14:paraId="3CABA913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Не бойся,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Он, кажется, вовсе не такой уж домосед. Однако нам нужно придумать какой-то план насчет выкупа. Не видно, чтобы в городе особенно беспокоились из-за того, что он пропал, а может быть, еще не пронюхали насчет похищения. Родные, может, думают, что он остался ночевать у тети Джейн или у кого-нибудь из соседей. Во всяком случае, сегодня его должны хватиться. К вечеру мы пошлем его отцу письмо и потребуем две тысячи долларов выкупа.</w:t>
      </w:r>
    </w:p>
    <w:p w14:paraId="20820A4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И тут мы услышали что-то вроде военного клича, какой, должно быть, испустил Давид, когда нокаутировал чемпиона Голиафа. Оказывается, Вождь Краснокожих вытащил из кармана пращу и теперь крутил ее над головой.</w:t>
      </w:r>
    </w:p>
    <w:p w14:paraId="37D03CFA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увернулся и услышал глухой тяжелый стук и что-то похожее на вздох лошади, когда с нее снимают седло. Черный камень величиной с яйцо стукнул Билла по голове как раз позади левого уха. Он сразу весь обмяк и упал головою в костер, прямо на кастрюлю с кипятком для мытья посуды. Я вытащил его из огня и целых полчаса поливал холодной водой.</w:t>
      </w:r>
    </w:p>
    <w:p w14:paraId="4AC002B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Понемножку Билл пришел в себя, сел, пощупал за ухом и говорит:</w:t>
      </w:r>
    </w:p>
    <w:p w14:paraId="4335BDD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Сэм, знаешь, кто у меня любимый герой в Библии?</w:t>
      </w:r>
    </w:p>
    <w:p w14:paraId="7FBFB464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Ты погоди,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Мало-помалу придешь в чувство.</w:t>
      </w:r>
    </w:p>
    <w:p w14:paraId="78786CB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Царь Ирод,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он.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Ты ведь не уйдешь, Сэм, не оставишь меня одного?</w:t>
      </w:r>
    </w:p>
    <w:p w14:paraId="3EF09E2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вышел из пещеры, поймал мальчишку и начал так его трясти, что веснушки застучали друг о друга.</w:t>
      </w:r>
    </w:p>
    <w:p w14:paraId="2FEFEBA7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Если ты не будешь вести себя как следует,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я тебя сию минуту отправлю домой. Ну, будешь ты слушаться или нет?</w:t>
      </w:r>
    </w:p>
    <w:p w14:paraId="223022F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ведь только пошутил,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сказал он, надувшись.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Я не хотел обижать старика Хенка. А он зачем меня ударил? Я буду слушаться, Змеиный Глаз, только ты не отправляй меня домой и позволь мне сегодня играть в разведчиков.</w:t>
      </w:r>
    </w:p>
    <w:p w14:paraId="2BBA012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этой игры не знаю,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сказал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Это уж вы решайте с мистером Биллом. Сегодня он будет с тобой играть. Я сейчас ухожу ненадолго по делу. Теперь ступай помирись с ним да попроси прощения за то, что ты его ушиб, а не то сейчас же отправишься домой.</w:t>
      </w:r>
    </w:p>
    <w:p w14:paraId="19CBCB9B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заставил их пожать друг другу руки, потом отвел Билла в сторонку и сказал ему, что ухожу в деревушку Поплар-Ков, в трех милях от пещеры, и попробую узнать, как смотрят в городе на похищение младенца. Кроме того, я думаю, что будет лучше в этот же день послать угрожающее письмо старику Дорсету с требованием выкупа и наказом, как именно следует его уплатить.</w:t>
      </w:r>
    </w:p>
    <w:p w14:paraId="3A4EABE3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Ты знаешь, Сэм,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 xml:space="preserve">— я всегда был готов за тебя в огонь и воду, не моргнул глазом во время землетрясения, игры в покер, динамитных взрывов, полицейских облав, нападений на поезда и циклонов. Я никогда ничего не боялся, </w:t>
      </w:r>
      <w:r w:rsidRPr="00540DD5">
        <w:rPr>
          <w:rFonts w:ascii="Verdana" w:hAnsi="Verdana"/>
          <w:color w:val="000000"/>
          <w:sz w:val="20"/>
          <w:lang w:val="ru-RU"/>
        </w:rPr>
        <w:lastRenderedPageBreak/>
        <w:t>пока мы не украли эту двуногую ракету. Он меня доконал. Ты ведь не оставишь меня с ним надолго, Сэм?</w:t>
      </w:r>
    </w:p>
    <w:p w14:paraId="7724EE3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вернусь к вечеру, что-нибудь около этого,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Твое дело занимать и успокаивать ребенка, пока я не вернусь. А сейчас мы с тобой напишем письмо старику Дорсету.</w:t>
      </w:r>
    </w:p>
    <w:p w14:paraId="5ED4A50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Мы с Биллом взяли бумагу и карандаш и стали сочинять письмо, а Вождь Краснокожих тем временем расхаживал взад и вперед, закутавшись в одеяло и охраняя вход в пещеру. Билл со слезами просил меня назначить выкуп в полторы тысячи долларов вместо двух.</w:t>
      </w:r>
    </w:p>
    <w:p w14:paraId="1ECAE12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вовсе не пытаюсь унизить прославленную, с моральной точки зрения, родительскую любовь, но ведь мы имеем дело с людьми, а какой же человек нашел бы в себе силы заплатить две тысячи долларов за эту веснушчатую дикую кошку! Я согласен рискнуть: пускай будет полторы тысячи долларов. Разницу можешь отнести на мой счет.</w:t>
      </w:r>
    </w:p>
    <w:p w14:paraId="682D053C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Чтобы утешить Билла, я согласился, и мы с ним вместе состряпали такое письмо:</w:t>
      </w:r>
    </w:p>
    <w:p w14:paraId="222ECE1A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8A58638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«Эбенезеру Дорсету, эсквайру.</w:t>
      </w:r>
    </w:p>
    <w:p w14:paraId="011B1D31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Мы спрятали вашего мальчика в надежном месте, далеко от города. Не только вы, но даже самые ловкие сыщики напрасно будут его искать. Окончательные, единственные условия, на которых вы можете получить его обратно, следующие: мы требуем за его возвращение полторы тысячи долларов; деньги должны быть оставлены сегодня в полночь на том же месте и в той же коробочке, что и ваш ответ,</w:t>
      </w:r>
      <w:r w:rsidRPr="00540DD5">
        <w:rPr>
          <w:rFonts w:ascii="Verdana" w:hAnsi="Verdana"/>
          <w:color w:val="000000"/>
          <w:sz w:val="20"/>
          <w:lang w:val="en-US"/>
        </w:rPr>
        <w:t> </w:t>
      </w:r>
      <w:r w:rsidRPr="00540DD5">
        <w:rPr>
          <w:rFonts w:ascii="Verdana" w:hAnsi="Verdana"/>
          <w:color w:val="000000"/>
          <w:sz w:val="20"/>
        </w:rPr>
        <w:t>— где именно, будет сказано ниже. Если вы согласны на эти условия, пришлите ответ в письменном виде с кем-нибудь одним к половине девятого. За бродом через Совиный ручей по дороге к Тополевой роще растут три больших дерева на расстоянии ста ярдов одно от другого, у самой изгороди, что идет мимо пшеничного поля, с правой стороны. Под столбом этой изгороди, напротив третьего дерева, ваш посланный найдет небольшую картонную коробку.</w:t>
      </w:r>
    </w:p>
    <w:p w14:paraId="083B843F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Он должен положить ответ в эту коробку и немедленно вернуться в город.</w:t>
      </w:r>
    </w:p>
    <w:p w14:paraId="6E4D1524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Если вы попытаетесь выдать нас или не выполнить наших требований, как сказано, вы никогда больше не увидите вашего сына.</w:t>
      </w:r>
    </w:p>
    <w:p w14:paraId="1E30EA86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Если вы уплатите деньги, как сказано, он будет вам возвращен целым и невредимым в течение трех часов. Эти условия окончательны, и, если вы на них не согласитесь, всякие дальнейшие сообщения будут прерваны.</w:t>
      </w:r>
    </w:p>
    <w:p w14:paraId="55A1C9DB" w14:textId="77777777" w:rsidR="004E72A5" w:rsidRPr="00540DD5" w:rsidRDefault="004E72A5" w:rsidP="00540DD5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540DD5">
        <w:rPr>
          <w:rFonts w:ascii="Verdana" w:hAnsi="Verdana"/>
          <w:b w:val="0"/>
          <w:color w:val="000000"/>
          <w:sz w:val="20"/>
        </w:rPr>
        <w:t>Два злодея».</w:t>
      </w:r>
    </w:p>
    <w:p w14:paraId="3AC9B2B9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6DA26B7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надписал адрес Дорсета и положил письмо в карман. Когда я уже собрался в путь, мальчишка подходит ко мне и говорит:</w:t>
      </w:r>
    </w:p>
    <w:p w14:paraId="5A0C2D9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Змеиный Глаз, ты сказал, что мне можно играть в разведчика, пока тебя не будет.</w:t>
      </w:r>
    </w:p>
    <w:p w14:paraId="203D13E1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Играй, конечно,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Вот мистер Билл с тобой поиграет. А что это за игра такая?</w:t>
      </w:r>
    </w:p>
    <w:p w14:paraId="62307069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разведчик,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Вождь Краснокожих,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и должен скакать на заставу, предупредить поселенцев, что индейцы идут. Мне надоело самому быть индейцем. Я хочу быть разведчиком.</w:t>
      </w:r>
    </w:p>
    <w:p w14:paraId="7755458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Ну, ладно,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По-моему, вреда от этого не будет. Мистер Билл поможет тебе отразить нападение свирепых дикарей.</w:t>
      </w:r>
    </w:p>
    <w:p w14:paraId="1D5966FF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А что мне надо делать?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спрашивает Билл, подозрительно глядя на мальчишку.</w:t>
      </w:r>
    </w:p>
    <w:p w14:paraId="09D11065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Ты будешь конь,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разведчик.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Становись на четвереньки. А то как же я доскачу до заставы без коня?</w:t>
      </w:r>
    </w:p>
    <w:p w14:paraId="346E984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Ты уж лучше займи его,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сказал 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пока наш план не будет приведен в действие. Порезвись немножко.</w:t>
      </w:r>
    </w:p>
    <w:p w14:paraId="11D5C939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Билл становится на четвереньки, и в глазах у него появляется такое выражение, как у кролика, попавшего в западню.</w:t>
      </w:r>
    </w:p>
    <w:p w14:paraId="51953DDD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Далеко ли до заставы, малыш?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спрашивает он довольно-таки хриплым голосом.</w:t>
      </w:r>
    </w:p>
    <w:p w14:paraId="65731CED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Девяносто миль,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отвечает разведчик.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И тебе придется поторопиться, чтобы попасть туда вовремя. Ну, пошел!</w:t>
      </w:r>
    </w:p>
    <w:p w14:paraId="0C29A18B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lastRenderedPageBreak/>
        <w:t>Разведчик вскакивает Биллу на спину и вонзает пятки ему в бока.</w:t>
      </w:r>
    </w:p>
    <w:p w14:paraId="3427051F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Ради бога,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возвращайся, Сэм, как можно скорее! Жалко, что мы назначили такой выкуп, надо бы не больше тысячи. Слушай, ты перестань меня лягать, а не то я вскочу и огрею тебя как следует!</w:t>
      </w:r>
    </w:p>
    <w:p w14:paraId="57FC55D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отправился в Поплар-Ков, заглянул на почту и в лавку, посидел там, поговорил с фермерами, которые приходили за покупками. Один бородач слышал, будто бы весь город переполошился из-за того, что у Эбенезера Дорсета пропал или украден мальчишка. Это-то мне и нужно было знать. Я купил табаку, справился мимоходом, почем нынче горох, незаметно опустил письмо в ящик и ушел. Почтмейстер сказал мне, что через час проедет мимо почтальон и заберет городскую почту.</w:t>
      </w:r>
    </w:p>
    <w:p w14:paraId="06771D2A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Когда я вернулся в пещеру, ни Билла, ни мальчишки нигде не было видно. Я произвел разведку в окрестностях пещеры, отважился раза два аукнуть, но мне никто не ответил. Я закурил трубку и уселся на моховую кочку ожидать дальнейших событий.</w:t>
      </w:r>
    </w:p>
    <w:p w14:paraId="22A67CDF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Приблизительно через полчаса в кустах зашелестело, и Билл выкатился на полянку перед пещерой. За ним крался мальчишка, ступая бесшумно, как разведчик, и ухмыляясь во всю ширь своей физиономии. Билл остановился, снял шляпу и вытер лицо красным платком. Мальчишка остановился футах в восьми позади него.</w:t>
      </w:r>
    </w:p>
    <w:p w14:paraId="68113BB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Сэм,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пожалуй, ты сочтешь меня предателем, но я просто не мог терпеть. Я взрослый человек, способен к самозащите, и привычки у меня мужественные, однако бывают случаи, когда все идет прахом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и самомнение и самообладание. Мальчик ушел. Я отослал его домой. Все кончено. Бывали мученики в старое время, которые скорее были готовы принять смерть, чем расстаться с любимой профессией. Но никто из них не подвергался таким сверхъестественным пыткам, как я. Мне хотелось остаться верным нашему грабительскому уставу, но сил не хватило.</w:t>
      </w:r>
    </w:p>
    <w:p w14:paraId="782CF155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Что такое случилось, Билл?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спрашиваю я.</w:t>
      </w:r>
    </w:p>
    <w:p w14:paraId="6F3354D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Я проскакал все девяносто миль до заставы, ни дюймом меньше,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отвечает Билл.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Потом, когда поселенцы были спасены, мне дали овса. Песок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неважная замена овсу. А потом я битый час должен был объяснять, почему в дырках ничего нету, зачем дорога идет в обе стороны и отчего трава зеленая. Говорю тебе, Сэм, есть предел человеческому терпению. Хватаю мальчишку за шиворот и тащу с горы вниз. По дороге он меня лягает, все ноги от колен книзу у меня в синяках; два-три укуса в руку и в большой палец мне придется прижечь. Зато он ушел,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продолжает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ушел домой. Я показал ему дорогу в город, да еще и подшвырнул его пинком футов на восемь вперед. Жалко, что выкуп мы теряем, ну, да ведь либо это, либо мне отправляться в сумасшедший дом.</w:t>
      </w:r>
    </w:p>
    <w:p w14:paraId="1F4BC6C1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Билл пыхтит и отдувается, но его ярко-розовая физиономия выражает неизъяснимый мир и полное довольство.</w:t>
      </w:r>
    </w:p>
    <w:p w14:paraId="3914A89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у вас в семье ведь нет сердечных болезней?</w:t>
      </w:r>
    </w:p>
    <w:p w14:paraId="68937CF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Нет,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ничего такого хронического, кроме малярии и несчастных случаев. А что?</w:t>
      </w:r>
    </w:p>
    <w:p w14:paraId="7D2E1C11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Тогда можешь обернуться,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и поглядеть, что у тебя за спиной.</w:t>
      </w:r>
    </w:p>
    <w:p w14:paraId="6CF7C08B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Билл оборачивается, видит мальчишку, разом бледнеет, плюхается на землю и начинает бессмысленно хвататься за траву и мелкие щепочки. Целый час я опасался за его рассудок. После этого я сказал ему, что, по-моему, надо кончать это дело моментально и что мы успеем получить выкуп и смыться еще до полуночи, если старик Дорсет согласится на наше предложение. Так что Билл немного подбодрился, настолько даже, что через силу улыбнулся мальчишке и пообещал ему изображать русских в войне с японцами, как только ему станет чуточку полегче.</w:t>
      </w:r>
    </w:p>
    <w:p w14:paraId="77A284CF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придумал, как получить выкуп без всякого риска быть захваченным противной стороной, и мой план одобрил бы всякий профессиональный похититель. Дерево, под которое должны были положить ответ, а потом и деньги, стояло у самой дороги; вдоль дороги была изгородь, а за ней с обеих сторон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большие голые поля. Если бы того, кто придет за письмом, подстерегала шайка констеблей, его увидели бы издалека на дороге или посреди поля. Так нет же, голубчики! В половине девятого я уже сидел на этом дереве, спрятавшись не хуже древесной лягушки, и поджидал, когда появится посланный.</w:t>
      </w:r>
    </w:p>
    <w:p w14:paraId="30CE0431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lastRenderedPageBreak/>
        <w:t>Ровно в назначенный час подъезжает на велосипеде мальчишка-подросток, находит картонную коробку под столбом, засовывает в нее сложенную бумажку и укатывает обратно в город.</w:t>
      </w:r>
    </w:p>
    <w:p w14:paraId="6A83A38A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Я подождал еще час, пока не уверился, что подвоха тут нет. Слез с дерева, достал записку из коробки, прокрался вдоль изгороди до самого леса и через полчаса был уже в пещере. Там я вскрыл записку, подсел поближе к фонарю и прочел ее Биллу. Она была написана чернилами, очень неразборчиво, и самая суть ее заключалась в следующем:</w:t>
      </w:r>
    </w:p>
    <w:p w14:paraId="5725D9DF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22419B3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«Двум злодеям.</w:t>
      </w:r>
    </w:p>
    <w:p w14:paraId="1DFAD221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Джентльмены, с сегодняшней почтой я получил ваше письмо насчет выкупа, который вы просите за то, чтобы вернуть мне сына. Думаю, что вы запрашиваете лишнее, а потому делаю вам со своей стороны контрпредложение и полагаю, что вы его примете. Вы приводите Джонни домой и платите мне двести пятьдесят долларов наличными, а я соглашаюсь взять его у вас с рук долой. Лучше приходите ночью, а то соседи думают, что он пропал без вести, и я не отвечаю за то, что они сделают с человеком, который приведет Джонни домой.</w:t>
      </w:r>
    </w:p>
    <w:p w14:paraId="3A5BF742" w14:textId="77777777" w:rsidR="004E72A5" w:rsidRPr="00540DD5" w:rsidRDefault="004E72A5" w:rsidP="00540DD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40DD5">
        <w:rPr>
          <w:rFonts w:ascii="Verdana" w:hAnsi="Verdana"/>
          <w:color w:val="000000"/>
          <w:sz w:val="20"/>
        </w:rPr>
        <w:t>С совершенным почтением</w:t>
      </w:r>
    </w:p>
    <w:p w14:paraId="75296C73" w14:textId="77777777" w:rsidR="004E72A5" w:rsidRPr="00540DD5" w:rsidRDefault="004E72A5" w:rsidP="00540DD5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540DD5">
        <w:rPr>
          <w:rFonts w:ascii="Verdana" w:hAnsi="Verdana"/>
          <w:b w:val="0"/>
          <w:color w:val="000000"/>
          <w:sz w:val="20"/>
        </w:rPr>
        <w:t>Эбенезер Дорсет».</w:t>
      </w:r>
    </w:p>
    <w:p w14:paraId="513270F0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7237617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Великие пираты!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Да ведь этакой наглости...</w:t>
      </w:r>
    </w:p>
    <w:p w14:paraId="46760E19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Но тут я взглянул на Билла и замолчал. У него в глазах я заметил такое умоляющее выражение, какого не видел прежде ни у бессловесных, ни у говорящих животных.</w:t>
      </w:r>
    </w:p>
    <w:p w14:paraId="3A07A255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Сэм,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он,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что такое двести пятьдесят долларов в конце концов? Деньги у нас есть. Еще одна ночь с этим мальчишкой, и придется меня свезти в сумасшедший дом. Кроме того, что мистер Дорсет настоящий джентльмен, он, по-моему, еще и расточитель, если делает нам такое великодушное предложение. Ведь ты не собираешься упускать такой случай, а?</w:t>
      </w:r>
    </w:p>
    <w:p w14:paraId="51EB7B22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Сказать тебе по правде, Билл,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говорю я,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это сокровище что-то и мне действует на нервы! Мы отвезем его домой, заплатим выкуп и смоемся куда-нибудь подальше.</w:t>
      </w:r>
    </w:p>
    <w:p w14:paraId="51DFA28A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В ту же ночь мы отвезли мальчишку домой. Мы его уговорили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наплели, будто бы отец купил ему винтовку с серебряной насечкой и мокасины и будто бы завтра мы с ним поедем охотиться на медведя.</w:t>
      </w:r>
    </w:p>
    <w:p w14:paraId="0B6B642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Было ровно двенадцать часов ночи, когда мы постучались в парадную дверь Эбенезера. Как раз в ту самую минуту, когда я должен был извлекать полторы тысячи долларов из коробки под деревом, Билл отсчитывал двести пятьдесят долларов в руку Дорсету.</w:t>
      </w:r>
    </w:p>
    <w:p w14:paraId="31EDBB61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Как только мальчишка обнаружил, что мы собираемся оставить его дома, он поднял вой не хуже пароходной сирены и вцепился в ногу Билла, словно пиявка. Отец отдирал его от ноги, как липкий пластырь.</w:t>
      </w:r>
    </w:p>
    <w:p w14:paraId="083A4D36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Сколько времени вы сможете его держать?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спрашивает Билл.</w:t>
      </w:r>
    </w:p>
    <w:p w14:paraId="3FB0C358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Силы у меня уже не те, что прежде,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старик Дорсет,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но думаю, что за десять минут могу вам ручаться.</w:t>
      </w:r>
    </w:p>
    <w:p w14:paraId="7B42DFAE" w14:textId="77777777" w:rsidR="004E72A5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—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Этого довольно,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говорит Билл.</w:t>
      </w:r>
      <w:r w:rsidRPr="00540DD5">
        <w:rPr>
          <w:rFonts w:ascii="Verdana" w:hAnsi="Verdana"/>
          <w:color w:val="000000"/>
          <w:sz w:val="20"/>
        </w:rPr>
        <w:t> </w:t>
      </w:r>
      <w:r w:rsidRPr="00540DD5">
        <w:rPr>
          <w:rFonts w:ascii="Verdana" w:hAnsi="Verdana"/>
          <w:color w:val="000000"/>
          <w:sz w:val="20"/>
          <w:lang w:val="ru-RU"/>
        </w:rPr>
        <w:t>— В десять минут я пересеку Центральные, Южные и Среднезападные штаты и свободно успею добежать до канадской границы.</w:t>
      </w:r>
    </w:p>
    <w:p w14:paraId="6602B356" w14:textId="4F8C18CF" w:rsidR="009426B8" w:rsidRPr="00540DD5" w:rsidRDefault="004E72A5" w:rsidP="00540DD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40DD5">
        <w:rPr>
          <w:rFonts w:ascii="Verdana" w:hAnsi="Verdana"/>
          <w:color w:val="000000"/>
          <w:sz w:val="20"/>
          <w:lang w:val="ru-RU"/>
        </w:rPr>
        <w:t>Хотя ночь была очень темная, Билл очень толст, а я умел очень быстро бегать, я нагнал его только в полутора милях от города.</w:t>
      </w:r>
    </w:p>
    <w:sectPr w:rsidR="009426B8" w:rsidRPr="00540DD5" w:rsidSect="00540D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44EF3" w14:textId="77777777" w:rsidR="00A63A4B" w:rsidRDefault="00A63A4B" w:rsidP="00540DD5">
      <w:pPr>
        <w:spacing w:after="0" w:line="240" w:lineRule="auto"/>
      </w:pPr>
      <w:r>
        <w:separator/>
      </w:r>
    </w:p>
  </w:endnote>
  <w:endnote w:type="continuationSeparator" w:id="0">
    <w:p w14:paraId="27520EAC" w14:textId="77777777" w:rsidR="00A63A4B" w:rsidRDefault="00A63A4B" w:rsidP="0054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EA7E" w14:textId="77777777" w:rsidR="00540DD5" w:rsidRDefault="00540DD5" w:rsidP="005F21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64A1646" w14:textId="77777777" w:rsidR="00540DD5" w:rsidRDefault="00540DD5" w:rsidP="00540D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2B03" w14:textId="7BB26BFC" w:rsidR="00540DD5" w:rsidRPr="00540DD5" w:rsidRDefault="00540DD5" w:rsidP="00540DD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40DD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40DD5">
      <w:rPr>
        <w:rStyle w:val="PageNumber"/>
        <w:rFonts w:ascii="Arial" w:hAnsi="Arial" w:cs="Arial"/>
        <w:color w:val="999999"/>
        <w:sz w:val="20"/>
      </w:rPr>
      <w:t>http</w:t>
    </w:r>
    <w:r w:rsidRPr="00540DD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40DD5">
      <w:rPr>
        <w:rStyle w:val="PageNumber"/>
        <w:rFonts w:ascii="Arial" w:hAnsi="Arial" w:cs="Arial"/>
        <w:color w:val="999999"/>
        <w:sz w:val="20"/>
      </w:rPr>
      <w:t>artefact</w:t>
    </w:r>
    <w:r w:rsidRPr="00540DD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40DD5">
      <w:rPr>
        <w:rStyle w:val="PageNumber"/>
        <w:rFonts w:ascii="Arial" w:hAnsi="Arial" w:cs="Arial"/>
        <w:color w:val="999999"/>
        <w:sz w:val="20"/>
      </w:rPr>
      <w:t>lib</w:t>
    </w:r>
    <w:r w:rsidRPr="00540DD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40DD5">
      <w:rPr>
        <w:rStyle w:val="PageNumber"/>
        <w:rFonts w:ascii="Arial" w:hAnsi="Arial" w:cs="Arial"/>
        <w:color w:val="999999"/>
        <w:sz w:val="20"/>
      </w:rPr>
      <w:t>ru</w:t>
    </w:r>
    <w:r w:rsidRPr="00540DD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274A" w14:textId="77777777" w:rsidR="00540DD5" w:rsidRDefault="00540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28A1" w14:textId="77777777" w:rsidR="00A63A4B" w:rsidRDefault="00A63A4B" w:rsidP="00540DD5">
      <w:pPr>
        <w:spacing w:after="0" w:line="240" w:lineRule="auto"/>
      </w:pPr>
      <w:r>
        <w:separator/>
      </w:r>
    </w:p>
  </w:footnote>
  <w:footnote w:type="continuationSeparator" w:id="0">
    <w:p w14:paraId="790B8623" w14:textId="77777777" w:rsidR="00A63A4B" w:rsidRDefault="00A63A4B" w:rsidP="00540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D0D63" w14:textId="77777777" w:rsidR="00540DD5" w:rsidRDefault="00540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A0CC" w14:textId="36D421AC" w:rsidR="00540DD5" w:rsidRPr="00540DD5" w:rsidRDefault="00540DD5" w:rsidP="00540DD5">
    <w:pPr>
      <w:pStyle w:val="Header"/>
      <w:rPr>
        <w:rFonts w:ascii="Arial" w:hAnsi="Arial" w:cs="Arial"/>
        <w:color w:val="999999"/>
        <w:sz w:val="20"/>
        <w:lang w:val="ru-RU"/>
      </w:rPr>
    </w:pPr>
    <w:r w:rsidRPr="00540DD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8C071" w14:textId="77777777" w:rsidR="00540DD5" w:rsidRDefault="00540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7D2F"/>
    <w:rsid w:val="0029639D"/>
    <w:rsid w:val="00326F90"/>
    <w:rsid w:val="004E55FD"/>
    <w:rsid w:val="004E72A5"/>
    <w:rsid w:val="00540DD5"/>
    <w:rsid w:val="009426B8"/>
    <w:rsid w:val="00A63A4B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97A178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4E72A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4E72A5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40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9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3490</Words>
  <Characters>18293</Characters>
  <Application>Microsoft Office Word</Application>
  <DocSecurity>0</DocSecurity>
  <Lines>345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21658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Вождь краснокожих</dc:title>
  <dc:subject/>
  <dc:creator>О. Генри</dc:creator>
  <cp:keywords/>
  <dc:description/>
  <cp:lastModifiedBy>Andrey Piskunov</cp:lastModifiedBy>
  <cp:revision>7</cp:revision>
  <dcterms:created xsi:type="dcterms:W3CDTF">2013-12-23T23:15:00Z</dcterms:created>
  <dcterms:modified xsi:type="dcterms:W3CDTF">2025-05-06T22:26:00Z</dcterms:modified>
  <cp:category/>
</cp:coreProperties>
</file>