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38A61" w14:textId="77777777" w:rsidR="0047014C" w:rsidRPr="00AC3CD3" w:rsidRDefault="0047014C" w:rsidP="00AC3CD3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AC3CD3">
        <w:rPr>
          <w:rFonts w:ascii="Verdana" w:hAnsi="Verdana"/>
          <w:color w:val="000000"/>
          <w:sz w:val="32"/>
          <w:lang w:val="ru-RU"/>
        </w:rPr>
        <w:t>Коловращение жизни</w:t>
      </w:r>
    </w:p>
    <w:p w14:paraId="55E097CF" w14:textId="1FE546C6" w:rsidR="0047014C" w:rsidRPr="00AC3CD3" w:rsidRDefault="00C577D4" w:rsidP="00AC3CD3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AC3CD3">
        <w:rPr>
          <w:rFonts w:ascii="Verdana" w:hAnsi="Verdana"/>
          <w:color w:val="000000"/>
          <w:sz w:val="24"/>
          <w:lang w:val="ru-RU"/>
        </w:rPr>
        <w:t>О. Генри</w:t>
      </w:r>
    </w:p>
    <w:p w14:paraId="242CC19C" w14:textId="39D8E3E2" w:rsidR="0047014C" w:rsidRPr="00AC3CD3" w:rsidRDefault="0047014C" w:rsidP="00AC3CD3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AC3CD3">
        <w:rPr>
          <w:rFonts w:ascii="Verdana" w:hAnsi="Verdana"/>
          <w:color w:val="000000"/>
          <w:sz w:val="20"/>
          <w:lang w:val="ru-RU"/>
        </w:rPr>
        <w:t>Перевод Т.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Озерской</w:t>
      </w:r>
    </w:p>
    <w:p w14:paraId="640C363E" w14:textId="77777777" w:rsidR="0047014C" w:rsidRPr="00AC3CD3" w:rsidRDefault="0047014C" w:rsidP="00AC3C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389C7AF" w14:textId="77777777" w:rsidR="0047014C" w:rsidRPr="00AC3CD3" w:rsidRDefault="0047014C" w:rsidP="00AC3C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C3CD3">
        <w:rPr>
          <w:rFonts w:ascii="Verdana" w:hAnsi="Verdana"/>
          <w:color w:val="000000"/>
          <w:sz w:val="20"/>
          <w:lang w:val="ru-RU"/>
        </w:rPr>
        <w:t>Мировой судья Бинаджа Уиддеп сидел на крылечке суда и курил самодельную бузиновую трубку. Кэмберлендский горный кряж, голубовато-серый в вечернем мареве, тянулся к зениту, загромоздив полнеба. Рябая чванливая курица проковыляла по «главному проспекту» поселка, бессмысленно клохча.</w:t>
      </w:r>
    </w:p>
    <w:p w14:paraId="17BE5247" w14:textId="77777777" w:rsidR="0047014C" w:rsidRPr="00AC3CD3" w:rsidRDefault="0047014C" w:rsidP="00AC3C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C3CD3">
        <w:rPr>
          <w:rFonts w:ascii="Verdana" w:hAnsi="Verdana"/>
          <w:color w:val="000000"/>
          <w:sz w:val="20"/>
          <w:lang w:val="ru-RU"/>
        </w:rPr>
        <w:t>На дороге послышался скрип колес, заклубилось облачко пыли и показалась запряженная быком двуколка, а в ней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Рэнси Билбро со своей половиной. Двуколка остановилась перед зданием суда, и супружеская чета вылезла из нее. Рэнси Билбро состоял преимущественно из дубленой коричневой кожи, увенчанной на высоте шести футов копной желтых волос. Невозмутимый покой родных молчаливых гор одевал его словно броней. В наружности его жены прежде всего бросалось в глаза большое количество ситца, много острых углов и следы нюхательного табака. Сквозь все это проглядывало беспокойство не вполне осознанных желаний и глухой протест обманутой молодости, не замечающей, что она уже прошла.</w:t>
      </w:r>
    </w:p>
    <w:p w14:paraId="7B672F21" w14:textId="77777777" w:rsidR="0047014C" w:rsidRPr="00AC3CD3" w:rsidRDefault="0047014C" w:rsidP="00AC3C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C3CD3">
        <w:rPr>
          <w:rFonts w:ascii="Verdana" w:hAnsi="Verdana"/>
          <w:color w:val="000000"/>
          <w:sz w:val="20"/>
          <w:lang w:val="ru-RU"/>
        </w:rPr>
        <w:t>Мировой судья сунул ноги в башмаки, из уважения к своему званию, и поднялся, чтобы пропустить супругов.</w:t>
      </w:r>
    </w:p>
    <w:p w14:paraId="4087EDD0" w14:textId="77777777" w:rsidR="0047014C" w:rsidRPr="00AC3CD3" w:rsidRDefault="0047014C" w:rsidP="00AC3C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C3CD3">
        <w:rPr>
          <w:rFonts w:ascii="Verdana" w:hAnsi="Verdana"/>
          <w:color w:val="000000"/>
          <w:sz w:val="20"/>
          <w:lang w:val="ru-RU"/>
        </w:rPr>
        <w:t>—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Мы, вот,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сказала женщина, и голос ее прозвучал как гудение ветра в ветвях сосен,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хотим развестись.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Она взглянула на мужа, не усмотрел ли он какой-нибудь неясности, неточности, уклончивости, пристрастия или стремления к личной выгоде в том, как она изложила сущность дела.</w:t>
      </w:r>
    </w:p>
    <w:p w14:paraId="39BB22E6" w14:textId="77777777" w:rsidR="0047014C" w:rsidRPr="00AC3CD3" w:rsidRDefault="0047014C" w:rsidP="00AC3C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C3CD3">
        <w:rPr>
          <w:rFonts w:ascii="Verdana" w:hAnsi="Verdana"/>
          <w:color w:val="000000"/>
          <w:sz w:val="20"/>
          <w:lang w:val="ru-RU"/>
        </w:rPr>
        <w:t>—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Развестись,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повторил Рэнси, подкрепляя свои слова торжественным кивком.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Мы, вот, не можем ужиться, хоть ты тресни! В горах-то у нас глушь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одиноко, стало быть, жить-то. Ну, когда муж или, к примеру, жена стараются друг для дружки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еще куда ни шло. А уж когда она шипит, как дикая кошка, или сидит нахохлившись, что твоя сова, человеку-то мочи нет жить с ней вместе.</w:t>
      </w:r>
    </w:p>
    <w:p w14:paraId="5B369F54" w14:textId="77777777" w:rsidR="0047014C" w:rsidRPr="00AC3CD3" w:rsidRDefault="0047014C" w:rsidP="00AC3C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C3CD3">
        <w:rPr>
          <w:rFonts w:ascii="Verdana" w:hAnsi="Verdana"/>
          <w:color w:val="000000"/>
          <w:sz w:val="20"/>
          <w:lang w:val="ru-RU"/>
        </w:rPr>
        <w:t>—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Да когда он бездельник и чумовой,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без особенного жара сказала женщина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Валандается с разными поганцами, с самогонщиками, а после дрыхнет день-деньской, налакавшись виски, да еще целая напасть с его собаками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корми их!</w:t>
      </w:r>
    </w:p>
    <w:p w14:paraId="598B482F" w14:textId="77777777" w:rsidR="0047014C" w:rsidRPr="00AC3CD3" w:rsidRDefault="0047014C" w:rsidP="00AC3C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C3CD3">
        <w:rPr>
          <w:rFonts w:ascii="Verdana" w:hAnsi="Verdana"/>
          <w:color w:val="000000"/>
          <w:sz w:val="20"/>
          <w:lang w:val="ru-RU"/>
        </w:rPr>
        <w:t>—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Да когда она швыряется крышками от кастрюль,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в тон ей забубнил Рэнси,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да еще окатила кипятком лучшего охотничьего пса на весь Кэмберленд, а чтоб мужу похлебку сварить, так нет ее, а уж ночь-то всю как есть глаз сомкнуть не дает, все пилит и пилит за всякую пустяковину.</w:t>
      </w:r>
    </w:p>
    <w:p w14:paraId="4F5D17C7" w14:textId="77777777" w:rsidR="0047014C" w:rsidRPr="00AC3CD3" w:rsidRDefault="0047014C" w:rsidP="00AC3C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C3CD3">
        <w:rPr>
          <w:rFonts w:ascii="Verdana" w:hAnsi="Verdana"/>
          <w:color w:val="000000"/>
          <w:sz w:val="20"/>
          <w:lang w:val="ru-RU"/>
        </w:rPr>
        <w:t>—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Да когда он на податных чиновников с кулаками кидается и на все горы ославился как самый что ни на есть никудышный пропойца,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тут нешто уснешь?</w:t>
      </w:r>
    </w:p>
    <w:p w14:paraId="41660BED" w14:textId="77777777" w:rsidR="0047014C" w:rsidRPr="00AC3CD3" w:rsidRDefault="0047014C" w:rsidP="00AC3C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C3CD3">
        <w:rPr>
          <w:rFonts w:ascii="Verdana" w:hAnsi="Verdana"/>
          <w:color w:val="000000"/>
          <w:sz w:val="20"/>
          <w:lang w:val="ru-RU"/>
        </w:rPr>
        <w:t>Мировой судья не спеша приступил к исполнению своих обязанностей. Он предложил спорящим сторонам табурет и свой единственный стул, раскрыл свод законов и углубился в перечень статей. Потом протер очки и пододвинул к себе чернильницу.</w:t>
      </w:r>
    </w:p>
    <w:p w14:paraId="02E46CC0" w14:textId="77777777" w:rsidR="0047014C" w:rsidRPr="00AC3CD3" w:rsidRDefault="0047014C" w:rsidP="00AC3C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C3CD3">
        <w:rPr>
          <w:rFonts w:ascii="Verdana" w:hAnsi="Verdana"/>
          <w:color w:val="000000"/>
          <w:sz w:val="20"/>
          <w:lang w:val="ru-RU"/>
        </w:rPr>
        <w:t>—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В законе и его уложении,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начал судья,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ничего не говорится насчет развода в смысле, так сказать, его включаемости в юрисдикцию данного суда. Но, с точки зрения справедливости, конституции и Священного Писания, всякая сделка хороша только постольку, поскольку ее можно расторгнуть. Если мировой судья может сочетать какую-либо пару узами брака, ясно, что он может, если потребуется, и развести ее. Наш суд вынесет решение о разводе и позволит себе надеяться, что Верховный суд оставит это решение в силе.</w:t>
      </w:r>
    </w:p>
    <w:p w14:paraId="102CB993" w14:textId="77777777" w:rsidR="0047014C" w:rsidRPr="00AC3CD3" w:rsidRDefault="0047014C" w:rsidP="00AC3C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C3CD3">
        <w:rPr>
          <w:rFonts w:ascii="Verdana" w:hAnsi="Verdana"/>
          <w:color w:val="000000"/>
          <w:sz w:val="20"/>
          <w:lang w:val="ru-RU"/>
        </w:rPr>
        <w:t>Рэнси Билбро вытащил из кармана штанов небольшой кисет. Из кисета он вытряхнул на стол пятидолларовую бумажку.</w:t>
      </w:r>
    </w:p>
    <w:p w14:paraId="1ED7FC3F" w14:textId="77777777" w:rsidR="0047014C" w:rsidRPr="00AC3CD3" w:rsidRDefault="0047014C" w:rsidP="00AC3C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C3CD3">
        <w:rPr>
          <w:rFonts w:ascii="Verdana" w:hAnsi="Verdana"/>
          <w:color w:val="000000"/>
          <w:sz w:val="20"/>
          <w:lang w:val="ru-RU"/>
        </w:rPr>
        <w:t>—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Продал медвежью шкуру и трех лисиц,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сказал он.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Вот все наши денежки, больше нету.</w:t>
      </w:r>
    </w:p>
    <w:p w14:paraId="5EF4BE13" w14:textId="77777777" w:rsidR="0047014C" w:rsidRPr="00AC3CD3" w:rsidRDefault="0047014C" w:rsidP="00AC3C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C3CD3">
        <w:rPr>
          <w:rFonts w:ascii="Verdana" w:hAnsi="Verdana"/>
          <w:color w:val="000000"/>
          <w:sz w:val="20"/>
          <w:lang w:val="ru-RU"/>
        </w:rPr>
        <w:t>—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Установленная судом плата за развод,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сказал судья,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равняется пяти долларам.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С подчеркнуто равнодушным видом он сунул бумажку в карман своего домотканого жилета. Затем с заметным физическим и умственным напряжением нацарапал на четвертушке листа постановление о разводе, переписал его на другую четвертушку и прочел вслух. Рэнси Билбро и его супруга выслушали приговор о своем полном и обоюдном раскабалении:</w:t>
      </w:r>
    </w:p>
    <w:p w14:paraId="6E2CB9CA" w14:textId="77777777" w:rsidR="0047014C" w:rsidRPr="00AC3CD3" w:rsidRDefault="0047014C" w:rsidP="00AC3C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4E060E2" w14:textId="77777777" w:rsidR="0047014C" w:rsidRPr="00AC3CD3" w:rsidRDefault="0047014C" w:rsidP="00AC3CD3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AC3CD3">
        <w:rPr>
          <w:rFonts w:ascii="Verdana" w:hAnsi="Verdana"/>
          <w:color w:val="000000"/>
          <w:sz w:val="20"/>
        </w:rPr>
        <w:t>«Сим доводится до всеобщего сведения, что Рэнси Билбро и его жена Эриэла Билбро, будучи в здравом уме и твердой памяти, лично предстали сегодня передо мной и дали обещание отныне и впредь не любить и не почитать друг друга и ни в чем друг другу не повиноваться, ни в радости, ни в горе, после чего и были привлечены к суду для расторжения брака в интересах соблюдения общественного спокойствия и достоинства Штата. От слова не отступать, и да поможет вам Бог. Бинаджа Уиддеп, мировой судья округа Пьедмонта. В округе Пьедмонте, штат Теннесси».</w:t>
      </w:r>
    </w:p>
    <w:p w14:paraId="6EF1AA85" w14:textId="77777777" w:rsidR="0047014C" w:rsidRPr="00AC3CD3" w:rsidRDefault="0047014C" w:rsidP="00AC3C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827AA26" w14:textId="77777777" w:rsidR="0047014C" w:rsidRPr="00AC3CD3" w:rsidRDefault="0047014C" w:rsidP="00AC3C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C3CD3">
        <w:rPr>
          <w:rFonts w:ascii="Verdana" w:hAnsi="Verdana"/>
          <w:color w:val="000000"/>
          <w:sz w:val="20"/>
          <w:lang w:val="ru-RU"/>
        </w:rPr>
        <w:t>Судья уже протягивал одну из бумажек Рэнси, но голос Эриэлы приостановил вручение документа. Оба мужчины уставились на нее. В лице этой женщины их неповоротливый мужской ум столкнулся с чем-то непредвиденным.</w:t>
      </w:r>
    </w:p>
    <w:p w14:paraId="34B75B22" w14:textId="77777777" w:rsidR="0047014C" w:rsidRPr="00AC3CD3" w:rsidRDefault="0047014C" w:rsidP="00AC3C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C3CD3">
        <w:rPr>
          <w:rFonts w:ascii="Verdana" w:hAnsi="Verdana"/>
          <w:color w:val="000000"/>
          <w:sz w:val="20"/>
          <w:lang w:val="ru-RU"/>
        </w:rPr>
        <w:t>—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Судья, ты погоди-ка давать ему эту бумагу. Так не все ладно будет. Ты наперед защити мои права. Пусть заплатит мне пансион. Это разве дело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сам получил развод, а жена что? Живи, как знаешь? А я вот надумала отправиться к братцу Эду на Свиной хребет, так мне нужно пару башмаков купить и табаку, да еще то да се. Коли Рэнси мог заплатить разводные, так пусть и мне платит пансион.</w:t>
      </w:r>
    </w:p>
    <w:p w14:paraId="792FED55" w14:textId="77777777" w:rsidR="0047014C" w:rsidRPr="00AC3CD3" w:rsidRDefault="0047014C" w:rsidP="00AC3C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C3CD3">
        <w:rPr>
          <w:rFonts w:ascii="Verdana" w:hAnsi="Verdana"/>
          <w:color w:val="000000"/>
          <w:sz w:val="20"/>
          <w:lang w:val="ru-RU"/>
        </w:rPr>
        <w:t>Рэнси Билбро онемел от этого удара. Ни о каком пансионе прежде у них разговору не было. Но ведь женщины всегда преподносят мужчинам ошеломляющие сюрпризы.</w:t>
      </w:r>
    </w:p>
    <w:p w14:paraId="3EB0C8BF" w14:textId="77777777" w:rsidR="0047014C" w:rsidRPr="00AC3CD3" w:rsidRDefault="0047014C" w:rsidP="00AC3C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C3CD3">
        <w:rPr>
          <w:rFonts w:ascii="Verdana" w:hAnsi="Verdana"/>
          <w:color w:val="000000"/>
          <w:sz w:val="20"/>
          <w:lang w:val="ru-RU"/>
        </w:rPr>
        <w:t>Мировой судья Бинаджа Уиддеп понял, что этот вопрос может быть разрешен только в юридическом порядке. Свод законов хранил и на сей счет гробовое молчание, однако ноги женщины были босы, а тропа на Свиной хребет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крута и кремниста.</w:t>
      </w:r>
    </w:p>
    <w:p w14:paraId="1F120C66" w14:textId="77777777" w:rsidR="0047014C" w:rsidRPr="00AC3CD3" w:rsidRDefault="0047014C" w:rsidP="00AC3C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C3CD3">
        <w:rPr>
          <w:rFonts w:ascii="Verdana" w:hAnsi="Verdana"/>
          <w:color w:val="000000"/>
          <w:sz w:val="20"/>
          <w:lang w:val="ru-RU"/>
        </w:rPr>
        <w:t>—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Эриэла Билбро,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вопросил Бинаджа Уиддеп судейским голосом,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какой пенсион полагаете вы достаточным и соразмерным по делу, которое в настоящую минуту слушается в суде?</w:t>
      </w:r>
    </w:p>
    <w:p w14:paraId="127263B3" w14:textId="77777777" w:rsidR="0047014C" w:rsidRPr="00AC3CD3" w:rsidRDefault="0047014C" w:rsidP="00AC3C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C3CD3">
        <w:rPr>
          <w:rFonts w:ascii="Verdana" w:hAnsi="Verdana"/>
          <w:color w:val="000000"/>
          <w:sz w:val="20"/>
          <w:lang w:val="ru-RU"/>
        </w:rPr>
        <w:t>—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Я полагаю,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отвечала женщина,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на башмаки и на все про все, стало быть, пять долларов. Это не бог весть какой пансион, но до братца Эда, может, и доберусь.</w:t>
      </w:r>
    </w:p>
    <w:p w14:paraId="496777CF" w14:textId="77777777" w:rsidR="0047014C" w:rsidRPr="00AC3CD3" w:rsidRDefault="0047014C" w:rsidP="00AC3C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C3CD3">
        <w:rPr>
          <w:rFonts w:ascii="Verdana" w:hAnsi="Verdana"/>
          <w:color w:val="000000"/>
          <w:sz w:val="20"/>
          <w:lang w:val="ru-RU"/>
        </w:rPr>
        <w:t>—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Названная сумма,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сказал судья,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не представляется суду непомерной. Рэнси Билбро, по решению суда вам надлежит уплатить истице пять долларов, дабы постановление о разводе могло войти в силу.</w:t>
      </w:r>
    </w:p>
    <w:p w14:paraId="216C195E" w14:textId="77777777" w:rsidR="0047014C" w:rsidRPr="00AC3CD3" w:rsidRDefault="0047014C" w:rsidP="00AC3C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C3CD3">
        <w:rPr>
          <w:rFonts w:ascii="Verdana" w:hAnsi="Verdana"/>
          <w:color w:val="000000"/>
          <w:sz w:val="20"/>
          <w:lang w:val="ru-RU"/>
        </w:rPr>
        <w:t>—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А где их взять-то,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с тяжелым вздохом отвечал Рэнси.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Я вам выложил все, что у меня было.</w:t>
      </w:r>
    </w:p>
    <w:p w14:paraId="4B15E478" w14:textId="77777777" w:rsidR="0047014C" w:rsidRPr="00AC3CD3" w:rsidRDefault="0047014C" w:rsidP="00AC3C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C3CD3">
        <w:rPr>
          <w:rFonts w:ascii="Verdana" w:hAnsi="Verdana"/>
          <w:color w:val="000000"/>
          <w:sz w:val="20"/>
          <w:lang w:val="ru-RU"/>
        </w:rPr>
        <w:t>—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В противном случае,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изрек судья, свирепо воззрившись на Рэнси поверх очков,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вы будете привлечены к ответственности за неуважение к суду.</w:t>
      </w:r>
    </w:p>
    <w:p w14:paraId="21EAA7B6" w14:textId="77777777" w:rsidR="0047014C" w:rsidRPr="00AC3CD3" w:rsidRDefault="0047014C" w:rsidP="00AC3C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C3CD3">
        <w:rPr>
          <w:rFonts w:ascii="Verdana" w:hAnsi="Verdana"/>
          <w:color w:val="000000"/>
          <w:sz w:val="20"/>
          <w:lang w:val="ru-RU"/>
        </w:rPr>
        <w:t>—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Кабы вы обождали денек,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с мольбой сказал Рэнси,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может, я бы и наскреб где. Кто ж его знал, что она потребует пансион.</w:t>
      </w:r>
    </w:p>
    <w:p w14:paraId="4230BBF9" w14:textId="77777777" w:rsidR="0047014C" w:rsidRPr="00AC3CD3" w:rsidRDefault="0047014C" w:rsidP="00AC3C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C3CD3">
        <w:rPr>
          <w:rFonts w:ascii="Verdana" w:hAnsi="Verdana"/>
          <w:color w:val="000000"/>
          <w:sz w:val="20"/>
          <w:lang w:val="ru-RU"/>
        </w:rPr>
        <w:t>—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Слушание дела откладывается,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объявил судья.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Завтра вы оба должны явиться, дабы выполнить постановление суда. После чего вам будет выдано на руки свидетельство о разводе.</w:t>
      </w:r>
    </w:p>
    <w:p w14:paraId="62A8048A" w14:textId="77777777" w:rsidR="0047014C" w:rsidRPr="00AC3CD3" w:rsidRDefault="0047014C" w:rsidP="00AC3C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C3CD3">
        <w:rPr>
          <w:rFonts w:ascii="Verdana" w:hAnsi="Verdana"/>
          <w:color w:val="000000"/>
          <w:sz w:val="20"/>
          <w:lang w:val="ru-RU"/>
        </w:rPr>
        <w:t>Бинаджа Уиддеп уселся на крыльце и начал расшнуровывать башмаки.</w:t>
      </w:r>
    </w:p>
    <w:p w14:paraId="62C30E1A" w14:textId="77777777" w:rsidR="0047014C" w:rsidRPr="00AC3CD3" w:rsidRDefault="0047014C" w:rsidP="00AC3C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C3CD3">
        <w:rPr>
          <w:rFonts w:ascii="Verdana" w:hAnsi="Verdana"/>
          <w:color w:val="000000"/>
          <w:sz w:val="20"/>
          <w:lang w:val="ru-RU"/>
        </w:rPr>
        <w:t>—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Что ж, к дядюшке Зайе поедем, что ли?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сказал Рэнси.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Переночуем у него.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Он влез в двуколку, Эриэла забралась в нее с другой стороны. Маленький рыжий бычок, повинуясь удару веревочной вожжи, не торопясь описал полукруг и потащился куда следовало. Двуколка, вздымая облака пыли, затарахтела по дороге.</w:t>
      </w:r>
    </w:p>
    <w:p w14:paraId="7000F1D4" w14:textId="77777777" w:rsidR="0047014C" w:rsidRPr="00AC3CD3" w:rsidRDefault="0047014C" w:rsidP="00AC3C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C3CD3">
        <w:rPr>
          <w:rFonts w:ascii="Verdana" w:hAnsi="Verdana"/>
          <w:color w:val="000000"/>
          <w:sz w:val="20"/>
          <w:lang w:val="ru-RU"/>
        </w:rPr>
        <w:t>Судья Бинаджа Уиддеп выкурил свою бузиновую трубку. Потом достал еженедельную газету и принялся за чтение. Он читал до самых сумерек, а когда строчки стали расплываться у него перед глазами, зажег сальную свечу на столе и продолжал читать, пока не взошла луна, возвестив время ужина.</w:t>
      </w:r>
    </w:p>
    <w:p w14:paraId="6F4A51EA" w14:textId="77777777" w:rsidR="0047014C" w:rsidRPr="00AC3CD3" w:rsidRDefault="0047014C" w:rsidP="00AC3C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C3CD3">
        <w:rPr>
          <w:rFonts w:ascii="Verdana" w:hAnsi="Verdana"/>
          <w:color w:val="000000"/>
          <w:sz w:val="20"/>
          <w:lang w:val="ru-RU"/>
        </w:rPr>
        <w:t>Судья жил в бревенчатой хижине на склоне холма, у сухого тополя. Направляясь домой, он перебрался через ручеек, проложивший себе путь в лавровых зарослях. Темная фигура выступила из-за деревьев и направила ему в грудь дуло ружья. Низко надвинутая шляпа и какой-то лоскут закрывали лицо грабителя.</w:t>
      </w:r>
    </w:p>
    <w:p w14:paraId="1135809C" w14:textId="77777777" w:rsidR="0047014C" w:rsidRPr="00AC3CD3" w:rsidRDefault="0047014C" w:rsidP="00AC3C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C3CD3">
        <w:rPr>
          <w:rFonts w:ascii="Verdana" w:hAnsi="Verdana"/>
          <w:color w:val="000000"/>
          <w:sz w:val="20"/>
          <w:lang w:val="ru-RU"/>
        </w:rPr>
        <w:t>—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Давай деньги,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сказала фигура,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да помалкивай. Я зол как черт, и палец, вишь, так и пляшет на спуске...</w:t>
      </w:r>
    </w:p>
    <w:p w14:paraId="4C93AB3A" w14:textId="77777777" w:rsidR="0047014C" w:rsidRPr="00AC3CD3" w:rsidRDefault="0047014C" w:rsidP="00AC3C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C3CD3">
        <w:rPr>
          <w:rFonts w:ascii="Verdana" w:hAnsi="Verdana"/>
          <w:color w:val="000000"/>
          <w:sz w:val="20"/>
          <w:lang w:val="ru-RU"/>
        </w:rPr>
        <w:t>—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П-пять долларов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все, что у меня есть,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пробормотал судья, доставая бумажку из жилетного кармана.</w:t>
      </w:r>
    </w:p>
    <w:p w14:paraId="581C9FA5" w14:textId="77777777" w:rsidR="0047014C" w:rsidRPr="00AC3CD3" w:rsidRDefault="0047014C" w:rsidP="00AC3C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C3CD3">
        <w:rPr>
          <w:rFonts w:ascii="Verdana" w:hAnsi="Verdana"/>
          <w:color w:val="000000"/>
          <w:sz w:val="20"/>
          <w:lang w:val="ru-RU"/>
        </w:rPr>
        <w:t>—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Сверни ее,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последовал приказ,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и засунь в ствол ружья.</w:t>
      </w:r>
    </w:p>
    <w:p w14:paraId="5D255308" w14:textId="77777777" w:rsidR="0047014C" w:rsidRPr="00AC3CD3" w:rsidRDefault="0047014C" w:rsidP="00AC3C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C3CD3">
        <w:rPr>
          <w:rFonts w:ascii="Verdana" w:hAnsi="Verdana"/>
          <w:color w:val="000000"/>
          <w:sz w:val="20"/>
          <w:lang w:val="ru-RU"/>
        </w:rPr>
        <w:lastRenderedPageBreak/>
        <w:t>Бумажка была новенькая и хрустящая. Даже дрожащим от страха неуклюжим пальцам нетрудно было свернуть ее трубочкой и (что потребовало больших усилий!) засунуть ее в ствол ружья.</w:t>
      </w:r>
    </w:p>
    <w:p w14:paraId="7BEF4ECB" w14:textId="77777777" w:rsidR="0047014C" w:rsidRPr="00AC3CD3" w:rsidRDefault="0047014C" w:rsidP="00AC3C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C3CD3">
        <w:rPr>
          <w:rFonts w:ascii="Verdana" w:hAnsi="Verdana"/>
          <w:color w:val="000000"/>
          <w:sz w:val="20"/>
          <w:lang w:val="ru-RU"/>
        </w:rPr>
        <w:t>—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Ну ладно, ступай теперь,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сказал грабитель.</w:t>
      </w:r>
    </w:p>
    <w:p w14:paraId="26AEA960" w14:textId="77777777" w:rsidR="0047014C" w:rsidRPr="00AC3CD3" w:rsidRDefault="0047014C" w:rsidP="00AC3C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C3CD3">
        <w:rPr>
          <w:rFonts w:ascii="Verdana" w:hAnsi="Verdana"/>
          <w:color w:val="000000"/>
          <w:sz w:val="20"/>
          <w:lang w:val="ru-RU"/>
        </w:rPr>
        <w:t>Судья не стал мешкать.</w:t>
      </w:r>
    </w:p>
    <w:p w14:paraId="15A48372" w14:textId="77777777" w:rsidR="0047014C" w:rsidRPr="00AC3CD3" w:rsidRDefault="0047014C" w:rsidP="00AC3C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3536F66" w14:textId="77777777" w:rsidR="0047014C" w:rsidRPr="00AC3CD3" w:rsidRDefault="0047014C" w:rsidP="00AC3C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C3CD3">
        <w:rPr>
          <w:rFonts w:ascii="Verdana" w:hAnsi="Verdana"/>
          <w:color w:val="000000"/>
          <w:sz w:val="20"/>
          <w:lang w:val="ru-RU"/>
        </w:rPr>
        <w:t>На другой день маленький рыжий бычок приволок двуколку к крыльцу суда. Судья Бинаджа Уиддеп с утра сидел обутый, так как поджидал посетителей. В его присутствии Рэнси Билбро вручил жене пятидолларовую бумажку. Судья впился в нее взглядом. Она закручивалась с концов, словно была не так давно свернута трубочкой и засунута в ствол ружья. Но Бинаджа Уиддеп воздержался от замечаний. Мало ли чего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никакой бумажке не заказано скручиваться. Судья вручил каждому из супругов свидетельство о расторжении брака. Они в неловком молчании стояли рядом, медленно складывая полученные ими гарантии свободы. Эриэла бросила робкий, неуверенный взгляд на мужа.</w:t>
      </w:r>
    </w:p>
    <w:p w14:paraId="12E584BC" w14:textId="77777777" w:rsidR="0047014C" w:rsidRPr="00AC3CD3" w:rsidRDefault="0047014C" w:rsidP="00AC3C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C3CD3">
        <w:rPr>
          <w:rFonts w:ascii="Verdana" w:hAnsi="Verdana"/>
          <w:color w:val="000000"/>
          <w:sz w:val="20"/>
          <w:lang w:val="ru-RU"/>
        </w:rPr>
        <w:t>—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Ты, стало быть, домой теперь, на двуколке... Хлеб в шкафу, в жестяной коробке. Сало я положила в котелок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от собак подальше. Не позабудь часы-то завести на ночь.</w:t>
      </w:r>
    </w:p>
    <w:p w14:paraId="0A21CA43" w14:textId="77777777" w:rsidR="0047014C" w:rsidRPr="00AC3CD3" w:rsidRDefault="0047014C" w:rsidP="00AC3C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C3CD3">
        <w:rPr>
          <w:rFonts w:ascii="Verdana" w:hAnsi="Verdana"/>
          <w:color w:val="000000"/>
          <w:sz w:val="20"/>
          <w:lang w:val="ru-RU"/>
        </w:rPr>
        <w:t>—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А ты, значит, к братцу Эду?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с тонко разыгранным безразличием спросил Рэнси.</w:t>
      </w:r>
    </w:p>
    <w:p w14:paraId="4D591507" w14:textId="77777777" w:rsidR="0047014C" w:rsidRPr="00AC3CD3" w:rsidRDefault="0047014C" w:rsidP="00AC3C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C3CD3">
        <w:rPr>
          <w:rFonts w:ascii="Verdana" w:hAnsi="Verdana"/>
          <w:color w:val="000000"/>
          <w:sz w:val="20"/>
          <w:lang w:val="ru-RU"/>
        </w:rPr>
        <w:t>—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Да вот до ночи надо бы добраться, Не больно-то они там обрадуются, когда меня увидят, да куда ж больше пойдешь. А путь-то туда знаешь какой. Пойду уж, стало быть... Надо бы, значит, попрощаться нам с тобой, Рэнси... да ведь ты, может, и не захочешь попрощаться-то...</w:t>
      </w:r>
    </w:p>
    <w:p w14:paraId="6D887938" w14:textId="77777777" w:rsidR="0047014C" w:rsidRPr="00AC3CD3" w:rsidRDefault="0047014C" w:rsidP="00AC3C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C3CD3">
        <w:rPr>
          <w:rFonts w:ascii="Verdana" w:hAnsi="Verdana"/>
          <w:color w:val="000000"/>
          <w:sz w:val="20"/>
          <w:lang w:val="ru-RU"/>
        </w:rPr>
        <w:t>—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Может, я, конечно, собака,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голосом мученика проговорил Рэнси,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не захочу, видишь ты, попрощаться... Оно, конечно, когда кому невтерпеж уйти, так тому, может, и не до прощанья...</w:t>
      </w:r>
    </w:p>
    <w:p w14:paraId="279F44B8" w14:textId="77777777" w:rsidR="0047014C" w:rsidRPr="00AC3CD3" w:rsidRDefault="0047014C" w:rsidP="00AC3C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C3CD3">
        <w:rPr>
          <w:rFonts w:ascii="Verdana" w:hAnsi="Verdana"/>
          <w:color w:val="000000"/>
          <w:sz w:val="20"/>
          <w:lang w:val="ru-RU"/>
        </w:rPr>
        <w:t>Эриэла молчала. Она тщательно сложила пятидолларовую бумажку и свидетельство о разводе и сунула их за пазуху. Бинаджа Уиддеп скорбным взглядом проводил исчезнувшую банкноту.</w:t>
      </w:r>
    </w:p>
    <w:p w14:paraId="241C0590" w14:textId="77777777" w:rsidR="0047014C" w:rsidRPr="00AC3CD3" w:rsidRDefault="0047014C" w:rsidP="00AC3C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C3CD3">
        <w:rPr>
          <w:rFonts w:ascii="Verdana" w:hAnsi="Verdana"/>
          <w:color w:val="000000"/>
          <w:sz w:val="20"/>
          <w:lang w:val="ru-RU"/>
        </w:rPr>
        <w:t>Мысли его текли своим путем, и последующие его слова показали, что он, может быть, принадлежал либо к довольно распространенной категории чутких душ, либо к значительно более редкой разновидности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к финансовым гениям.</w:t>
      </w:r>
    </w:p>
    <w:p w14:paraId="620E1A0F" w14:textId="77777777" w:rsidR="0047014C" w:rsidRPr="00AC3CD3" w:rsidRDefault="0047014C" w:rsidP="00AC3C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C3CD3">
        <w:rPr>
          <w:rFonts w:ascii="Verdana" w:hAnsi="Verdana"/>
          <w:color w:val="000000"/>
          <w:sz w:val="20"/>
          <w:lang w:val="ru-RU"/>
        </w:rPr>
        <w:t>—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Одиноко тебе будет нынче в старой-то хижине, а, Рэнси?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сказала Эриэла.</w:t>
      </w:r>
    </w:p>
    <w:p w14:paraId="520AACDB" w14:textId="77777777" w:rsidR="0047014C" w:rsidRPr="00AC3CD3" w:rsidRDefault="0047014C" w:rsidP="00AC3C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C3CD3">
        <w:rPr>
          <w:rFonts w:ascii="Verdana" w:hAnsi="Verdana"/>
          <w:color w:val="000000"/>
          <w:sz w:val="20"/>
          <w:lang w:val="ru-RU"/>
        </w:rPr>
        <w:t>Рэнси Билбро глядел в сторону, на Кэмберлендский кряж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светло-синий сейчас, в лучах солнца. Он не смотрел на Эриэлу.</w:t>
      </w:r>
    </w:p>
    <w:p w14:paraId="7E962D9D" w14:textId="77777777" w:rsidR="0047014C" w:rsidRPr="00AC3CD3" w:rsidRDefault="0047014C" w:rsidP="00AC3C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C3CD3">
        <w:rPr>
          <w:rFonts w:ascii="Verdana" w:hAnsi="Verdana"/>
          <w:color w:val="000000"/>
          <w:sz w:val="20"/>
          <w:lang w:val="ru-RU"/>
        </w:rPr>
        <w:t>—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А то нет, что ли,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сказал он.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Так ведь когда кто начнет с ума сходить да кричать насчет развода, так разве ж того силком удержишь.</w:t>
      </w:r>
    </w:p>
    <w:p w14:paraId="6260DAFE" w14:textId="77777777" w:rsidR="0047014C" w:rsidRPr="00AC3CD3" w:rsidRDefault="0047014C" w:rsidP="00AC3C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C3CD3">
        <w:rPr>
          <w:rFonts w:ascii="Verdana" w:hAnsi="Verdana"/>
          <w:color w:val="000000"/>
          <w:sz w:val="20"/>
          <w:lang w:val="ru-RU"/>
        </w:rPr>
        <w:t>—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Так когда ж кто другой сам хотел развода,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сказала Эриэла, адресуясь к табуретке.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Видать, кто-то не больно уж хочет, чтоб кто-то остался.</w:t>
      </w:r>
    </w:p>
    <w:p w14:paraId="38BE1EF6" w14:textId="77777777" w:rsidR="0047014C" w:rsidRPr="00AC3CD3" w:rsidRDefault="0047014C" w:rsidP="00AC3C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C3CD3">
        <w:rPr>
          <w:rFonts w:ascii="Verdana" w:hAnsi="Verdana"/>
          <w:color w:val="000000"/>
          <w:sz w:val="20"/>
          <w:lang w:val="ru-RU"/>
        </w:rPr>
        <w:t>—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Да когда б кто сказал, что не хочет.</w:t>
      </w:r>
    </w:p>
    <w:p w14:paraId="70B6914A" w14:textId="77777777" w:rsidR="0047014C" w:rsidRPr="00AC3CD3" w:rsidRDefault="0047014C" w:rsidP="00AC3C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C3CD3">
        <w:rPr>
          <w:rFonts w:ascii="Verdana" w:hAnsi="Verdana"/>
          <w:color w:val="000000"/>
          <w:sz w:val="20"/>
          <w:lang w:val="ru-RU"/>
        </w:rPr>
        <w:t>—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Да когда б кто сказал, что хочет. Пойду-ка я к братцу Эду. Пора уж.</w:t>
      </w:r>
    </w:p>
    <w:p w14:paraId="26F0C07E" w14:textId="77777777" w:rsidR="0047014C" w:rsidRPr="00AC3CD3" w:rsidRDefault="0047014C" w:rsidP="00AC3C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C3CD3">
        <w:rPr>
          <w:rFonts w:ascii="Verdana" w:hAnsi="Verdana"/>
          <w:color w:val="000000"/>
          <w:sz w:val="20"/>
          <w:lang w:val="ru-RU"/>
        </w:rPr>
        <w:t>—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Видать, теперь никто уж не заведет наших часов.</w:t>
      </w:r>
    </w:p>
    <w:p w14:paraId="7D1557F1" w14:textId="77777777" w:rsidR="0047014C" w:rsidRPr="00AC3CD3" w:rsidRDefault="0047014C" w:rsidP="00AC3C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C3CD3">
        <w:rPr>
          <w:rFonts w:ascii="Verdana" w:hAnsi="Verdana"/>
          <w:color w:val="000000"/>
          <w:sz w:val="20"/>
          <w:lang w:val="ru-RU"/>
        </w:rPr>
        <w:t>—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Может, мне поехать с тобой, Рэнси, на двуколке, завести тебе часы?</w:t>
      </w:r>
    </w:p>
    <w:p w14:paraId="36DBC544" w14:textId="77777777" w:rsidR="0047014C" w:rsidRPr="00AC3CD3" w:rsidRDefault="0047014C" w:rsidP="00AC3C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C3CD3">
        <w:rPr>
          <w:rFonts w:ascii="Verdana" w:hAnsi="Verdana"/>
          <w:color w:val="000000"/>
          <w:sz w:val="20"/>
          <w:lang w:val="ru-RU"/>
        </w:rPr>
        <w:t>На лице горца не отразилось никаких чувств. Но он протянул огромную ручищу, и худая, коричневая от загара рука жены исчезла в ней. На мгновение жесткие черты Эриэлы просветлели, словно озаренные изнутри.</w:t>
      </w:r>
    </w:p>
    <w:p w14:paraId="282BA057" w14:textId="77777777" w:rsidR="0047014C" w:rsidRPr="00AC3CD3" w:rsidRDefault="0047014C" w:rsidP="00AC3C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C3CD3">
        <w:rPr>
          <w:rFonts w:ascii="Verdana" w:hAnsi="Verdana"/>
          <w:color w:val="000000"/>
          <w:sz w:val="20"/>
          <w:lang w:val="ru-RU"/>
        </w:rPr>
        <w:t>—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Уж я пригляжу, чтоб собаки не донимали тебя,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сказал Рэнси.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Скотина я был, как есть скотина. Ты уж заведи часы, Эриэла.</w:t>
      </w:r>
    </w:p>
    <w:p w14:paraId="2CB2ECE5" w14:textId="77777777" w:rsidR="0047014C" w:rsidRPr="00AC3CD3" w:rsidRDefault="0047014C" w:rsidP="00AC3C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C3CD3">
        <w:rPr>
          <w:rFonts w:ascii="Verdana" w:hAnsi="Verdana"/>
          <w:color w:val="000000"/>
          <w:sz w:val="20"/>
          <w:lang w:val="ru-RU"/>
        </w:rPr>
        <w:t>—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Сердце-то у меня там осталось, Рэнси в нашей хижине,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шепнула Эриэла.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Где ты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там и оно. И я не стану больше беситься-то. Поедем домой, Рэнси, может, еще поспеем засветло.</w:t>
      </w:r>
    </w:p>
    <w:p w14:paraId="6736C503" w14:textId="77777777" w:rsidR="0047014C" w:rsidRPr="00AC3CD3" w:rsidRDefault="0047014C" w:rsidP="00AC3C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C3CD3">
        <w:rPr>
          <w:rFonts w:ascii="Verdana" w:hAnsi="Verdana"/>
          <w:color w:val="000000"/>
          <w:sz w:val="20"/>
          <w:lang w:val="ru-RU"/>
        </w:rPr>
        <w:t>Забыв о присутствии судьи, они направились было к двери, но Бинаджа Уиддеп окликнул их.</w:t>
      </w:r>
    </w:p>
    <w:p w14:paraId="3B30EA4B" w14:textId="77777777" w:rsidR="0047014C" w:rsidRPr="00AC3CD3" w:rsidRDefault="0047014C" w:rsidP="00AC3C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C3CD3">
        <w:rPr>
          <w:rFonts w:ascii="Verdana" w:hAnsi="Verdana"/>
          <w:color w:val="000000"/>
          <w:sz w:val="20"/>
          <w:lang w:val="ru-RU"/>
        </w:rPr>
        <w:t>—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Именем штата Теннесси,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сказал он,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 xml:space="preserve">— запрещаю вам нарушать его порядки и установления. Суду чрезвычайно отрадно и не скажу как радостно видеть, что развеялись тучи раздора и взаимонепонимания, омрачавшие союз двух любящих сердец. Тем не менее суд призван стоять на страже нравственности и моральной чистоты Штата, и он напоминает вам, что вы разведены по всем правилам и, стало </w:t>
      </w:r>
      <w:r w:rsidRPr="00AC3CD3">
        <w:rPr>
          <w:rFonts w:ascii="Verdana" w:hAnsi="Verdana"/>
          <w:color w:val="000000"/>
          <w:sz w:val="20"/>
          <w:lang w:val="ru-RU"/>
        </w:rPr>
        <w:lastRenderedPageBreak/>
        <w:t>быть, больше не муж и не жена и, как таковые, лишаетесь права пользоваться благами, кои составляют исключительную привилегию матримониального состояния.</w:t>
      </w:r>
    </w:p>
    <w:p w14:paraId="5E990FCB" w14:textId="77777777" w:rsidR="0047014C" w:rsidRPr="00AC3CD3" w:rsidRDefault="0047014C" w:rsidP="00AC3C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C3CD3">
        <w:rPr>
          <w:rFonts w:ascii="Verdana" w:hAnsi="Verdana"/>
          <w:color w:val="000000"/>
          <w:sz w:val="20"/>
          <w:lang w:val="ru-RU"/>
        </w:rPr>
        <w:t>Эриэла схватила мужа за руку. Что он там говорит, этот судья? Он хочет отнять у нее Рэнси теперь, когда жизнь дала им обоим хороший урок?</w:t>
      </w:r>
    </w:p>
    <w:p w14:paraId="30FFC2B4" w14:textId="77777777" w:rsidR="0047014C" w:rsidRPr="00AC3CD3" w:rsidRDefault="0047014C" w:rsidP="00AC3C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C3CD3">
        <w:rPr>
          <w:rFonts w:ascii="Verdana" w:hAnsi="Verdana"/>
          <w:color w:val="000000"/>
          <w:sz w:val="20"/>
          <w:lang w:val="ru-RU"/>
        </w:rPr>
        <w:t>—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Однако,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продолжал судья,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суд готов снять с вас неправомочия, налагаемые фактом бракоразвода, и может хоть сейчас приступить к совершению торжественного обряда бракосочетания, дабы все стало на свое место и тяжущиеся стороны могли повергнуть себя вновь в благородное и возвышенное матримониальное состояние. Плата за вышеозначенный обряд в вышеизложенном случае составит, короче говоря, пять долларов.</w:t>
      </w:r>
    </w:p>
    <w:p w14:paraId="5EDD32B4" w14:textId="77777777" w:rsidR="0047014C" w:rsidRPr="00AC3CD3" w:rsidRDefault="0047014C" w:rsidP="00AC3C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C3CD3">
        <w:rPr>
          <w:rFonts w:ascii="Verdana" w:hAnsi="Verdana"/>
          <w:color w:val="000000"/>
          <w:sz w:val="20"/>
          <w:lang w:val="ru-RU"/>
        </w:rPr>
        <w:t>В последних словах судьи Эриэла уловила для себя проблеск надежды. Рука ее проворно скользнула за пазуху, и оттуда, выпущенной на свободу голубкой, выпорхнула пятидолларовая бумажка и, сложив крылышки, опустилась на стол судьи. Бронзовые щеки Эриэлы зарделись, когда она, стоя об руку с Рэнси, слушала слова, вновь скрепляющие их союз.</w:t>
      </w:r>
    </w:p>
    <w:p w14:paraId="66EF0FE2" w14:textId="77777777" w:rsidR="0047014C" w:rsidRPr="00AC3CD3" w:rsidRDefault="0047014C" w:rsidP="00AC3C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C3CD3">
        <w:rPr>
          <w:rFonts w:ascii="Verdana" w:hAnsi="Verdana"/>
          <w:color w:val="000000"/>
          <w:sz w:val="20"/>
          <w:lang w:val="ru-RU"/>
        </w:rPr>
        <w:t>Рэнси помог ей взобраться в двуколку и сел рядом. Маленький рыжий бычок снова описал полукруг, и они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все так же рука с рукой</w:t>
      </w:r>
      <w:r w:rsidRPr="00AC3CD3">
        <w:rPr>
          <w:rFonts w:ascii="Verdana" w:hAnsi="Verdana"/>
          <w:color w:val="000000"/>
          <w:sz w:val="20"/>
        </w:rPr>
        <w:t> </w:t>
      </w:r>
      <w:r w:rsidRPr="00AC3CD3">
        <w:rPr>
          <w:rFonts w:ascii="Verdana" w:hAnsi="Verdana"/>
          <w:color w:val="000000"/>
          <w:sz w:val="20"/>
          <w:lang w:val="ru-RU"/>
        </w:rPr>
        <w:t>— покатили к себе в горы.</w:t>
      </w:r>
    </w:p>
    <w:p w14:paraId="5E876A8D" w14:textId="7C4151E6" w:rsidR="00AA0BB4" w:rsidRPr="00AC3CD3" w:rsidRDefault="0047014C" w:rsidP="00AC3CD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C3CD3">
        <w:rPr>
          <w:rFonts w:ascii="Verdana" w:hAnsi="Verdana"/>
          <w:color w:val="000000"/>
          <w:sz w:val="20"/>
          <w:lang w:val="ru-RU"/>
        </w:rPr>
        <w:t>Мировой судья Бинаджа Уиддеп уселся на крыльце и стащил с ног башмаки. Пощупал еще раз засунутую в жилетный карман пятидолларовую бумажку. Закурил свою бузиновую трубку. Рябая чванливая курица проковыляла по «главному проспекту» поселка, бессмысленно клохча.</w:t>
      </w:r>
    </w:p>
    <w:sectPr w:rsidR="00AA0BB4" w:rsidRPr="00AC3CD3" w:rsidSect="00D515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A2FE7" w14:textId="77777777" w:rsidR="00C70CCE" w:rsidRDefault="00C70CCE" w:rsidP="00AC3CD3">
      <w:pPr>
        <w:spacing w:after="0" w:line="240" w:lineRule="auto"/>
      </w:pPr>
      <w:r>
        <w:separator/>
      </w:r>
    </w:p>
  </w:endnote>
  <w:endnote w:type="continuationSeparator" w:id="0">
    <w:p w14:paraId="7942BC85" w14:textId="77777777" w:rsidR="00C70CCE" w:rsidRDefault="00C70CCE" w:rsidP="00AC3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6FB0F" w14:textId="77777777" w:rsidR="00AC3CD3" w:rsidRDefault="00AC3CD3" w:rsidP="0032145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E81E4DA" w14:textId="77777777" w:rsidR="00AC3CD3" w:rsidRDefault="00AC3CD3" w:rsidP="00AC3CD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A76AF" w14:textId="56B8C77B" w:rsidR="00AC3CD3" w:rsidRPr="00D51521" w:rsidRDefault="00D51521" w:rsidP="00AC3CD3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D51521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D5DA5" w14:textId="77777777" w:rsidR="00AC3CD3" w:rsidRDefault="00AC3C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3A2DA" w14:textId="77777777" w:rsidR="00C70CCE" w:rsidRDefault="00C70CCE" w:rsidP="00AC3CD3">
      <w:pPr>
        <w:spacing w:after="0" w:line="240" w:lineRule="auto"/>
      </w:pPr>
      <w:r>
        <w:separator/>
      </w:r>
    </w:p>
  </w:footnote>
  <w:footnote w:type="continuationSeparator" w:id="0">
    <w:p w14:paraId="29CA8FFF" w14:textId="77777777" w:rsidR="00C70CCE" w:rsidRDefault="00C70CCE" w:rsidP="00AC3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05863" w14:textId="77777777" w:rsidR="00AC3CD3" w:rsidRDefault="00AC3C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0FA16" w14:textId="7D505596" w:rsidR="00AC3CD3" w:rsidRPr="00D51521" w:rsidRDefault="00D51521" w:rsidP="00AC3CD3">
    <w:pPr>
      <w:pStyle w:val="Header"/>
      <w:rPr>
        <w:rFonts w:ascii="Arial" w:hAnsi="Arial" w:cs="Arial"/>
        <w:color w:val="999999"/>
        <w:sz w:val="20"/>
        <w:lang w:val="ru-RU"/>
      </w:rPr>
    </w:pPr>
    <w:r w:rsidRPr="00D51521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9F175" w14:textId="77777777" w:rsidR="00AC3CD3" w:rsidRDefault="00AC3C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7014C"/>
    <w:rsid w:val="00AA0BB4"/>
    <w:rsid w:val="00AA1D8D"/>
    <w:rsid w:val="00AC3CD3"/>
    <w:rsid w:val="00B47730"/>
    <w:rsid w:val="00C577D4"/>
    <w:rsid w:val="00C70CCE"/>
    <w:rsid w:val="00CB0664"/>
    <w:rsid w:val="00D51521"/>
    <w:rsid w:val="00FC693F"/>
    <w:rsid w:val="00FE2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A37C0B2"/>
  <w14:defaultImageDpi w14:val="300"/>
  <w15:docId w15:val="{E17F9F79-5AD6-4DC1-9F25-2B16F20D3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Cite">
    <w:name w:val="Cite"/>
    <w:next w:val="Normal"/>
    <w:uiPriority w:val="99"/>
    <w:rsid w:val="0047014C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eastAsia="Times New Roman" w:hAnsi="Times New Roman" w:cs="Times New Roman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AC3C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1943</Words>
  <Characters>10746</Characters>
  <Application>Microsoft Office Word</Application>
  <DocSecurity>0</DocSecurity>
  <Lines>202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12615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Коловращение жизни</dc:title>
  <dc:subject/>
  <dc:creator>О. Генри</dc:creator>
  <cp:keywords/>
  <dc:description/>
  <cp:lastModifiedBy>Andrey Piskunov</cp:lastModifiedBy>
  <cp:revision>8</cp:revision>
  <dcterms:created xsi:type="dcterms:W3CDTF">2013-12-23T23:15:00Z</dcterms:created>
  <dcterms:modified xsi:type="dcterms:W3CDTF">2025-05-06T22:41:00Z</dcterms:modified>
  <cp:category/>
</cp:coreProperties>
</file>