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DDF8" w14:textId="77777777" w:rsidR="008A3F1E" w:rsidRPr="00DB7515" w:rsidRDefault="008A3F1E" w:rsidP="00DB7515">
      <w:pPr>
        <w:pStyle w:val="Heading2"/>
        <w:keepNext w:val="0"/>
        <w:keepLines w:val="0"/>
        <w:suppressAutoHyphens/>
        <w:spacing w:before="0" w:line="240" w:lineRule="auto"/>
        <w:jc w:val="both"/>
        <w:rPr>
          <w:rFonts w:ascii="Verdana" w:hAnsi="Verdana"/>
          <w:color w:val="000000"/>
          <w:sz w:val="32"/>
          <w:lang w:val="ru-RU"/>
        </w:rPr>
      </w:pPr>
      <w:r w:rsidRPr="00DB7515">
        <w:rPr>
          <w:rFonts w:ascii="Verdana" w:hAnsi="Verdana"/>
          <w:color w:val="000000"/>
          <w:sz w:val="32"/>
          <w:lang w:val="ru-RU"/>
        </w:rPr>
        <w:t>Сила печатного слова</w:t>
      </w:r>
    </w:p>
    <w:p w14:paraId="17793DCD" w14:textId="5CC7D332" w:rsidR="008A3F1E" w:rsidRPr="00DB7515" w:rsidRDefault="007E545E" w:rsidP="00DB7515">
      <w:pPr>
        <w:suppressAutoHyphens/>
        <w:spacing w:after="0" w:line="240" w:lineRule="auto"/>
        <w:jc w:val="both"/>
        <w:rPr>
          <w:rFonts w:ascii="Verdana" w:hAnsi="Verdana"/>
          <w:color w:val="000000"/>
          <w:sz w:val="24"/>
          <w:lang w:val="ru-RU"/>
        </w:rPr>
      </w:pPr>
      <w:r w:rsidRPr="00DB7515">
        <w:rPr>
          <w:rFonts w:ascii="Verdana" w:hAnsi="Verdana"/>
          <w:color w:val="000000"/>
          <w:sz w:val="24"/>
          <w:lang w:val="ru-RU"/>
        </w:rPr>
        <w:t>О. Генри</w:t>
      </w:r>
    </w:p>
    <w:p w14:paraId="2144989F" w14:textId="78FE1ED8" w:rsidR="008A3F1E" w:rsidRPr="00DB7515" w:rsidRDefault="008A3F1E" w:rsidP="00DB7515">
      <w:pPr>
        <w:suppressAutoHyphens/>
        <w:spacing w:after="0" w:line="240" w:lineRule="auto"/>
        <w:jc w:val="both"/>
        <w:rPr>
          <w:rFonts w:ascii="Verdana" w:hAnsi="Verdana"/>
          <w:color w:val="000000"/>
          <w:sz w:val="20"/>
          <w:lang w:val="ru-RU"/>
        </w:rPr>
      </w:pPr>
      <w:r w:rsidRPr="00DB7515">
        <w:rPr>
          <w:rFonts w:ascii="Verdana" w:hAnsi="Verdana"/>
          <w:color w:val="000000"/>
          <w:sz w:val="20"/>
          <w:lang w:val="ru-RU"/>
        </w:rPr>
        <w:t>Перевод под ред. В.</w:t>
      </w:r>
      <w:r w:rsidRPr="00DB7515">
        <w:rPr>
          <w:rFonts w:ascii="Verdana" w:hAnsi="Verdana"/>
          <w:color w:val="000000"/>
          <w:sz w:val="20"/>
        </w:rPr>
        <w:t> </w:t>
      </w:r>
      <w:r w:rsidRPr="00DB7515">
        <w:rPr>
          <w:rFonts w:ascii="Verdana" w:hAnsi="Verdana"/>
          <w:color w:val="000000"/>
          <w:sz w:val="20"/>
          <w:lang w:val="ru-RU"/>
        </w:rPr>
        <w:t>Азова</w:t>
      </w:r>
    </w:p>
    <w:p w14:paraId="5F9FD99C"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p>
    <w:p w14:paraId="126C2B50"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В восемь часов утра она лежала в киоске у Джузеппе, еще влажная от станка. Джузеппе, с хитростью, свойственной его племени, валандался на противоположном углу, предоставив своим клиентам брать газету самим. Очевидно, он следовал теории, которая утверждает, что горшок скорее всего закипает, когда на него не смотрят.</w:t>
      </w:r>
    </w:p>
    <w:p w14:paraId="5AC65648"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Газета, о которой идет речь, была по своим задачам воспитателем, путеводителем, увещевателем, защитником, домашним советником и врачом для своих читателей.</w:t>
      </w:r>
    </w:p>
    <w:p w14:paraId="05E8E72B"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Особенным ее преимуществом являлись три передовые статьи.</w:t>
      </w:r>
    </w:p>
    <w:p w14:paraId="52F91C62"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Одна обращалась с простыми, целомудренными, но просвещенными доводами к родителям, осуждая телесные наказания детей.</w:t>
      </w:r>
    </w:p>
    <w:p w14:paraId="39C2CB8C"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Вторая представляла угрожающее и многозначительное предостережение известному лидеру рабочей партии, который собирался подвигнуть своих товарищей на злокозненную забастовку.</w:t>
      </w:r>
    </w:p>
    <w:p w14:paraId="01077B93"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Третья была красноречивым призывом к тому, чтобы полицейским чинам оказывались поддержка и содействие во всем, что усиливает их работоспособность, как защитников и слуг общества.</w:t>
      </w:r>
    </w:p>
    <w:p w14:paraId="171C7558"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Кроме этих упражнений на поприще гражданских добродетелей, в газете был напечатан мудрый рецепт по сердечным делам. Он был составлен редактором отдела «Ответы на вопросы читателей» по поводу одного специфического случая. Молодой человек жаловался на жестокосердие дамы его сердца. Ему преподавалось, каким путем ее покорить.</w:t>
      </w:r>
    </w:p>
    <w:p w14:paraId="39CE7AA0"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В газете находился также, в отделе «Женская красота и как ее сохранить», подробный ответ молодой особе, спрашивавшей совета, как ей приобрести блестящие глаза, румяные щеки и красивое лицо.</w:t>
      </w:r>
    </w:p>
    <w:p w14:paraId="4143204F"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Еще одним сообщением, требующим специальных познаний, было краткое письмо в отделе «Личное», гласящее:</w:t>
      </w:r>
    </w:p>
    <w:p w14:paraId="473B4021"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«Дорогой Джек, простите меня. Вы были правы. Встретьте меня на углу Мэдисон-сквера и 42-й улицы в 8</w:t>
      </w:r>
      <w:r w:rsidRPr="00DB7515">
        <w:rPr>
          <w:rFonts w:ascii="Verdana" w:hAnsi="Verdana"/>
          <w:color w:val="000000"/>
          <w:sz w:val="20"/>
        </w:rPr>
        <w:t> </w:t>
      </w:r>
      <w:r w:rsidRPr="00DB7515">
        <w:rPr>
          <w:rFonts w:ascii="Verdana" w:hAnsi="Verdana"/>
          <w:color w:val="000000"/>
          <w:sz w:val="20"/>
          <w:lang w:val="ru-RU"/>
        </w:rPr>
        <w:t>ч 30</w:t>
      </w:r>
      <w:r w:rsidRPr="00DB7515">
        <w:rPr>
          <w:rFonts w:ascii="Verdana" w:hAnsi="Verdana"/>
          <w:color w:val="000000"/>
          <w:sz w:val="20"/>
        </w:rPr>
        <w:t> </w:t>
      </w:r>
      <w:r w:rsidRPr="00DB7515">
        <w:rPr>
          <w:rFonts w:ascii="Verdana" w:hAnsi="Verdana"/>
          <w:color w:val="000000"/>
          <w:sz w:val="20"/>
          <w:lang w:val="ru-RU"/>
        </w:rPr>
        <w:t>мин утра. Мы уезжаем в полдень.</w:t>
      </w:r>
    </w:p>
    <w:p w14:paraId="47180C20"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i/>
          <w:iCs/>
          <w:color w:val="000000"/>
          <w:sz w:val="20"/>
          <w:lang w:val="ru-RU"/>
        </w:rPr>
        <w:t>Кающаяся</w:t>
      </w:r>
      <w:r w:rsidRPr="00DB7515">
        <w:rPr>
          <w:rFonts w:ascii="Verdana" w:hAnsi="Verdana"/>
          <w:color w:val="000000"/>
          <w:sz w:val="20"/>
          <w:lang w:val="ru-RU"/>
        </w:rPr>
        <w:t xml:space="preserve"> ».</w:t>
      </w:r>
    </w:p>
    <w:p w14:paraId="0096152D"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В восемь часов молодой человек с мрачным лицом и с лихорадочно блестящими глазами положил монетку и взял, проходя мимо киоска Джузеппе, верхнюю из стопки газет. Он поздно встал после бессонной ночи. Существовала служба, куда следовало попасть ровно в девять; времени едва хватало на то, чтобы проглотить чашку кофе и побриться.</w:t>
      </w:r>
    </w:p>
    <w:p w14:paraId="18B701E4"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Он был уже у парикмахера и теперь торопился. Он засунул газету в карман, намереваясь пробежать ее позже, во время завтрака. На углу газета выпала у него из кармана и увлекла с собой пару новых перчаток. Он прошел еще три квартала, хватился перчаток и вернулся назад, взбешенный. Ровно в половине девятого он дошел до угла, где валялись перчатки и газета. Но, странным образом, он не обратил никакого внимания на то, чего искал. Он сжимал в своих руках так крепко, как только мог, две маленьких ручки, заглядывал в пару виноватых карих глаз, и радость бурлила в его сердце.</w:t>
      </w:r>
    </w:p>
    <w:p w14:paraId="3FD0578E"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w:t>
      </w:r>
      <w:r w:rsidRPr="00DB7515">
        <w:rPr>
          <w:rFonts w:ascii="Verdana" w:hAnsi="Verdana"/>
          <w:color w:val="000000"/>
          <w:sz w:val="20"/>
        </w:rPr>
        <w:t> </w:t>
      </w:r>
      <w:r w:rsidRPr="00DB7515">
        <w:rPr>
          <w:rFonts w:ascii="Verdana" w:hAnsi="Verdana"/>
          <w:color w:val="000000"/>
          <w:sz w:val="20"/>
          <w:lang w:val="ru-RU"/>
        </w:rPr>
        <w:t>Милый Джек,</w:t>
      </w:r>
      <w:r w:rsidRPr="00DB7515">
        <w:rPr>
          <w:rFonts w:ascii="Verdana" w:hAnsi="Verdana"/>
          <w:color w:val="000000"/>
          <w:sz w:val="20"/>
        </w:rPr>
        <w:t> </w:t>
      </w:r>
      <w:r w:rsidRPr="00DB7515">
        <w:rPr>
          <w:rFonts w:ascii="Verdana" w:hAnsi="Verdana"/>
          <w:color w:val="000000"/>
          <w:sz w:val="20"/>
          <w:lang w:val="ru-RU"/>
        </w:rPr>
        <w:t>— сказала она,</w:t>
      </w:r>
      <w:r w:rsidRPr="00DB7515">
        <w:rPr>
          <w:rFonts w:ascii="Verdana" w:hAnsi="Verdana"/>
          <w:color w:val="000000"/>
          <w:sz w:val="20"/>
        </w:rPr>
        <w:t> </w:t>
      </w:r>
      <w:r w:rsidRPr="00DB7515">
        <w:rPr>
          <w:rFonts w:ascii="Verdana" w:hAnsi="Verdana"/>
          <w:color w:val="000000"/>
          <w:sz w:val="20"/>
          <w:lang w:val="ru-RU"/>
        </w:rPr>
        <w:t>— я знала, что вы придете вовремя.</w:t>
      </w:r>
    </w:p>
    <w:p w14:paraId="36BBABC1"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«Что она хочет этим сказать?</w:t>
      </w:r>
      <w:r w:rsidRPr="00DB7515">
        <w:rPr>
          <w:rFonts w:ascii="Verdana" w:hAnsi="Verdana"/>
          <w:color w:val="000000"/>
          <w:sz w:val="20"/>
        </w:rPr>
        <w:t> </w:t>
      </w:r>
      <w:r w:rsidRPr="00DB7515">
        <w:rPr>
          <w:rFonts w:ascii="Verdana" w:hAnsi="Verdana"/>
          <w:color w:val="000000"/>
          <w:sz w:val="20"/>
          <w:lang w:val="ru-RU"/>
        </w:rPr>
        <w:t>— недоумевал он про себя.</w:t>
      </w:r>
      <w:r w:rsidRPr="00DB7515">
        <w:rPr>
          <w:rFonts w:ascii="Verdana" w:hAnsi="Verdana"/>
          <w:color w:val="000000"/>
          <w:sz w:val="20"/>
        </w:rPr>
        <w:t> </w:t>
      </w:r>
      <w:r w:rsidRPr="00DB7515">
        <w:rPr>
          <w:rFonts w:ascii="Verdana" w:hAnsi="Verdana"/>
          <w:color w:val="000000"/>
          <w:sz w:val="20"/>
          <w:lang w:val="ru-RU"/>
        </w:rPr>
        <w:t>— Но теперь все отлично, отлично».</w:t>
      </w:r>
    </w:p>
    <w:p w14:paraId="58B8E015"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Сильный ветер рванул с запада, подобрал газету, валявшуюся на тротуаре, развернул ее, и она помчалась кружась по боковой улице. Вверх по этой улице ехал в кабриолете с высокими колесами, погоняя норовистого гнедого, молодой человек, просивший редактора интимного отдела дать ему рецепт, как победить ту, по которой он вздыхал.</w:t>
      </w:r>
    </w:p>
    <w:p w14:paraId="47795EB8"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 xml:space="preserve">Ветер в шаловливом порыве хлопнул летящей газетой по морде пугливого животного. Длинная гнедая полоса, смешанная с красным от распустившейся сбруи, растянулась на целых четыре квартала. Тогда выступил на сцену пожарный рукав и сыграл свою роль в космогонии. Кабриолет превратился в спичечную соломку, как </w:t>
      </w:r>
      <w:r w:rsidRPr="00DB7515">
        <w:rPr>
          <w:rFonts w:ascii="Verdana" w:hAnsi="Verdana"/>
          <w:color w:val="000000"/>
          <w:sz w:val="20"/>
          <w:lang w:val="ru-RU"/>
        </w:rPr>
        <w:lastRenderedPageBreak/>
        <w:t>ему было предопределено, а правивший им молодой человек остался спокойно лежать там, куда его выбросило,</w:t>
      </w:r>
      <w:r w:rsidRPr="00DB7515">
        <w:rPr>
          <w:rFonts w:ascii="Verdana" w:hAnsi="Verdana"/>
          <w:color w:val="000000"/>
          <w:sz w:val="20"/>
        </w:rPr>
        <w:t> </w:t>
      </w:r>
      <w:r w:rsidRPr="00DB7515">
        <w:rPr>
          <w:rFonts w:ascii="Verdana" w:hAnsi="Verdana"/>
          <w:color w:val="000000"/>
          <w:sz w:val="20"/>
          <w:lang w:val="ru-RU"/>
        </w:rPr>
        <w:t>— на асфальте перед неким особняком из темного гранита.</w:t>
      </w:r>
    </w:p>
    <w:p w14:paraId="16339190"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Из особняка вышли люди и быстро взяли молодого человека в дом. И там нашлась девушка, положившая его голову к себе на колени, и она не боялась любопытных глаз и говорила, наклонившись к нему «О! Я любила вас, только вас, все время, Бобби! Неужели вы этого не видели? Ах! Если вы умрете, я умру вместе с вами...»</w:t>
      </w:r>
    </w:p>
    <w:p w14:paraId="5363F72F"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Но при этаком ветре мы должны поторопиться, чтобы уследить за нашей газетой.</w:t>
      </w:r>
    </w:p>
    <w:p w14:paraId="3D0EB6EB"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Полисмен О’Брайен задержал ее как помеху уличному движению. Когда он расправлял ее растерзанные листы своими крупными медлительными пальцами и был на расстоянии нескольких шагов от заднего входа в кафе «Шерден Белльз», он задумчиво прочел одну из заглавных строк: «Газеты на забастовочный фронт! Газеты должны поддержать полицию!»</w:t>
      </w:r>
    </w:p>
    <w:p w14:paraId="788C1DF9"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Но... пстт!..</w:t>
      </w:r>
      <w:r w:rsidRPr="00DB7515">
        <w:rPr>
          <w:rFonts w:ascii="Verdana" w:hAnsi="Verdana"/>
          <w:color w:val="000000"/>
          <w:sz w:val="20"/>
        </w:rPr>
        <w:t> </w:t>
      </w:r>
      <w:r w:rsidRPr="00DB7515">
        <w:rPr>
          <w:rFonts w:ascii="Verdana" w:hAnsi="Verdana"/>
          <w:color w:val="000000"/>
          <w:sz w:val="20"/>
          <w:lang w:val="ru-RU"/>
        </w:rPr>
        <w:t>— раздался голос Данни, старшего буфетчика, через дверную щель:</w:t>
      </w:r>
    </w:p>
    <w:p w14:paraId="3266DA09"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w:t>
      </w:r>
      <w:r w:rsidRPr="00DB7515">
        <w:rPr>
          <w:rFonts w:ascii="Verdana" w:hAnsi="Verdana"/>
          <w:color w:val="000000"/>
          <w:sz w:val="20"/>
        </w:rPr>
        <w:t> </w:t>
      </w:r>
      <w:r w:rsidRPr="00DB7515">
        <w:rPr>
          <w:rFonts w:ascii="Verdana" w:hAnsi="Verdana"/>
          <w:color w:val="000000"/>
          <w:sz w:val="20"/>
          <w:lang w:val="ru-RU"/>
        </w:rPr>
        <w:t>Майк, старина, иди выпей стаканчик.</w:t>
      </w:r>
    </w:p>
    <w:p w14:paraId="2EC7596C"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Закрывшись, как ширмой, развернутыми дружественными полиции печатными страницами, полисмен О’Брайен быстро осушил чарочку доброго виски и вернулся, бодрый, освеженный, подкрепленный, к своим обязанностям. Разве редактор не вправе был бы гордиться, видя такие немедленные, и духовные и буквальные, результаты своей пропаганды?</w:t>
      </w:r>
    </w:p>
    <w:p w14:paraId="30BE4905"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Полисмен О’Брайен сложил газету и засунул ее под мышку маленькому мальчику, проходившему мимо. Мальчика звали Джонни, и он взял газету к себе домой. Его сестру звали Глэдис; это она писала редактору отдела «Женская красота» с просьбой указать ей порядочный талисман красоты. Это было несколько недель назад, и она уже перестала искать по утрам ответа. Глэдис была бледная девушка с грустными глазами и недовольным выражением лица. Она одевалась, чтобы выйти на улицу купить тесьмы. Она приколола булавками себе под юбку два листа, оторванные от газеты, принесенной Джонни. От этого ее юбка из бумажного японского шелка стала шуршать, как если бы она была сшита из самого настоящего французского!</w:t>
      </w:r>
    </w:p>
    <w:p w14:paraId="0F0414EB"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Она встретила на улице девицу Браун из нижнего этажа и остановилась поболтать с ней. Девица Браун позеленела от досады. Только шелк ценой в пять долларов за ярд мог производить шуршание, которое раздавалось, когда Глэдис двигалась. Девица Браун, снедаемая завистью, сказала какую-то колкость и ушла, поджимая губы.</w:t>
      </w:r>
    </w:p>
    <w:p w14:paraId="2AA33584"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Глэдис направилась к проспекту. Глаза ее теперь сверкали как капские брильянты. Розовый румянец покрыл ее щеки; торжествующая, изящная, оживляющая улыбка преобразила ее лицо. Она была прекрасна. Ах, если б редактор отдела «Женская красота» мог ее увидеть! В его ответе на столбцах газеты говорилось, кажется, о том, что, чтобы сделать некрасивые черты привлекательными, надо развивать в себе добрые чувства по отношению к ближним.</w:t>
      </w:r>
    </w:p>
    <w:p w14:paraId="5248E0FE"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Лидер рабочих, против которого было направлено веское и угрожающее предостережение передовой статьи, приходился отцом Джонни и Глэдис. Он подобрал остатки газеты, из которой Глэдис сделала столь удачное косметически-звуковое применение. Передовая статья не попалась ему на глаза; вместо нее он наткнулся, в отделе «На досуге», на один из тех замечательных головоломных ребусов, которые одинаково завлекают простака и мудреца.</w:t>
      </w:r>
    </w:p>
    <w:p w14:paraId="50EC5A85"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Лидер рабочих оторвал полстраницы, обеспечил себя столом, карандашом и бумагой и углубился в головоломку.</w:t>
      </w:r>
    </w:p>
    <w:p w14:paraId="16598FE3"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Три часа спустя, напрасно прождав его в назначенном месте, другие, более консервативные главари высказались в пользу соглашения, и забастовка, с ее опасными последствиями, была устранена. Вечерний выпуск газеты трубил кричащими заголовками победу: газете удалось разоблачить намерения лидера рабочих и положить козням его предел.</w:t>
      </w:r>
    </w:p>
    <w:p w14:paraId="04F1BCB4"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Остатки этой энергичной газеты также честно послужили доказательству ее могущества.</w:t>
      </w:r>
    </w:p>
    <w:p w14:paraId="48E0F292" w14:textId="77777777" w:rsidR="008A3F1E"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 xml:space="preserve">Джонни, по возвращении из школы, забрался в укромный уголок и извлек на свет листы, спрятанные внутри его одежды; они были искусно распределены там, чтобы успешно защищать те области, которые обыкновенно подвергаются опасности во </w:t>
      </w:r>
      <w:r w:rsidRPr="00DB7515">
        <w:rPr>
          <w:rFonts w:ascii="Verdana" w:hAnsi="Verdana"/>
          <w:color w:val="000000"/>
          <w:sz w:val="20"/>
          <w:lang w:val="ru-RU"/>
        </w:rPr>
        <w:lastRenderedPageBreak/>
        <w:t>время школьных экзекуций. Джонни посещал частную школу, и у него вышли недоразумения с учителем. Как уже было сказано, в утреннем выпуске газеты была великолепная передовица, направленная против телесных наказаний, и она, несомненно, оказала свое действие.</w:t>
      </w:r>
    </w:p>
    <w:p w14:paraId="2F1440A0" w14:textId="78C6B92E" w:rsidR="001C3E04" w:rsidRPr="00DB7515" w:rsidRDefault="008A3F1E" w:rsidP="00DB7515">
      <w:pPr>
        <w:suppressAutoHyphens/>
        <w:spacing w:after="0" w:line="240" w:lineRule="auto"/>
        <w:ind w:firstLine="283"/>
        <w:jc w:val="both"/>
        <w:rPr>
          <w:rFonts w:ascii="Verdana" w:hAnsi="Verdana"/>
          <w:color w:val="000000"/>
          <w:sz w:val="20"/>
          <w:lang w:val="ru-RU"/>
        </w:rPr>
      </w:pPr>
      <w:r w:rsidRPr="00DB7515">
        <w:rPr>
          <w:rFonts w:ascii="Verdana" w:hAnsi="Verdana"/>
          <w:color w:val="000000"/>
          <w:sz w:val="20"/>
          <w:lang w:val="ru-RU"/>
        </w:rPr>
        <w:t>После всего этого может ли кто-нибудь усомниться в могуществе печатного слова?</w:t>
      </w:r>
    </w:p>
    <w:sectPr w:rsidR="001C3E04" w:rsidRPr="00DB7515" w:rsidSect="00DB751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5AEAD" w14:textId="77777777" w:rsidR="003D534D" w:rsidRDefault="003D534D" w:rsidP="00DB7515">
      <w:pPr>
        <w:spacing w:after="0" w:line="240" w:lineRule="auto"/>
      </w:pPr>
      <w:r>
        <w:separator/>
      </w:r>
    </w:p>
  </w:endnote>
  <w:endnote w:type="continuationSeparator" w:id="0">
    <w:p w14:paraId="776EBB6D" w14:textId="77777777" w:rsidR="003D534D" w:rsidRDefault="003D534D" w:rsidP="00DB7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E873" w14:textId="77777777" w:rsidR="00DB7515" w:rsidRDefault="00DB7515" w:rsidP="00D14C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DC9A67" w14:textId="77777777" w:rsidR="00DB7515" w:rsidRDefault="00DB7515" w:rsidP="00DB75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70036" w14:textId="5E68A7D3" w:rsidR="00DB7515" w:rsidRPr="00DB7515" w:rsidRDefault="00DB7515" w:rsidP="00DB7515">
    <w:pPr>
      <w:pStyle w:val="Footer"/>
      <w:ind w:right="360"/>
      <w:rPr>
        <w:rFonts w:ascii="Arial" w:hAnsi="Arial" w:cs="Arial"/>
        <w:color w:val="999999"/>
        <w:sz w:val="20"/>
        <w:lang w:val="ru-RU"/>
      </w:rPr>
    </w:pPr>
    <w:r w:rsidRPr="00DB7515">
      <w:rPr>
        <w:rStyle w:val="PageNumber"/>
        <w:rFonts w:ascii="Arial" w:hAnsi="Arial" w:cs="Arial"/>
        <w:color w:val="999999"/>
        <w:sz w:val="20"/>
        <w:lang w:val="ru-RU"/>
      </w:rPr>
      <w:t xml:space="preserve">Библиотека «Артефакт» — </w:t>
    </w:r>
    <w:r w:rsidRPr="00DB7515">
      <w:rPr>
        <w:rStyle w:val="PageNumber"/>
        <w:rFonts w:ascii="Arial" w:hAnsi="Arial" w:cs="Arial"/>
        <w:color w:val="999999"/>
        <w:sz w:val="20"/>
      </w:rPr>
      <w:t>http</w:t>
    </w:r>
    <w:r w:rsidRPr="00DB7515">
      <w:rPr>
        <w:rStyle w:val="PageNumber"/>
        <w:rFonts w:ascii="Arial" w:hAnsi="Arial" w:cs="Arial"/>
        <w:color w:val="999999"/>
        <w:sz w:val="20"/>
        <w:lang w:val="ru-RU"/>
      </w:rPr>
      <w:t>://</w:t>
    </w:r>
    <w:r w:rsidRPr="00DB7515">
      <w:rPr>
        <w:rStyle w:val="PageNumber"/>
        <w:rFonts w:ascii="Arial" w:hAnsi="Arial" w:cs="Arial"/>
        <w:color w:val="999999"/>
        <w:sz w:val="20"/>
      </w:rPr>
      <w:t>artefact</w:t>
    </w:r>
    <w:r w:rsidRPr="00DB7515">
      <w:rPr>
        <w:rStyle w:val="PageNumber"/>
        <w:rFonts w:ascii="Arial" w:hAnsi="Arial" w:cs="Arial"/>
        <w:color w:val="999999"/>
        <w:sz w:val="20"/>
        <w:lang w:val="ru-RU"/>
      </w:rPr>
      <w:t>.</w:t>
    </w:r>
    <w:r w:rsidRPr="00DB7515">
      <w:rPr>
        <w:rStyle w:val="PageNumber"/>
        <w:rFonts w:ascii="Arial" w:hAnsi="Arial" w:cs="Arial"/>
        <w:color w:val="999999"/>
        <w:sz w:val="20"/>
      </w:rPr>
      <w:t>lib</w:t>
    </w:r>
    <w:r w:rsidRPr="00DB7515">
      <w:rPr>
        <w:rStyle w:val="PageNumber"/>
        <w:rFonts w:ascii="Arial" w:hAnsi="Arial" w:cs="Arial"/>
        <w:color w:val="999999"/>
        <w:sz w:val="20"/>
        <w:lang w:val="ru-RU"/>
      </w:rPr>
      <w:t>.</w:t>
    </w:r>
    <w:r w:rsidRPr="00DB7515">
      <w:rPr>
        <w:rStyle w:val="PageNumber"/>
        <w:rFonts w:ascii="Arial" w:hAnsi="Arial" w:cs="Arial"/>
        <w:color w:val="999999"/>
        <w:sz w:val="20"/>
      </w:rPr>
      <w:t>ru</w:t>
    </w:r>
    <w:r w:rsidRPr="00DB751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3F59" w14:textId="77777777" w:rsidR="00DB7515" w:rsidRDefault="00DB7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A38E" w14:textId="77777777" w:rsidR="003D534D" w:rsidRDefault="003D534D" w:rsidP="00DB7515">
      <w:pPr>
        <w:spacing w:after="0" w:line="240" w:lineRule="auto"/>
      </w:pPr>
      <w:r>
        <w:separator/>
      </w:r>
    </w:p>
  </w:footnote>
  <w:footnote w:type="continuationSeparator" w:id="0">
    <w:p w14:paraId="57D879B6" w14:textId="77777777" w:rsidR="003D534D" w:rsidRDefault="003D534D" w:rsidP="00DB7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EB7A" w14:textId="77777777" w:rsidR="00DB7515" w:rsidRDefault="00DB75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C600" w14:textId="053019ED" w:rsidR="00DB7515" w:rsidRPr="00DB7515" w:rsidRDefault="00DB7515" w:rsidP="00DB7515">
    <w:pPr>
      <w:pStyle w:val="Header"/>
      <w:rPr>
        <w:rFonts w:ascii="Arial" w:hAnsi="Arial" w:cs="Arial"/>
        <w:color w:val="999999"/>
        <w:sz w:val="20"/>
        <w:lang w:val="ru-RU"/>
      </w:rPr>
    </w:pPr>
    <w:r w:rsidRPr="00DB751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E2455" w14:textId="77777777" w:rsidR="00DB7515" w:rsidRDefault="00DB7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3E04"/>
    <w:rsid w:val="0029639D"/>
    <w:rsid w:val="00326F90"/>
    <w:rsid w:val="003D534D"/>
    <w:rsid w:val="007E545E"/>
    <w:rsid w:val="008A3F1E"/>
    <w:rsid w:val="00AA1D8D"/>
    <w:rsid w:val="00B47730"/>
    <w:rsid w:val="00CB0664"/>
    <w:rsid w:val="00DB751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207FD"/>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B7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121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1122</Words>
  <Characters>6667</Characters>
  <Application>Microsoft Office Word</Application>
  <DocSecurity>0</DocSecurity>
  <Lines>123</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печатного слова</dc:title>
  <dc:subject/>
  <dc:creator>О. Генри</dc:creator>
  <cp:keywords/>
  <dc:description/>
  <cp:lastModifiedBy>Andrey Piskunov</cp:lastModifiedBy>
  <cp:revision>6</cp:revision>
  <dcterms:created xsi:type="dcterms:W3CDTF">2013-12-23T23:15:00Z</dcterms:created>
  <dcterms:modified xsi:type="dcterms:W3CDTF">2025-05-06T22:29:00Z</dcterms:modified>
  <cp:category/>
</cp:coreProperties>
</file>