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0081" w14:textId="77777777" w:rsidR="00EA6E8A" w:rsidRPr="00F80CC2" w:rsidRDefault="00EA6E8A" w:rsidP="00F80CC2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F80CC2">
        <w:rPr>
          <w:rFonts w:ascii="Verdana" w:hAnsi="Verdana"/>
          <w:color w:val="000000"/>
          <w:sz w:val="32"/>
          <w:lang w:val="ru-RU"/>
        </w:rPr>
        <w:t>Громила и томми</w:t>
      </w:r>
    </w:p>
    <w:p w14:paraId="5164F6F4" w14:textId="6CB81E7C" w:rsidR="00EA6E8A" w:rsidRPr="00F80CC2" w:rsidRDefault="001929AF" w:rsidP="00F80CC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80CC2">
        <w:rPr>
          <w:rFonts w:ascii="Verdana" w:hAnsi="Verdana"/>
          <w:color w:val="000000"/>
          <w:sz w:val="24"/>
          <w:lang w:val="ru-RU"/>
        </w:rPr>
        <w:t>О. Генри</w:t>
      </w:r>
    </w:p>
    <w:p w14:paraId="2962E149" w14:textId="6E767BFF" w:rsidR="00EA6E8A" w:rsidRPr="00F80CC2" w:rsidRDefault="00EA6E8A" w:rsidP="00F80CC2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Перевод Н.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Дарузес</w:t>
      </w:r>
    </w:p>
    <w:p w14:paraId="51696903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3EE7A78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В десять часов вечера горничная Фелисия ушла с черного хода вместе с полисменом покупать малиновое мороженое на углу. Она терпеть не могла полисмена и очень возражала против такого плана. Она говорила, и не без основания, что лучше бы ей позволили уснуть над романом Сент-Джорджа Ратбона в комнате третьего этажа, но с ней не согласились. Для чего-нибудь существует на свете малина и полицейские.</w:t>
      </w:r>
    </w:p>
    <w:p w14:paraId="7EDD3A63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Громила попал в дом без особого труда: в рассказе на две тысячи слов требуется побольше действия и поменьше описаний. В столовой он приподнял щиток потайного фонаря и, достав коловорот и перку, начал сверлить замок шкафа, где лежало серебро.</w:t>
      </w:r>
    </w:p>
    <w:p w14:paraId="0815DE48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Вдруг послышалось щелканье. Комнату залило электрическим светом. Темные бархатные портьеры раздвинулись, и в комнату вошел белокурый мальчик лет восьми в розовой пижаме, держа в руке бутылку с прованским маслом.</w:t>
      </w:r>
    </w:p>
    <w:p w14:paraId="45DD6A4C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Вы громила?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спросил он тоненьким детским голоском.</w:t>
      </w:r>
    </w:p>
    <w:p w14:paraId="5A43D088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Послушайте-ка его!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хрипло воскликнул гость.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Громила я или нет? А для чего же, по-твоему, я три дня отращивал щетину на подбородке, для чего надел кепку с наушниками? Давай живей масло, я смажу сверло, чтоб не разбудить твою мамашу, у которой заболела голова и она легла, оставив тебя на попечение Фелисии, не оправдавшей такого доверия.</w:t>
      </w:r>
    </w:p>
    <w:p w14:paraId="76A3D2F6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Ах ты, боже мой,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со вздохом сказал Томми.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Не думал я, что вы так отстали от времени. Это масло пойдет для салата, когда я принесу вам поесть из кладовой. А мама с папой уехали в оперу слушать де Решке. Я тут ни при чем. Это только доказывает, сколько времени рассказ провалялся в редакции. Будь автор поумней, он бы в гранках исправил фамилию на Карузо.</w:t>
      </w:r>
    </w:p>
    <w:p w14:paraId="05E1143E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Замолчи,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прошипел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Попробуй только поднять тревогу, и я сверну тебе шею, как кролику.</w:t>
      </w:r>
    </w:p>
    <w:p w14:paraId="26D23F27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Как цыпленку,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поправил Томми.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Это вы ошиблись. Кроликам шею не свертывают.</w:t>
      </w:r>
    </w:p>
    <w:p w14:paraId="6ACD9095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Неужели ты меня не боишься?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спросил громила.</w:t>
      </w:r>
    </w:p>
    <w:p w14:paraId="6B30A707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Сами знаете, что не боюсь,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ответил Томми.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Неужели вы думаете, что я не отличу правду от вымысла? Если б это было не в рассказе, я бы завопил, как дикий индеец, а вы скатились бы по лестнице и на тротуаре вас бы зацапала полиция.</w:t>
      </w:r>
    </w:p>
    <w:p w14:paraId="44849DF8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Вижу, ты свое дело знаешь,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Валяй дальше.</w:t>
      </w:r>
    </w:p>
    <w:p w14:paraId="2EAD189F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Томми уселся в кресло и поджал под себя ноги.</w:t>
      </w:r>
    </w:p>
    <w:p w14:paraId="41966A52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Почему вы грабите чужих людей, господин громила? Разве у вас нет знакомых?</w:t>
      </w:r>
    </w:p>
    <w:p w14:paraId="4279AE78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Вижу, к чему ты клонишь,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злобно нахмурившись, сказал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Старая штука. Твоя младенческая невинность и беззаботность должны вернуть меня к честной жизни. Каждый раз, как залезешь в дом, где имеется младенец, получается одна и та же история.</w:t>
      </w:r>
    </w:p>
    <w:p w14:paraId="512713E6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Может быть, вы посмотрите жадными глазами на тарелку с холодной говядиной, которую буфетчик забыл на столе?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Томми.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А то времени у нас мало.</w:t>
      </w:r>
    </w:p>
    <w:p w14:paraId="63334461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Громила согласился.</w:t>
      </w:r>
    </w:p>
    <w:p w14:paraId="40D337AC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Бедненький,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Томми.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Вы, должно быть, проголодались. Постойте, пожалуйста, в нерешительной позе, а я вам принесу чего-нибудь поесть.</w:t>
      </w:r>
    </w:p>
    <w:p w14:paraId="020B93AF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Мальчик принес из кладовой жареную курицу, банку с вареньем и бутылку вина. Громила недовольно взялся за нож с вилкой.</w:t>
      </w:r>
    </w:p>
    <w:p w14:paraId="112D5E05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И часу не прошло, как я ел омаров и пил пиво на Бродвее,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проворчал он.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Хоть бы эти писаки позволили человеку принять таблетку пепсина перед едой.</w:t>
      </w:r>
    </w:p>
    <w:p w14:paraId="147C9733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Мой папа тоже пишет книжки,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заметил Томми.</w:t>
      </w:r>
    </w:p>
    <w:p w14:paraId="0AC13E8C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Громила поспешно вскочил с места.</w:t>
      </w:r>
    </w:p>
    <w:p w14:paraId="32892B1F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А ты говорил, будто он уехал в оперу,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прошипел он хриплым голосом, подозрительно глядя на мальчика.</w:t>
      </w:r>
    </w:p>
    <w:p w14:paraId="534808D2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Я забыл сказать,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объяснил Томми.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Билеты он получил бесплатно.</w:t>
      </w:r>
    </w:p>
    <w:p w14:paraId="0D8741D9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Громила снова уселся на место и стал обгладывать куриную косточку.</w:t>
      </w:r>
    </w:p>
    <w:p w14:paraId="18F5E858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Зачем вы грабите квартиры?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задумчиво спросил мальчик.</w:t>
      </w:r>
    </w:p>
    <w:p w14:paraId="2CDF2886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Затем,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ответил громила, вдруг залившись слезами.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Помилуй, Господи, моего темноволосого мальчика Бесси который остался дома.</w:t>
      </w:r>
    </w:p>
    <w:p w14:paraId="08226B22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Ах нет,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Томми, сморщив нос.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Это вы не так говорите. Прежде чем пустить слезу, вы должны рассказать, отчего вам не повезло.</w:t>
      </w:r>
    </w:p>
    <w:p w14:paraId="2B74B1A6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Да, да, я и забыл,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Ну вот, раньше я жил в Мильвоки...</w:t>
      </w:r>
    </w:p>
    <w:p w14:paraId="36CFECEB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Берите серебро,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Томми, слезая с кресла.</w:t>
      </w:r>
    </w:p>
    <w:p w14:paraId="61C0D560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Погоди,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Но я уехал оттуда. Другой работы я найти не мог. Некоторое время я поддерживал жену и ребенка, сбывая ассигнации Южного правительства, но увы! пришлось бросить и это, потому что они не имели хождения. Я махнул на все рукой и с горя сделался громилой.</w:t>
      </w:r>
    </w:p>
    <w:p w14:paraId="3DC6B431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А вы когда-нибудь попадались в руки полиции?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спросил Томми.</w:t>
      </w:r>
    </w:p>
    <w:p w14:paraId="0AFBA05C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Я сказал «громилой», а не нищим,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ответил грабитель.</w:t>
      </w:r>
    </w:p>
    <w:p w14:paraId="724393C1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Как же мы кончим рассказ, когда вы доедите курицу и у вас, как полагается, начнется приступ раскаяния?</w:t>
      </w:r>
    </w:p>
    <w:p w14:paraId="25884502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Предположим,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задумчиво начал громила,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что Тони Пастор закроется сегодня раньше обыкновенного и твой отец приедет с «Парсифаля» в половине одиннадцатого. Я окончательно раскаялся, потому что ты напомнил мне моего сыночка Бесси...</w:t>
      </w:r>
    </w:p>
    <w:p w14:paraId="77CC14CC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Послушайте,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Томми,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а вы не ошиблись?</w:t>
      </w:r>
    </w:p>
    <w:p w14:paraId="6B46C35A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Нет, клянусь пастелями Б.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Кори Килверта,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Всегда у меня дома остается Бесси и бесхитростно болтает с бледнолицей женой громилы. Так вот я и говорю, твой отец откроет парадную дверь как раз в ту минуту, когда я буду уходить, нагруженный увещаниями и бутербродами, которые ты завернул для меня в бумажку. Узнав во мне старого товарища по Гарвардскому университету, он отшатывается...</w:t>
      </w:r>
    </w:p>
    <w:p w14:paraId="14C14D9B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Не в изумлении, надеюсь?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прервал его Томми, глядя на него круглыми глазами.</w:t>
      </w:r>
    </w:p>
    <w:p w14:paraId="56CAFB2A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Он отшатывается назад,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продолжал громила и вдруг, поднявшись на ноги, начал выкрикивать: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 xml:space="preserve">— </w:t>
      </w:r>
      <w:r w:rsidRPr="00F80CC2">
        <w:rPr>
          <w:rFonts w:ascii="Verdana" w:hAnsi="Verdana"/>
          <w:color w:val="000000"/>
          <w:sz w:val="20"/>
        </w:rPr>
        <w:t>Pa</w:t>
      </w:r>
      <w:r w:rsidRPr="00F80CC2">
        <w:rPr>
          <w:rFonts w:ascii="Verdana" w:hAnsi="Verdana"/>
          <w:color w:val="000000"/>
          <w:sz w:val="20"/>
          <w:lang w:val="ru-RU"/>
        </w:rPr>
        <w:t xml:space="preserve">, </w:t>
      </w:r>
      <w:r w:rsidRPr="00F80CC2">
        <w:rPr>
          <w:rFonts w:ascii="Verdana" w:hAnsi="Verdana"/>
          <w:color w:val="000000"/>
          <w:sz w:val="20"/>
        </w:rPr>
        <w:t>pa</w:t>
      </w:r>
      <w:r w:rsidRPr="00F80CC2">
        <w:rPr>
          <w:rFonts w:ascii="Verdana" w:hAnsi="Verdana"/>
          <w:color w:val="000000"/>
          <w:sz w:val="20"/>
          <w:lang w:val="ru-RU"/>
        </w:rPr>
        <w:t>, ра! Ура, ура, ура!</w:t>
      </w:r>
    </w:p>
    <w:p w14:paraId="44125B84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Ну-ну,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удивленно Томми.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Первый раз слышу от громилы на работе университетский клич хотя бы и в рассказе.</w:t>
      </w:r>
    </w:p>
    <w:p w14:paraId="0F4DA7F4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Не все тебе знать,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засмеялся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Это я подпустил сценичности. Если такую штуку сыграть в театре, только этот намек на университетскую жизнь и может обеспечить ей успех.</w:t>
      </w:r>
    </w:p>
    <w:p w14:paraId="3130FCAE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Томми взглядом выразил свое восхищение.</w:t>
      </w:r>
    </w:p>
    <w:p w14:paraId="3F5A6C2A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Вы в этом здорово разбираетесь,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0AF44FA4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И вот еще в чем ты проврался,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заметил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Тебе давно надо бы пойти и принести золотой, который мама подарила тебе в день рождения, чтобы я передал его Бесси.</w:t>
      </w:r>
    </w:p>
    <w:p w14:paraId="59A00BE3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Но она не для того дарила мне золотой, чтоб вы передали его Бесси,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надувшись, отвечал Томми.</w:t>
      </w:r>
    </w:p>
    <w:p w14:paraId="6BF4DDFA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Ну, ну!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строго сказал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Нехорошо пользоваться тем, что в рассказе попалась неясная по смыслу фраза. Ты понимаешь, что я хотел сказать. Что я там получу от этой литературной стряпни? Я теряю всю выручку да еще каждый раз обязан каяться; а достаются мне разные пустячки и сувениры от вас, ребят. Как же, в одном рассказе я получил в награду всего-навсего поцелуй маленькой девочки, которая застала меня врасплох, когда я вскрывал сейф. Да еще вся она была липкая от патоки. Вот возьму эту скатерть, накину тебе на голову, да и залезу в шкаф с серебром.</w:t>
      </w:r>
    </w:p>
    <w:p w14:paraId="2BF4A9D8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Ничего подобного,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Томми, обхватив колени руками.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Потому что после этого ни один журнал не примет рассказа. Вы же знаете, что вам следует соблюдать единство.</w:t>
      </w:r>
    </w:p>
    <w:p w14:paraId="64249E34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И тебе тоже,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угрюмо возразил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Вместо того чтобы сидеть здесь, болтать глупости и отнимать хлеб у бедного человека, тебе бы следовало залезть под кровать и вопить благим матом.</w:t>
      </w:r>
    </w:p>
    <w:p w14:paraId="6BD62FD1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Ваша правда, дружище,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согласился Томми.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 xml:space="preserve">— Удивляюсь, к чему нас заставляют это делать. По-моему, Совет по охране детства должен был бы вмешаться. Для ребенка моих лет и неестественно и неприятно соваться под ноги взрослому громиле, когда он занят делом, и предлагать ему красные санки и коньки, </w:t>
      </w:r>
      <w:r w:rsidRPr="00F80CC2">
        <w:rPr>
          <w:rFonts w:ascii="Verdana" w:hAnsi="Verdana"/>
          <w:color w:val="000000"/>
          <w:sz w:val="20"/>
          <w:lang w:val="ru-RU"/>
        </w:rPr>
        <w:lastRenderedPageBreak/>
        <w:t>лишь бы он не разбудил больную маму. А посмотрите, что они заставляют вытворять громилу! Кажется, редактор должен бы знать... э, да что толку!</w:t>
      </w:r>
    </w:p>
    <w:p w14:paraId="12F55998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Громила вытер руки о скатерть и, зевнув, поднялся с места.</w:t>
      </w:r>
    </w:p>
    <w:p w14:paraId="697AC8A6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Ну, давай кончать,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он.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Благослови тебя Боже, мой мальчик, ты нынче не дал человеку совершить преступление. Бесси станет молиться за тебя, когда я попаду домой и распоряжусь на этот счет. Больше я не ограблю ни одной квартиры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по крайней, мере до тех пор, пока не выйдут июньские журналы. Тогда придет черед твоей сестренки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она застанет меня, когда я буду извлекать из чайника четырехпроцентные облигации США, и попытается подкупить меня коралловыми бусами и слюнявым поцелуем.</w:t>
      </w:r>
    </w:p>
    <w:p w14:paraId="26707D7F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Напрасно вы жалуетесь, не вам одному плохо,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вздохнул Томми, сползая с кресла.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Подумайте, ведь я никогда не высыпаюсь. Нам обоим достается, старик. Я бы хотел, чтоб вам удалось вылезти из рассказа и в самом деле ограбить кого-нибудь. Может быть, вам повезет, если мы попадем в инсценировку.</w:t>
      </w:r>
    </w:p>
    <w:p w14:paraId="448B27E9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Вряд ли,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мрачно сказал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Я, должно быть, всегда буду сидеть на мели, если юные дарования вроде тебя будут пробуждать во мне стремление к добру, а журналы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платить по выходе из печати.</w:t>
      </w:r>
    </w:p>
    <w:p w14:paraId="2986E705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Очень жаль,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сочувственно сказал Томми.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Только я тоже ничем помочь не могу. Это уж такое правило семейной беллетристики, что громиле никогда не везет. Ему мешает или младенец вроде меня, или юная героиня, или в самую последнюю минуту его сообщник, Рыжий Майк, припоминает, что служил в этом доме кучером. Во всяком рассказе вам достается самая плохая роль.</w:t>
      </w:r>
    </w:p>
    <w:p w14:paraId="37596855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Ну, мне, пожалуй, пора смываться,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громила, подхватывая фонарь и коловорот.</w:t>
      </w:r>
    </w:p>
    <w:p w14:paraId="7C046396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Вы должны взять с собой остаток курицы и вино для Бесси и его мамы,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спокойно заметил Томми.</w:t>
      </w:r>
    </w:p>
    <w:p w14:paraId="4F6D621C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Да провались ты, ничего им не надо!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 досадой воскликнул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У меня дома пять ящиков Шато-де Бейхсвель разлива тысяча восемьсот пятьдесят третьего года. А ваш кларет пахнет пробкой. А на курицу они и глядеть не станут, если ее не протушить в шампанском. Когда я выхожу из рассказа, мне так стесняться не приходится. Кое-что зарабатываю иной раз.</w:t>
      </w:r>
    </w:p>
    <w:p w14:paraId="3259A650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Да, но вы все-таки возьмите,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настаивал Томми, нагружая громилу свертками.</w:t>
      </w:r>
    </w:p>
    <w:p w14:paraId="344E123F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Спасибо, молодой хозяин,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послушно произнес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Саул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гроза вторых этажей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никогда тебя не забудет. А теперь выпусти меня поживей, малец. Наши две тысячи слов подходят к концу.</w:t>
      </w:r>
    </w:p>
    <w:p w14:paraId="321EC3CB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Томми проводил его через холл к парадной двери. Вдруг громила остановился и тихонько окликнул мальчика:</w:t>
      </w:r>
    </w:p>
    <w:p w14:paraId="614A1278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А это не фараон там перед домом стоит и любезничает с девушкой?</w:t>
      </w:r>
    </w:p>
    <w:p w14:paraId="71B3699F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Да,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ответил Томми,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ну и что же из этого?</w:t>
      </w:r>
    </w:p>
    <w:p w14:paraId="0AE7E569" w14:textId="77777777" w:rsidR="00EA6E8A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Боюсь, как бы он меня не забрал,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сказал громила.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Не забывай, что это беллетристика.</w:t>
      </w:r>
    </w:p>
    <w:p w14:paraId="6225B243" w14:textId="7D58AF4E" w:rsidR="00852532" w:rsidRPr="00F80CC2" w:rsidRDefault="00EA6E8A" w:rsidP="00F80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80CC2">
        <w:rPr>
          <w:rFonts w:ascii="Verdana" w:hAnsi="Verdana"/>
          <w:color w:val="000000"/>
          <w:sz w:val="20"/>
          <w:lang w:val="ru-RU"/>
        </w:rPr>
        <w:t>—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Батюшки мои!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воскликнул Томми, поворачиваясь.</w:t>
      </w:r>
      <w:r w:rsidRPr="00F80CC2">
        <w:rPr>
          <w:rFonts w:ascii="Verdana" w:hAnsi="Verdana"/>
          <w:color w:val="000000"/>
          <w:sz w:val="20"/>
        </w:rPr>
        <w:t> </w:t>
      </w:r>
      <w:r w:rsidRPr="00F80CC2">
        <w:rPr>
          <w:rFonts w:ascii="Verdana" w:hAnsi="Verdana"/>
          <w:color w:val="000000"/>
          <w:sz w:val="20"/>
          <w:lang w:val="ru-RU"/>
        </w:rPr>
        <w:t>— Идемте, я выпущу вас черным ходом.</w:t>
      </w:r>
    </w:p>
    <w:sectPr w:rsidR="00852532" w:rsidRPr="00F80CC2" w:rsidSect="00F80C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9EC83" w14:textId="77777777" w:rsidR="004D3A3F" w:rsidRDefault="004D3A3F" w:rsidP="00F80CC2">
      <w:pPr>
        <w:spacing w:after="0" w:line="240" w:lineRule="auto"/>
      </w:pPr>
      <w:r>
        <w:separator/>
      </w:r>
    </w:p>
  </w:endnote>
  <w:endnote w:type="continuationSeparator" w:id="0">
    <w:p w14:paraId="01819AAC" w14:textId="77777777" w:rsidR="004D3A3F" w:rsidRDefault="004D3A3F" w:rsidP="00F80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84D6" w14:textId="77777777" w:rsidR="00F80CC2" w:rsidRDefault="00F80CC2" w:rsidP="00CB63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EB655AE" w14:textId="77777777" w:rsidR="00F80CC2" w:rsidRDefault="00F80CC2" w:rsidP="00F80C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9650" w14:textId="2AFB3254" w:rsidR="00F80CC2" w:rsidRPr="00F80CC2" w:rsidRDefault="00F80CC2" w:rsidP="00F80CC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80CC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80CC2">
      <w:rPr>
        <w:rStyle w:val="PageNumber"/>
        <w:rFonts w:ascii="Arial" w:hAnsi="Arial" w:cs="Arial"/>
        <w:color w:val="999999"/>
        <w:sz w:val="20"/>
      </w:rPr>
      <w:t>http</w:t>
    </w:r>
    <w:r w:rsidRPr="00F80CC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80CC2">
      <w:rPr>
        <w:rStyle w:val="PageNumber"/>
        <w:rFonts w:ascii="Arial" w:hAnsi="Arial" w:cs="Arial"/>
        <w:color w:val="999999"/>
        <w:sz w:val="20"/>
      </w:rPr>
      <w:t>artefact</w:t>
    </w:r>
    <w:r w:rsidRPr="00F80CC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80CC2">
      <w:rPr>
        <w:rStyle w:val="PageNumber"/>
        <w:rFonts w:ascii="Arial" w:hAnsi="Arial" w:cs="Arial"/>
        <w:color w:val="999999"/>
        <w:sz w:val="20"/>
      </w:rPr>
      <w:t>lib</w:t>
    </w:r>
    <w:r w:rsidRPr="00F80CC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80CC2">
      <w:rPr>
        <w:rStyle w:val="PageNumber"/>
        <w:rFonts w:ascii="Arial" w:hAnsi="Arial" w:cs="Arial"/>
        <w:color w:val="999999"/>
        <w:sz w:val="20"/>
      </w:rPr>
      <w:t>ru</w:t>
    </w:r>
    <w:r w:rsidRPr="00F80CC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2DEF" w14:textId="77777777" w:rsidR="00F80CC2" w:rsidRDefault="00F80C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4061A" w14:textId="77777777" w:rsidR="004D3A3F" w:rsidRDefault="004D3A3F" w:rsidP="00F80CC2">
      <w:pPr>
        <w:spacing w:after="0" w:line="240" w:lineRule="auto"/>
      </w:pPr>
      <w:r>
        <w:separator/>
      </w:r>
    </w:p>
  </w:footnote>
  <w:footnote w:type="continuationSeparator" w:id="0">
    <w:p w14:paraId="06F9D70F" w14:textId="77777777" w:rsidR="004D3A3F" w:rsidRDefault="004D3A3F" w:rsidP="00F80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880DB" w14:textId="77777777" w:rsidR="00F80CC2" w:rsidRDefault="00F80C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C1F2" w14:textId="5172667D" w:rsidR="00F80CC2" w:rsidRPr="00F80CC2" w:rsidRDefault="00F80CC2" w:rsidP="00F80CC2">
    <w:pPr>
      <w:pStyle w:val="Header"/>
      <w:rPr>
        <w:rFonts w:ascii="Arial" w:hAnsi="Arial" w:cs="Arial"/>
        <w:color w:val="999999"/>
        <w:sz w:val="20"/>
        <w:lang w:val="ru-RU"/>
      </w:rPr>
    </w:pPr>
    <w:r w:rsidRPr="00F80CC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D26D" w14:textId="77777777" w:rsidR="00F80CC2" w:rsidRDefault="00F80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929AF"/>
    <w:rsid w:val="0029639D"/>
    <w:rsid w:val="00326F90"/>
    <w:rsid w:val="004D3A3F"/>
    <w:rsid w:val="00852532"/>
    <w:rsid w:val="00AA1D8D"/>
    <w:rsid w:val="00B47730"/>
    <w:rsid w:val="00CB0664"/>
    <w:rsid w:val="00EA6E8A"/>
    <w:rsid w:val="00F80CC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AA6C7BB"/>
  <w14:defaultImageDpi w14:val="300"/>
  <w15:docId w15:val="{E17F9F79-5AD6-4DC1-9F25-2B16F20D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F8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</Words>
  <Characters>8379</Characters>
  <Application>Microsoft Office Word</Application>
  <DocSecurity>0</DocSecurity>
  <Lines>164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9858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Громила и томми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2025-05-06T22:29:00Z</dcterms:modified>
  <cp:category/>
</cp:coreProperties>
</file>