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E2934" w14:textId="77777777" w:rsidR="00B87F0D" w:rsidRPr="008E03C1" w:rsidRDefault="00B87F0D" w:rsidP="008E03C1">
      <w:pPr>
        <w:pStyle w:val="Heading2"/>
        <w:keepNext w:val="0"/>
        <w:keepLines w:val="0"/>
        <w:suppressAutoHyphens/>
        <w:spacing w:before="0" w:line="240" w:lineRule="auto"/>
        <w:jc w:val="both"/>
        <w:rPr>
          <w:rFonts w:ascii="Verdana" w:hAnsi="Verdana"/>
          <w:color w:val="000000"/>
          <w:sz w:val="32"/>
          <w:lang w:val="ru-RU"/>
        </w:rPr>
      </w:pPr>
      <w:r w:rsidRPr="008E03C1">
        <w:rPr>
          <w:rFonts w:ascii="Verdana" w:hAnsi="Verdana"/>
          <w:color w:val="000000"/>
          <w:sz w:val="32"/>
          <w:lang w:val="ru-RU"/>
        </w:rPr>
        <w:t>Рождественский подарок</w:t>
      </w:r>
    </w:p>
    <w:p w14:paraId="230FAE99" w14:textId="3441FC7B" w:rsidR="00B87F0D" w:rsidRPr="008E03C1" w:rsidRDefault="00656B00" w:rsidP="008E03C1">
      <w:pPr>
        <w:suppressAutoHyphens/>
        <w:spacing w:after="0" w:line="240" w:lineRule="auto"/>
        <w:jc w:val="both"/>
        <w:rPr>
          <w:rFonts w:ascii="Verdana" w:hAnsi="Verdana"/>
          <w:color w:val="000000"/>
          <w:sz w:val="24"/>
          <w:lang w:val="ru-RU"/>
        </w:rPr>
      </w:pPr>
      <w:r w:rsidRPr="008E03C1">
        <w:rPr>
          <w:rFonts w:ascii="Verdana" w:hAnsi="Verdana"/>
          <w:color w:val="000000"/>
          <w:sz w:val="24"/>
          <w:lang w:val="ru-RU"/>
        </w:rPr>
        <w:t>О. Генри</w:t>
      </w:r>
    </w:p>
    <w:p w14:paraId="2BA9DD0E" w14:textId="627FBD4B" w:rsidR="00B87F0D" w:rsidRPr="008E03C1" w:rsidRDefault="00B87F0D" w:rsidP="008E03C1">
      <w:pPr>
        <w:suppressAutoHyphens/>
        <w:spacing w:after="0" w:line="240" w:lineRule="auto"/>
        <w:jc w:val="both"/>
        <w:rPr>
          <w:rFonts w:ascii="Verdana" w:hAnsi="Verdana"/>
          <w:color w:val="000000"/>
          <w:sz w:val="20"/>
          <w:lang w:val="ru-RU"/>
        </w:rPr>
      </w:pPr>
      <w:r w:rsidRPr="008E03C1">
        <w:rPr>
          <w:rFonts w:ascii="Verdana" w:hAnsi="Verdana"/>
          <w:color w:val="000000"/>
          <w:sz w:val="20"/>
          <w:lang w:val="ru-RU"/>
        </w:rPr>
        <w:t>Перевод под ред. В.</w:t>
      </w:r>
      <w:r w:rsidRPr="008E03C1">
        <w:rPr>
          <w:rFonts w:ascii="Verdana" w:hAnsi="Verdana"/>
          <w:color w:val="000000"/>
          <w:sz w:val="20"/>
        </w:rPr>
        <w:t> </w:t>
      </w:r>
      <w:r w:rsidRPr="008E03C1">
        <w:rPr>
          <w:rFonts w:ascii="Verdana" w:hAnsi="Verdana"/>
          <w:color w:val="000000"/>
          <w:sz w:val="20"/>
          <w:lang w:val="ru-RU"/>
        </w:rPr>
        <w:t>Азова</w:t>
      </w:r>
    </w:p>
    <w:p w14:paraId="2E9221C7"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p>
    <w:p w14:paraId="372691E8"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Лет двадцать развивался корень зла.</w:t>
      </w:r>
    </w:p>
    <w:p w14:paraId="5DB8371D"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К концу этого срока он был уже вполне на высоте положения.</w:t>
      </w:r>
    </w:p>
    <w:p w14:paraId="7F273876"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Если бы вы жили где-нибудь в окружности ранчо Сэндаун, хотя бы на расстоянии пятидесяти миль от него, вы не могли бы не слышать о нем. Корень зла этот обладал густыми, черными как смоль волосами, необыкновенно искренними темно-карими глазами, а смех его разносился по прерии, точно журчанье где-то скрытого ручейка. Имя ему было Розита Мак-Меллэн, и это была дочь старого Мак-Меллэна, с овечьего ранчо Сэндаун.</w:t>
      </w:r>
    </w:p>
    <w:p w14:paraId="1EADFA69"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Однажды в Сэндаун прибыли верхом на двух золотисто-рыжих конях</w:t>
      </w:r>
      <w:r w:rsidRPr="008E03C1">
        <w:rPr>
          <w:rFonts w:ascii="Verdana" w:hAnsi="Verdana"/>
          <w:color w:val="000000"/>
          <w:sz w:val="20"/>
        </w:rPr>
        <w:t> </w:t>
      </w:r>
      <w:r w:rsidRPr="008E03C1">
        <w:rPr>
          <w:rFonts w:ascii="Verdana" w:hAnsi="Verdana"/>
          <w:color w:val="000000"/>
          <w:sz w:val="20"/>
          <w:lang w:val="ru-RU"/>
        </w:rPr>
        <w:t>— или, выражаясь точнее, на облезлых гнедых,</w:t>
      </w:r>
      <w:r w:rsidRPr="008E03C1">
        <w:rPr>
          <w:rFonts w:ascii="Verdana" w:hAnsi="Verdana"/>
          <w:color w:val="000000"/>
          <w:sz w:val="20"/>
        </w:rPr>
        <w:t> </w:t>
      </w:r>
      <w:r w:rsidRPr="008E03C1">
        <w:rPr>
          <w:rFonts w:ascii="Verdana" w:hAnsi="Verdana"/>
          <w:color w:val="000000"/>
          <w:sz w:val="20"/>
          <w:lang w:val="ru-RU"/>
        </w:rPr>
        <w:t>— два претендента на руку Розиты. Один из них был Мэдисон Лэн, а другой «Малыш из Фрио». Но в это время его еще не звали «Малышом из Фрио»: он еще не успел тогда заслужить честь особой клички. Имя его было попросту Джонни Мак-Рой.</w:t>
      </w:r>
    </w:p>
    <w:p w14:paraId="136C4538"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Не подумайте, пожалуйста, что эти двое являлись единственными обожателями прекрасной Розиты. Кони дюжины других грызли удила, стоя у длинной коновязи ранчо Сэндаун. Много глаз в окрестных саваннах выпучивались по-бараньи при виде Розиты, но не всегда эти глаза принадлежали баранам Дана Мак-Меллэна. Но Мэдисон Лэн и Джонни Мак-Рой далеко обогнали остальных участников этого гандикапа, а потому мы и заносим их имена в летопись.</w:t>
      </w:r>
    </w:p>
    <w:p w14:paraId="3BA83C3A"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Мэдисон Лэн, молодой скотовод из округа Нуэсес, остался победителем. Он и Розита были обвенчаны в день Рождества. Вооруженные, веселые, шумливые, ковбои и овчары, великодушно отложив в сторону свою наследственную ненависть, соединились вместе, чтобы общими силами отпраздновать торжество.</w:t>
      </w:r>
    </w:p>
    <w:p w14:paraId="401B5077"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На ранчо Сэндаун стон стоял от залпов</w:t>
      </w:r>
      <w:r w:rsidRPr="008E03C1">
        <w:rPr>
          <w:rFonts w:ascii="Verdana" w:hAnsi="Verdana"/>
          <w:color w:val="000000"/>
          <w:sz w:val="20"/>
        </w:rPr>
        <w:t> </w:t>
      </w:r>
      <w:r w:rsidRPr="008E03C1">
        <w:rPr>
          <w:rFonts w:ascii="Verdana" w:hAnsi="Verdana"/>
          <w:color w:val="000000"/>
          <w:sz w:val="20"/>
          <w:lang w:val="ru-RU"/>
        </w:rPr>
        <w:t>— шуток и из револьверов, от блеска</w:t>
      </w:r>
      <w:r w:rsidRPr="008E03C1">
        <w:rPr>
          <w:rFonts w:ascii="Verdana" w:hAnsi="Verdana"/>
          <w:color w:val="000000"/>
          <w:sz w:val="20"/>
        </w:rPr>
        <w:t> </w:t>
      </w:r>
      <w:r w:rsidRPr="008E03C1">
        <w:rPr>
          <w:rFonts w:ascii="Verdana" w:hAnsi="Verdana"/>
          <w:color w:val="000000"/>
          <w:sz w:val="20"/>
          <w:lang w:val="ru-RU"/>
        </w:rPr>
        <w:t>— уздечек и сверкающих глаз, от поздравлений и приветствий.</w:t>
      </w:r>
    </w:p>
    <w:p w14:paraId="72EAC570"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Но, когда свадебное торжество достигло крайнего предела веселья, вдруг появился Джонни Мак-Рой, мрачный, терзаемый ревностью, похожий на одержимого.</w:t>
      </w:r>
    </w:p>
    <w:p w14:paraId="33A53C38"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Я вам сейчас поднесу рождественский подарок,</w:t>
      </w:r>
      <w:r w:rsidRPr="008E03C1">
        <w:rPr>
          <w:rFonts w:ascii="Verdana" w:hAnsi="Verdana"/>
          <w:color w:val="000000"/>
          <w:sz w:val="20"/>
        </w:rPr>
        <w:t> </w:t>
      </w:r>
      <w:r w:rsidRPr="008E03C1">
        <w:rPr>
          <w:rFonts w:ascii="Verdana" w:hAnsi="Verdana"/>
          <w:color w:val="000000"/>
          <w:sz w:val="20"/>
          <w:lang w:val="ru-RU"/>
        </w:rPr>
        <w:t>— завопил он громовым голосом и встал у дверей, держа в руках револьвер сорок пятого калибра. Уже в те времена он имел репутацию необычайно меткого стрелка.</w:t>
      </w:r>
    </w:p>
    <w:p w14:paraId="650404C9"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Первая его пуля срезала мочку правого уха у Мэдисона Лэна. Дуло револьвера отклонилось на один дюйм. Следующий выстрел поразил бы новобрачную, если бы у овчара Карсона винтики в голове не оказались бы хорошо смазанными и не работали бы так быстро. Садясь за стол, гости, соблюдая хороший тон, повесили свои револьверы, вместе с поясами, на гвозди, вбитые в стену. Но Карсон с необычайной быстротой швырнул в Мак-Роя свою тарелку, полную жареной дичи и картошки, и испортил ему прицел. Вторая пуля сбила только белые лепестки с цветка</w:t>
      </w:r>
      <w:r w:rsidRPr="008E03C1">
        <w:rPr>
          <w:rFonts w:ascii="Verdana" w:hAnsi="Verdana"/>
          <w:color w:val="000000"/>
          <w:sz w:val="20"/>
        </w:rPr>
        <w:t> </w:t>
      </w:r>
      <w:r w:rsidRPr="008E03C1">
        <w:rPr>
          <w:rFonts w:ascii="Verdana" w:hAnsi="Verdana"/>
          <w:color w:val="000000"/>
          <w:sz w:val="20"/>
          <w:lang w:val="ru-RU"/>
        </w:rPr>
        <w:t>— «испанского кинжала», торчавшего фута на два над головой у Розиты.</w:t>
      </w:r>
    </w:p>
    <w:p w14:paraId="6638880E"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Гости отпихнули стулья и бросились к оружию. Стрелять в жениха и невесту во время свадьбы показалось им поступком крайне бестактным. Через шесть секунд около двадцати пуль должны были просвистеть по направлению к Мак-Рою.</w:t>
      </w:r>
    </w:p>
    <w:p w14:paraId="21C876A7"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В следующий раз я буду лучше стрелять,</w:t>
      </w:r>
      <w:r w:rsidRPr="008E03C1">
        <w:rPr>
          <w:rFonts w:ascii="Verdana" w:hAnsi="Verdana"/>
          <w:color w:val="000000"/>
          <w:sz w:val="20"/>
        </w:rPr>
        <w:t> </w:t>
      </w:r>
      <w:r w:rsidRPr="008E03C1">
        <w:rPr>
          <w:rFonts w:ascii="Verdana" w:hAnsi="Verdana"/>
          <w:color w:val="000000"/>
          <w:sz w:val="20"/>
          <w:lang w:val="ru-RU"/>
        </w:rPr>
        <w:t>— прокричал Джонни,</w:t>
      </w:r>
      <w:r w:rsidRPr="008E03C1">
        <w:rPr>
          <w:rFonts w:ascii="Verdana" w:hAnsi="Verdana"/>
          <w:color w:val="000000"/>
          <w:sz w:val="20"/>
        </w:rPr>
        <w:t> </w:t>
      </w:r>
      <w:r w:rsidRPr="008E03C1">
        <w:rPr>
          <w:rFonts w:ascii="Verdana" w:hAnsi="Verdana"/>
          <w:color w:val="000000"/>
          <w:sz w:val="20"/>
          <w:lang w:val="ru-RU"/>
        </w:rPr>
        <w:t>— и этот следующий раз настанет.</w:t>
      </w:r>
    </w:p>
    <w:p w14:paraId="227C97EC"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И он быстро скрылся.</w:t>
      </w:r>
    </w:p>
    <w:p w14:paraId="20DCF581"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Карсон, овчар, движимый после успешного опыта с брошенной тарелкой жаждой новых подвигов, первый добежал до дверей. Из темноты пуля Мак-Роя уложила его.</w:t>
      </w:r>
    </w:p>
    <w:p w14:paraId="57C31540"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Тогда ковбои бросились за ним, взывая к мщению; вообще, убийство овчара не всегда вызывало возмущение с их стороны, но в данном случае оно определенно шло вразрез с правилами приличия. Карсон не был виноват ни в чем; он не принимал никакого участия в обряде бракосочетания; и никто даже не слыхал, чтобы он декламировал гостям рождественские гимны.</w:t>
      </w:r>
    </w:p>
    <w:p w14:paraId="72132BB6"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Но вылазка не удалась. Мак-Рой был уже в седле и несся вскачь, в спасительный чапарраль, осыпая своих преследователей громкими проклятиями и угрозами.</w:t>
      </w:r>
    </w:p>
    <w:p w14:paraId="6480E1CC"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 xml:space="preserve">В эту-то ночь и родился «Малыш из Фрио». Он стал «вредным элементом» этих краев. Отвергнутый мисс Мак-Меллэн, он сделался опасным. Когда полицейские </w:t>
      </w:r>
      <w:r w:rsidRPr="008E03C1">
        <w:rPr>
          <w:rFonts w:ascii="Verdana" w:hAnsi="Verdana"/>
          <w:color w:val="000000"/>
          <w:sz w:val="20"/>
          <w:lang w:val="ru-RU"/>
        </w:rPr>
        <w:lastRenderedPageBreak/>
        <w:t>явились арестовать его за убийство Карсона, он убил двоих из них и затем стал вести жизнь отщепенца. Он научился удивительно хорошо стрелять обеими руками. Иногда он появлялся в городках и поселках, затевал ссоры по малейшему поводу, укладывал своего противника и смеялся над блюстителями закона. Он был так хладнокровен, так беспощаден, так проворен, так бесчеловечно кровожаден, что к поимке его делались лишь слабые попытки. Когда он был, наконец, застрелен маленьким, одноруким мексиканцем, который сам еле жив был от страха, на душе Малыша из Фрио было уже восемнадцать убийств. Около половины жертв он уложил в честном поединке, где исход зависел от быстроты выстрела. Другую половину он умертвил просто из жестокости, ради одного удовольствия.</w:t>
      </w:r>
    </w:p>
    <w:p w14:paraId="3F63328A"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Много существует на границе рассказов о его дерзкой храбрости и отваге. Но он не был из породы тех головорезов, у которых все-таки бывают минуты великодушия и даже кротости. Уверяют, что он никогда не знал чувства милосердия к лицам, вызвавшим его гнев. Однако в этот и в каждый день Рождества как-то хочется отдать, по возможности, каждому должное за всякую искру добра, которая могла бы в нем оказаться. Если Малыш из Фрио совершил когда-нибудь доброе дело, если в сердце его шевельнулось когда-нибудь великодушное чувство, это случилось именно в этот день. Вот каким образом это произошло.</w:t>
      </w:r>
    </w:p>
    <w:p w14:paraId="5B96B365"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Человеку, потерпевшему неудачу в любви, никогда не следует вдыхать аромат цветов ратамы. Они опасно возбуждают память.</w:t>
      </w:r>
    </w:p>
    <w:p w14:paraId="3F6D0CAC"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Однажды в декабре в округе Фрио одно дерево ратамы стояло в полном цвету: зима была теплая, точно весна. Мимо этого дерева ехал Малыш из Фрио со своим клевретом и товарищем по убийствам Фрэнком-Мексиканцем. Малыш остановил своего мустанга, но остался в седле, задумчивый и нахмуренный, зловеще прищурив глаза. Слабый, сладкий аромат затронул какие-то фибры в нем, проникнув сквозь сковывавшую его броню из льда и железа.</w:t>
      </w:r>
    </w:p>
    <w:p w14:paraId="558BFA4D"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Не понимаю, о чем это я думаю, Мекс,</w:t>
      </w:r>
      <w:r w:rsidRPr="008E03C1">
        <w:rPr>
          <w:rFonts w:ascii="Verdana" w:hAnsi="Verdana"/>
          <w:color w:val="000000"/>
          <w:sz w:val="20"/>
        </w:rPr>
        <w:t> </w:t>
      </w:r>
      <w:r w:rsidRPr="008E03C1">
        <w:rPr>
          <w:rFonts w:ascii="Verdana" w:hAnsi="Verdana"/>
          <w:color w:val="000000"/>
          <w:sz w:val="20"/>
          <w:lang w:val="ru-RU"/>
        </w:rPr>
        <w:t>— сказал он своим обычным мягким и певучим голосом.</w:t>
      </w:r>
      <w:r w:rsidRPr="008E03C1">
        <w:rPr>
          <w:rFonts w:ascii="Verdana" w:hAnsi="Verdana"/>
          <w:color w:val="000000"/>
          <w:sz w:val="20"/>
        </w:rPr>
        <w:t> </w:t>
      </w:r>
      <w:r w:rsidRPr="008E03C1">
        <w:rPr>
          <w:rFonts w:ascii="Verdana" w:hAnsi="Verdana"/>
          <w:color w:val="000000"/>
          <w:sz w:val="20"/>
          <w:lang w:val="ru-RU"/>
        </w:rPr>
        <w:t>— Как это я мог забыть про один рождественский подарок? Завтра ночью я поеду и застрелю Мэдисона Лэна в его собственном доме. Он отбил у меня мою девушку. Розита вышла бы за меня, не встань он между нами. Сам не понимаю, как я это откладывал до сих пор.</w:t>
      </w:r>
    </w:p>
    <w:p w14:paraId="760E3150"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А, ерунда, Малыш!</w:t>
      </w:r>
      <w:r w:rsidRPr="008E03C1">
        <w:rPr>
          <w:rFonts w:ascii="Verdana" w:hAnsi="Verdana"/>
          <w:color w:val="000000"/>
          <w:sz w:val="20"/>
        </w:rPr>
        <w:t> </w:t>
      </w:r>
      <w:r w:rsidRPr="008E03C1">
        <w:rPr>
          <w:rFonts w:ascii="Verdana" w:hAnsi="Verdana"/>
          <w:color w:val="000000"/>
          <w:sz w:val="20"/>
          <w:lang w:val="ru-RU"/>
        </w:rPr>
        <w:t>— сказал Мексиканец.</w:t>
      </w:r>
      <w:r w:rsidRPr="008E03C1">
        <w:rPr>
          <w:rFonts w:ascii="Verdana" w:hAnsi="Verdana"/>
          <w:color w:val="000000"/>
          <w:sz w:val="20"/>
        </w:rPr>
        <w:t> </w:t>
      </w:r>
      <w:r w:rsidRPr="008E03C1">
        <w:rPr>
          <w:rFonts w:ascii="Verdana" w:hAnsi="Verdana"/>
          <w:color w:val="000000"/>
          <w:sz w:val="20"/>
          <w:lang w:val="ru-RU"/>
        </w:rPr>
        <w:t>— Не говори вздора. Ты знаешь, что завтра нельзя будет и на милю подъехать к дому Мэда Лэна. Я видел третьего дня старика Аллена и он сказал мне, что у Мэда на Рождестве будут гости. Помнишь, как ты испортил торжество в день свадьбы Мэда, и какие ты посылал угрозы? Неужели ты думаешь, что Мэд Лэн не держит теперь ухо востро в предположении, что некто мистер Малыш может незванно появиться среди гостей? Тошно слушать, Малыш, такие речи.</w:t>
      </w:r>
    </w:p>
    <w:p w14:paraId="1986C5FF"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Я поеду,</w:t>
      </w:r>
      <w:r w:rsidRPr="008E03C1">
        <w:rPr>
          <w:rFonts w:ascii="Verdana" w:hAnsi="Verdana"/>
          <w:color w:val="000000"/>
          <w:sz w:val="20"/>
        </w:rPr>
        <w:t> </w:t>
      </w:r>
      <w:r w:rsidRPr="008E03C1">
        <w:rPr>
          <w:rFonts w:ascii="Verdana" w:hAnsi="Verdana"/>
          <w:color w:val="000000"/>
          <w:sz w:val="20"/>
          <w:lang w:val="ru-RU"/>
        </w:rPr>
        <w:t>— спокойно повторил Малыш,</w:t>
      </w:r>
      <w:r w:rsidRPr="008E03C1">
        <w:rPr>
          <w:rFonts w:ascii="Verdana" w:hAnsi="Verdana"/>
          <w:color w:val="000000"/>
          <w:sz w:val="20"/>
        </w:rPr>
        <w:t> </w:t>
      </w:r>
      <w:r w:rsidRPr="008E03C1">
        <w:rPr>
          <w:rFonts w:ascii="Verdana" w:hAnsi="Verdana"/>
          <w:color w:val="000000"/>
          <w:sz w:val="20"/>
          <w:lang w:val="ru-RU"/>
        </w:rPr>
        <w:t>— на праздник к Мэдисону Лэну и убью его. Мне давно надо было сделать это. Знаешь, Мекс, ровно две недели назад я видел во сне, что я женат на Розите, а не он; и мы жили вместе в доме, и я видел, как она мне улыбается... и</w:t>
      </w:r>
      <w:r w:rsidRPr="008E03C1">
        <w:rPr>
          <w:rFonts w:ascii="Verdana" w:hAnsi="Verdana"/>
          <w:color w:val="000000"/>
          <w:sz w:val="20"/>
        </w:rPr>
        <w:t> </w:t>
      </w:r>
      <w:r w:rsidRPr="008E03C1">
        <w:rPr>
          <w:rFonts w:ascii="Verdana" w:hAnsi="Verdana"/>
          <w:color w:val="000000"/>
          <w:sz w:val="20"/>
          <w:lang w:val="ru-RU"/>
        </w:rPr>
        <w:t>— проклятье, Мекс!</w:t>
      </w:r>
      <w:r w:rsidRPr="008E03C1">
        <w:rPr>
          <w:rFonts w:ascii="Verdana" w:hAnsi="Verdana"/>
          <w:color w:val="000000"/>
          <w:sz w:val="20"/>
        </w:rPr>
        <w:t> </w:t>
      </w:r>
      <w:r w:rsidRPr="008E03C1">
        <w:rPr>
          <w:rFonts w:ascii="Verdana" w:hAnsi="Verdana"/>
          <w:color w:val="000000"/>
          <w:sz w:val="20"/>
          <w:lang w:val="ru-RU"/>
        </w:rPr>
        <w:t>— она досталась ему! но зато он будет моим,</w:t>
      </w:r>
      <w:r w:rsidRPr="008E03C1">
        <w:rPr>
          <w:rFonts w:ascii="Verdana" w:hAnsi="Verdana"/>
          <w:color w:val="000000"/>
          <w:sz w:val="20"/>
        </w:rPr>
        <w:t> </w:t>
      </w:r>
      <w:r w:rsidRPr="008E03C1">
        <w:rPr>
          <w:rFonts w:ascii="Verdana" w:hAnsi="Verdana"/>
          <w:color w:val="000000"/>
          <w:sz w:val="20"/>
          <w:lang w:val="ru-RU"/>
        </w:rPr>
        <w:t>— да, сударь, она стала его в канун Рождества, и в этот же день он будет моим.</w:t>
      </w:r>
    </w:p>
    <w:p w14:paraId="62668BE5"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Есть ведь и другие способы самоубийства,</w:t>
      </w:r>
      <w:r w:rsidRPr="008E03C1">
        <w:rPr>
          <w:rFonts w:ascii="Verdana" w:hAnsi="Verdana"/>
          <w:color w:val="000000"/>
          <w:sz w:val="20"/>
        </w:rPr>
        <w:t> </w:t>
      </w:r>
      <w:r w:rsidRPr="008E03C1">
        <w:rPr>
          <w:rFonts w:ascii="Verdana" w:hAnsi="Verdana"/>
          <w:color w:val="000000"/>
          <w:sz w:val="20"/>
          <w:lang w:val="ru-RU"/>
        </w:rPr>
        <w:t>— посоветовал Мексиканец.</w:t>
      </w:r>
      <w:r w:rsidRPr="008E03C1">
        <w:rPr>
          <w:rFonts w:ascii="Verdana" w:hAnsi="Verdana"/>
          <w:color w:val="000000"/>
          <w:sz w:val="20"/>
        </w:rPr>
        <w:t> </w:t>
      </w:r>
      <w:r w:rsidRPr="008E03C1">
        <w:rPr>
          <w:rFonts w:ascii="Verdana" w:hAnsi="Verdana"/>
          <w:color w:val="000000"/>
          <w:sz w:val="20"/>
          <w:lang w:val="ru-RU"/>
        </w:rPr>
        <w:t>— Почему бы тебе просто не отдаться в руки шерифу?</w:t>
      </w:r>
    </w:p>
    <w:p w14:paraId="1311BC3E"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Он будет моим,</w:t>
      </w:r>
      <w:r w:rsidRPr="008E03C1">
        <w:rPr>
          <w:rFonts w:ascii="Verdana" w:hAnsi="Verdana"/>
          <w:color w:val="000000"/>
          <w:sz w:val="20"/>
        </w:rPr>
        <w:t> </w:t>
      </w:r>
      <w:r w:rsidRPr="008E03C1">
        <w:rPr>
          <w:rFonts w:ascii="Verdana" w:hAnsi="Verdana"/>
          <w:color w:val="000000"/>
          <w:sz w:val="20"/>
          <w:lang w:val="ru-RU"/>
        </w:rPr>
        <w:t>— сказал Малыш.</w:t>
      </w:r>
    </w:p>
    <w:p w14:paraId="2A6F4727"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Канун Рождества наступил; воздух был мягок, точно в апреле. Быть может, был отдаленный намек на мороз, но он только пощипывал, как сельтерская вода, и в воздухе носился легкий запах поздних полевых цветов и мескитной травы.</w:t>
      </w:r>
    </w:p>
    <w:p w14:paraId="0A097897"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Вечером все пять или шесть комнат ранчо ярко осветились. В одной из комнат горела елка: у Лэнов был трехлетний сынишка и ожидалось человек двенадцать или более гостей с ближайших ранчо.</w:t>
      </w:r>
    </w:p>
    <w:p w14:paraId="2863EF08"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Когда стемнело, Мэдисон Лэн отозвал в сторону Джима Бэлчэра и еще троих ковбоев, служивших у него на ранчо.</w:t>
      </w:r>
    </w:p>
    <w:p w14:paraId="1CD5C5E6"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Слушайте, ребята,</w:t>
      </w:r>
      <w:r w:rsidRPr="008E03C1">
        <w:rPr>
          <w:rFonts w:ascii="Verdana" w:hAnsi="Verdana"/>
          <w:color w:val="000000"/>
          <w:sz w:val="20"/>
        </w:rPr>
        <w:t> </w:t>
      </w:r>
      <w:r w:rsidRPr="008E03C1">
        <w:rPr>
          <w:rFonts w:ascii="Verdana" w:hAnsi="Verdana"/>
          <w:color w:val="000000"/>
          <w:sz w:val="20"/>
          <w:lang w:val="ru-RU"/>
        </w:rPr>
        <w:t>— сказал Лэн,</w:t>
      </w:r>
      <w:r w:rsidRPr="008E03C1">
        <w:rPr>
          <w:rFonts w:ascii="Verdana" w:hAnsi="Verdana"/>
          <w:color w:val="000000"/>
          <w:sz w:val="20"/>
        </w:rPr>
        <w:t> </w:t>
      </w:r>
      <w:r w:rsidRPr="008E03C1">
        <w:rPr>
          <w:rFonts w:ascii="Verdana" w:hAnsi="Verdana"/>
          <w:color w:val="000000"/>
          <w:sz w:val="20"/>
          <w:lang w:val="ru-RU"/>
        </w:rPr>
        <w:t xml:space="preserve">— держите ухо востро. Ходите вокруг дома и наблюдайте зорко за дорогой. Все вы знаете Малыша из Фрио, как его теперь зовут; если вы его увидите, откройте по нему огонь без всяких предисловий. Я не очень-то </w:t>
      </w:r>
      <w:r w:rsidRPr="008E03C1">
        <w:rPr>
          <w:rFonts w:ascii="Verdana" w:hAnsi="Verdana"/>
          <w:color w:val="000000"/>
          <w:sz w:val="20"/>
          <w:lang w:val="ru-RU"/>
        </w:rPr>
        <w:lastRenderedPageBreak/>
        <w:t>боюсь, что он явится сюда, но Розите страшно. Она боится этого каждое Рождество, с тех пор как мы женаты.</w:t>
      </w:r>
    </w:p>
    <w:p w14:paraId="5015C0AD"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Вскоре приехали гости, в таратайках и верхами, и начали располагаться в комнатах. Вечер проходил весело. Гости с удовольствием ели отличный ужин, приготовленный Розитой, и похваливали хозяйку, а затем разбрелись группами по комнатам и по широкой галерее, куря и болтая.</w:t>
      </w:r>
    </w:p>
    <w:p w14:paraId="6D8D888F"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Елка, разумеется, привела в восторг малышей; в особенности они обрадовались, когда появился рождественский дед, с великолепной белой бородой, одетый в белый мех, и начал раздавать игрушки.</w:t>
      </w:r>
    </w:p>
    <w:p w14:paraId="69BCBC60"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Это мой папа,</w:t>
      </w:r>
      <w:r w:rsidRPr="008E03C1">
        <w:rPr>
          <w:rFonts w:ascii="Verdana" w:hAnsi="Verdana"/>
          <w:color w:val="000000"/>
          <w:sz w:val="20"/>
        </w:rPr>
        <w:t> </w:t>
      </w:r>
      <w:r w:rsidRPr="008E03C1">
        <w:rPr>
          <w:rFonts w:ascii="Verdana" w:hAnsi="Verdana"/>
          <w:color w:val="000000"/>
          <w:sz w:val="20"/>
          <w:lang w:val="ru-RU"/>
        </w:rPr>
        <w:t>— объявил шестилетний Билли Сэмпсон,</w:t>
      </w:r>
      <w:r w:rsidRPr="008E03C1">
        <w:rPr>
          <w:rFonts w:ascii="Verdana" w:hAnsi="Verdana"/>
          <w:color w:val="000000"/>
          <w:sz w:val="20"/>
        </w:rPr>
        <w:t> </w:t>
      </w:r>
      <w:r w:rsidRPr="008E03C1">
        <w:rPr>
          <w:rFonts w:ascii="Verdana" w:hAnsi="Verdana"/>
          <w:color w:val="000000"/>
          <w:sz w:val="20"/>
          <w:lang w:val="ru-RU"/>
        </w:rPr>
        <w:t>— я видел, как он одевался.</w:t>
      </w:r>
    </w:p>
    <w:p w14:paraId="08939468"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Беркли, овчар, старый приятель Лэна, остановил Розиту, когда она шла мимо него по галерее, где он сидел и курил.</w:t>
      </w:r>
    </w:p>
    <w:p w14:paraId="20B111FB"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Ну, что же, миссис Лэн,</w:t>
      </w:r>
      <w:r w:rsidRPr="008E03C1">
        <w:rPr>
          <w:rFonts w:ascii="Verdana" w:hAnsi="Verdana"/>
          <w:color w:val="000000"/>
          <w:sz w:val="20"/>
        </w:rPr>
        <w:t> </w:t>
      </w:r>
      <w:r w:rsidRPr="008E03C1">
        <w:rPr>
          <w:rFonts w:ascii="Verdana" w:hAnsi="Verdana"/>
          <w:color w:val="000000"/>
          <w:sz w:val="20"/>
          <w:lang w:val="ru-RU"/>
        </w:rPr>
        <w:t>— сказал он,</w:t>
      </w:r>
      <w:r w:rsidRPr="008E03C1">
        <w:rPr>
          <w:rFonts w:ascii="Verdana" w:hAnsi="Verdana"/>
          <w:color w:val="000000"/>
          <w:sz w:val="20"/>
        </w:rPr>
        <w:t> </w:t>
      </w:r>
      <w:r w:rsidRPr="008E03C1">
        <w:rPr>
          <w:rFonts w:ascii="Verdana" w:hAnsi="Verdana"/>
          <w:color w:val="000000"/>
          <w:sz w:val="20"/>
          <w:lang w:val="ru-RU"/>
        </w:rPr>
        <w:t>— вы, надеюсь, перестали теперь каждое Рождество бояться этого парня, Мак-Роя, не правда ли? Мы как раз толковали об этом с Мэдисоном.</w:t>
      </w:r>
    </w:p>
    <w:p w14:paraId="440B8680"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Почти,</w:t>
      </w:r>
      <w:r w:rsidRPr="008E03C1">
        <w:rPr>
          <w:rFonts w:ascii="Verdana" w:hAnsi="Verdana"/>
          <w:color w:val="000000"/>
          <w:sz w:val="20"/>
        </w:rPr>
        <w:t> </w:t>
      </w:r>
      <w:r w:rsidRPr="008E03C1">
        <w:rPr>
          <w:rFonts w:ascii="Verdana" w:hAnsi="Verdana"/>
          <w:color w:val="000000"/>
          <w:sz w:val="20"/>
          <w:lang w:val="ru-RU"/>
        </w:rPr>
        <w:t>— улыбаясь, ответила Розита,</w:t>
      </w:r>
      <w:r w:rsidRPr="008E03C1">
        <w:rPr>
          <w:rFonts w:ascii="Verdana" w:hAnsi="Verdana"/>
          <w:color w:val="000000"/>
          <w:sz w:val="20"/>
        </w:rPr>
        <w:t> </w:t>
      </w:r>
      <w:r w:rsidRPr="008E03C1">
        <w:rPr>
          <w:rFonts w:ascii="Verdana" w:hAnsi="Verdana"/>
          <w:color w:val="000000"/>
          <w:sz w:val="20"/>
          <w:lang w:val="ru-RU"/>
        </w:rPr>
        <w:t>— но я все-таки иногда нервничаю. Никогда не забуду я этого ужаса, когда он чуть не убил нас.</w:t>
      </w:r>
    </w:p>
    <w:p w14:paraId="0933BECF"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Это самый безжалостный негодяй в мире,</w:t>
      </w:r>
      <w:r w:rsidRPr="008E03C1">
        <w:rPr>
          <w:rFonts w:ascii="Verdana" w:hAnsi="Verdana"/>
          <w:color w:val="000000"/>
          <w:sz w:val="20"/>
        </w:rPr>
        <w:t> </w:t>
      </w:r>
      <w:r w:rsidRPr="008E03C1">
        <w:rPr>
          <w:rFonts w:ascii="Verdana" w:hAnsi="Verdana"/>
          <w:color w:val="000000"/>
          <w:sz w:val="20"/>
          <w:lang w:val="ru-RU"/>
        </w:rPr>
        <w:t>— сказал Беркли.</w:t>
      </w:r>
      <w:r w:rsidRPr="008E03C1">
        <w:rPr>
          <w:rFonts w:ascii="Verdana" w:hAnsi="Verdana"/>
          <w:color w:val="000000"/>
          <w:sz w:val="20"/>
        </w:rPr>
        <w:t> </w:t>
      </w:r>
      <w:r w:rsidRPr="008E03C1">
        <w:rPr>
          <w:rFonts w:ascii="Verdana" w:hAnsi="Verdana"/>
          <w:color w:val="000000"/>
          <w:sz w:val="20"/>
          <w:lang w:val="ru-RU"/>
        </w:rPr>
        <w:t>— Всем жителям округа следовало бы подняться и устроить на него облаву, как на волка.</w:t>
      </w:r>
    </w:p>
    <w:p w14:paraId="212BCAAA"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Он совершил ужасные преступления,</w:t>
      </w:r>
      <w:r w:rsidRPr="008E03C1">
        <w:rPr>
          <w:rFonts w:ascii="Verdana" w:hAnsi="Verdana"/>
          <w:color w:val="000000"/>
          <w:sz w:val="20"/>
        </w:rPr>
        <w:t> </w:t>
      </w:r>
      <w:r w:rsidRPr="008E03C1">
        <w:rPr>
          <w:rFonts w:ascii="Verdana" w:hAnsi="Verdana"/>
          <w:color w:val="000000"/>
          <w:sz w:val="20"/>
          <w:lang w:val="ru-RU"/>
        </w:rPr>
        <w:t>— сказала Розита,</w:t>
      </w:r>
      <w:r w:rsidRPr="008E03C1">
        <w:rPr>
          <w:rFonts w:ascii="Verdana" w:hAnsi="Verdana"/>
          <w:color w:val="000000"/>
          <w:sz w:val="20"/>
        </w:rPr>
        <w:t> </w:t>
      </w:r>
      <w:r w:rsidRPr="008E03C1">
        <w:rPr>
          <w:rFonts w:ascii="Verdana" w:hAnsi="Verdana"/>
          <w:color w:val="000000"/>
          <w:sz w:val="20"/>
          <w:lang w:val="ru-RU"/>
        </w:rPr>
        <w:t>— но... я... не знаю. Я думаю, что в каждом человеке где-то в глубине души таится крупица добра. Он не всегда был злодеем</w:t>
      </w:r>
      <w:r w:rsidRPr="008E03C1">
        <w:rPr>
          <w:rFonts w:ascii="Verdana" w:hAnsi="Verdana"/>
          <w:color w:val="000000"/>
          <w:sz w:val="20"/>
        </w:rPr>
        <w:t> </w:t>
      </w:r>
      <w:r w:rsidRPr="008E03C1">
        <w:rPr>
          <w:rFonts w:ascii="Verdana" w:hAnsi="Verdana"/>
          <w:color w:val="000000"/>
          <w:sz w:val="20"/>
          <w:lang w:val="ru-RU"/>
        </w:rPr>
        <w:t>— я это знаю.</w:t>
      </w:r>
    </w:p>
    <w:p w14:paraId="280AAFD4"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Розита вышла в коридор между комнатами. Рождественский дед, в бороде и мехах, как раз проходил мимо.</w:t>
      </w:r>
    </w:p>
    <w:p w14:paraId="3D082A36"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Я слышал в окно, что вы говорили, миссис Лэн,</w:t>
      </w:r>
      <w:r w:rsidRPr="008E03C1">
        <w:rPr>
          <w:rFonts w:ascii="Verdana" w:hAnsi="Verdana"/>
          <w:color w:val="000000"/>
          <w:sz w:val="20"/>
        </w:rPr>
        <w:t> </w:t>
      </w:r>
      <w:r w:rsidRPr="008E03C1">
        <w:rPr>
          <w:rFonts w:ascii="Verdana" w:hAnsi="Verdana"/>
          <w:color w:val="000000"/>
          <w:sz w:val="20"/>
          <w:lang w:val="ru-RU"/>
        </w:rPr>
        <w:t>— сказал он.</w:t>
      </w:r>
      <w:r w:rsidRPr="008E03C1">
        <w:rPr>
          <w:rFonts w:ascii="Verdana" w:hAnsi="Verdana"/>
          <w:color w:val="000000"/>
          <w:sz w:val="20"/>
        </w:rPr>
        <w:t> </w:t>
      </w:r>
      <w:r w:rsidRPr="008E03C1">
        <w:rPr>
          <w:rFonts w:ascii="Verdana" w:hAnsi="Verdana"/>
          <w:color w:val="000000"/>
          <w:sz w:val="20"/>
          <w:lang w:val="ru-RU"/>
        </w:rPr>
        <w:t>— В тот момент я только что опустил руку в карман, чтобы вынуть рождественский подарок вашему мужу. Но вместо этого я оставил вам подарок Он там, в комнате направо.</w:t>
      </w:r>
    </w:p>
    <w:p w14:paraId="7D483D6B"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Спасибо, милый дедушка,</w:t>
      </w:r>
      <w:r w:rsidRPr="008E03C1">
        <w:rPr>
          <w:rFonts w:ascii="Verdana" w:hAnsi="Verdana"/>
          <w:color w:val="000000"/>
          <w:sz w:val="20"/>
        </w:rPr>
        <w:t> </w:t>
      </w:r>
      <w:r w:rsidRPr="008E03C1">
        <w:rPr>
          <w:rFonts w:ascii="Verdana" w:hAnsi="Verdana"/>
          <w:color w:val="000000"/>
          <w:sz w:val="20"/>
          <w:lang w:val="ru-RU"/>
        </w:rPr>
        <w:t>— весело сказала Розита.</w:t>
      </w:r>
    </w:p>
    <w:p w14:paraId="57692FF9"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Она вошла в комнату, а рождественский дед вышел на свежий воздух.</w:t>
      </w:r>
    </w:p>
    <w:p w14:paraId="79625844"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В комнате направо она нашла одного Мэдисона.</w:t>
      </w:r>
    </w:p>
    <w:p w14:paraId="4CE12FB9"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Где же мой подарок? Дед сказал, что оставил его здесь для меня,</w:t>
      </w:r>
      <w:r w:rsidRPr="008E03C1">
        <w:rPr>
          <w:rFonts w:ascii="Verdana" w:hAnsi="Verdana"/>
          <w:color w:val="000000"/>
          <w:sz w:val="20"/>
        </w:rPr>
        <w:t> </w:t>
      </w:r>
      <w:r w:rsidRPr="008E03C1">
        <w:rPr>
          <w:rFonts w:ascii="Verdana" w:hAnsi="Verdana"/>
          <w:color w:val="000000"/>
          <w:sz w:val="20"/>
          <w:lang w:val="ru-RU"/>
        </w:rPr>
        <w:t>— сказала Розита.</w:t>
      </w:r>
    </w:p>
    <w:p w14:paraId="75F0B255"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Я не видел ничего похожего на подарок,</w:t>
      </w:r>
      <w:r w:rsidRPr="008E03C1">
        <w:rPr>
          <w:rFonts w:ascii="Verdana" w:hAnsi="Verdana"/>
          <w:color w:val="000000"/>
          <w:sz w:val="20"/>
        </w:rPr>
        <w:t> </w:t>
      </w:r>
      <w:r w:rsidRPr="008E03C1">
        <w:rPr>
          <w:rFonts w:ascii="Verdana" w:hAnsi="Verdana"/>
          <w:color w:val="000000"/>
          <w:sz w:val="20"/>
          <w:lang w:val="ru-RU"/>
        </w:rPr>
        <w:t>— смеясь, сказал ей муж,</w:t>
      </w:r>
      <w:r w:rsidRPr="008E03C1">
        <w:rPr>
          <w:rFonts w:ascii="Verdana" w:hAnsi="Verdana"/>
          <w:color w:val="000000"/>
          <w:sz w:val="20"/>
        </w:rPr>
        <w:t> </w:t>
      </w:r>
      <w:r w:rsidRPr="008E03C1">
        <w:rPr>
          <w:rFonts w:ascii="Verdana" w:hAnsi="Verdana"/>
          <w:color w:val="000000"/>
          <w:sz w:val="20"/>
          <w:lang w:val="ru-RU"/>
        </w:rPr>
        <w:t>— разве только, что он меня назвал подарком?</w:t>
      </w:r>
    </w:p>
    <w:p w14:paraId="2DF656D3"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На следующий день Габриэль Родд, старший на ранчо Хо, вошел в почтовую контору в Лома-Альта.</w:t>
      </w:r>
    </w:p>
    <w:p w14:paraId="5E6D9E83"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Ну, вот, Малыш из Фрио получил наконец свою порцию свинца,</w:t>
      </w:r>
      <w:r w:rsidRPr="008E03C1">
        <w:rPr>
          <w:rFonts w:ascii="Verdana" w:hAnsi="Verdana"/>
          <w:color w:val="000000"/>
          <w:sz w:val="20"/>
        </w:rPr>
        <w:t> </w:t>
      </w:r>
      <w:r w:rsidRPr="008E03C1">
        <w:rPr>
          <w:rFonts w:ascii="Verdana" w:hAnsi="Verdana"/>
          <w:color w:val="000000"/>
          <w:sz w:val="20"/>
          <w:lang w:val="ru-RU"/>
        </w:rPr>
        <w:t>— сказал он почтмейстеру.</w:t>
      </w:r>
    </w:p>
    <w:p w14:paraId="2E66FAD5" w14:textId="77777777" w:rsidR="00B87F0D" w:rsidRPr="008E03C1" w:rsidRDefault="00B87F0D" w:rsidP="008E03C1">
      <w:pPr>
        <w:suppressAutoHyphens/>
        <w:spacing w:after="0" w:line="240" w:lineRule="auto"/>
        <w:ind w:firstLine="283"/>
        <w:jc w:val="both"/>
        <w:rPr>
          <w:rFonts w:ascii="Verdana" w:hAnsi="Verdana"/>
          <w:color w:val="000000"/>
          <w:sz w:val="20"/>
          <w:lang w:val="ru-RU"/>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Да неужели? Каким образом?</w:t>
      </w:r>
    </w:p>
    <w:p w14:paraId="7C818DAC" w14:textId="3FB17ECB" w:rsidR="00C26655" w:rsidRPr="008E03C1" w:rsidRDefault="00B87F0D" w:rsidP="008E03C1">
      <w:pPr>
        <w:suppressAutoHyphens/>
        <w:spacing w:after="0" w:line="240" w:lineRule="auto"/>
        <w:ind w:firstLine="283"/>
        <w:jc w:val="both"/>
        <w:rPr>
          <w:rFonts w:ascii="Verdana" w:hAnsi="Verdana"/>
          <w:color w:val="000000"/>
          <w:sz w:val="20"/>
        </w:rPr>
      </w:pPr>
      <w:r w:rsidRPr="008E03C1">
        <w:rPr>
          <w:rFonts w:ascii="Verdana" w:hAnsi="Verdana"/>
          <w:color w:val="000000"/>
          <w:sz w:val="20"/>
          <w:lang w:val="ru-RU"/>
        </w:rPr>
        <w:t>—</w:t>
      </w:r>
      <w:r w:rsidRPr="008E03C1">
        <w:rPr>
          <w:rFonts w:ascii="Verdana" w:hAnsi="Verdana"/>
          <w:color w:val="000000"/>
          <w:sz w:val="20"/>
        </w:rPr>
        <w:t> </w:t>
      </w:r>
      <w:r w:rsidRPr="008E03C1">
        <w:rPr>
          <w:rFonts w:ascii="Verdana" w:hAnsi="Verdana"/>
          <w:color w:val="000000"/>
          <w:sz w:val="20"/>
          <w:lang w:val="ru-RU"/>
        </w:rPr>
        <w:t>Отличился один из мексиканцев-овчаров старого Санхеса. Подумайте только: Малыш из Фрио убит овчаром! Пастух увидел около полуночи, что он едет мимо лагеря, и так перепугался, что схватил свой винчестер и выпустил заряд. Но всего забавнее то, что Малыш оказался наряженным в полное одеяние рождественского деда, с ног до головы. Подумайте только, Малыш из Фрио вздумал разыгрывать Санта-Клауса.</w:t>
      </w:r>
    </w:p>
    <w:sectPr w:rsidR="00C26655" w:rsidRPr="008E03C1" w:rsidSect="008E03C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95299" w14:textId="77777777" w:rsidR="00B60B0D" w:rsidRDefault="00B60B0D" w:rsidP="008E03C1">
      <w:pPr>
        <w:spacing w:after="0" w:line="240" w:lineRule="auto"/>
      </w:pPr>
      <w:r>
        <w:separator/>
      </w:r>
    </w:p>
  </w:endnote>
  <w:endnote w:type="continuationSeparator" w:id="0">
    <w:p w14:paraId="495E685C" w14:textId="77777777" w:rsidR="00B60B0D" w:rsidRDefault="00B60B0D" w:rsidP="008E0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28EFA" w14:textId="77777777" w:rsidR="008E03C1" w:rsidRDefault="008E03C1" w:rsidP="00993CF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23E158" w14:textId="77777777" w:rsidR="008E03C1" w:rsidRDefault="008E03C1" w:rsidP="008E03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5708" w14:textId="2AEE03A1" w:rsidR="008E03C1" w:rsidRPr="008E03C1" w:rsidRDefault="008E03C1" w:rsidP="008E03C1">
    <w:pPr>
      <w:pStyle w:val="Footer"/>
      <w:ind w:right="360"/>
      <w:rPr>
        <w:rFonts w:ascii="Arial" w:hAnsi="Arial" w:cs="Arial"/>
        <w:color w:val="999999"/>
        <w:sz w:val="20"/>
        <w:lang w:val="ru-RU"/>
      </w:rPr>
    </w:pPr>
    <w:r w:rsidRPr="008E03C1">
      <w:rPr>
        <w:rStyle w:val="PageNumber"/>
        <w:rFonts w:ascii="Arial" w:hAnsi="Arial" w:cs="Arial"/>
        <w:color w:val="999999"/>
        <w:sz w:val="20"/>
        <w:lang w:val="ru-RU"/>
      </w:rPr>
      <w:t xml:space="preserve">Библиотека «Артефакт» — </w:t>
    </w:r>
    <w:r w:rsidRPr="008E03C1">
      <w:rPr>
        <w:rStyle w:val="PageNumber"/>
        <w:rFonts w:ascii="Arial" w:hAnsi="Arial" w:cs="Arial"/>
        <w:color w:val="999999"/>
        <w:sz w:val="20"/>
      </w:rPr>
      <w:t>http</w:t>
    </w:r>
    <w:r w:rsidRPr="008E03C1">
      <w:rPr>
        <w:rStyle w:val="PageNumber"/>
        <w:rFonts w:ascii="Arial" w:hAnsi="Arial" w:cs="Arial"/>
        <w:color w:val="999999"/>
        <w:sz w:val="20"/>
        <w:lang w:val="ru-RU"/>
      </w:rPr>
      <w:t>://</w:t>
    </w:r>
    <w:r w:rsidRPr="008E03C1">
      <w:rPr>
        <w:rStyle w:val="PageNumber"/>
        <w:rFonts w:ascii="Arial" w:hAnsi="Arial" w:cs="Arial"/>
        <w:color w:val="999999"/>
        <w:sz w:val="20"/>
      </w:rPr>
      <w:t>artefact</w:t>
    </w:r>
    <w:r w:rsidRPr="008E03C1">
      <w:rPr>
        <w:rStyle w:val="PageNumber"/>
        <w:rFonts w:ascii="Arial" w:hAnsi="Arial" w:cs="Arial"/>
        <w:color w:val="999999"/>
        <w:sz w:val="20"/>
        <w:lang w:val="ru-RU"/>
      </w:rPr>
      <w:t>.</w:t>
    </w:r>
    <w:r w:rsidRPr="008E03C1">
      <w:rPr>
        <w:rStyle w:val="PageNumber"/>
        <w:rFonts w:ascii="Arial" w:hAnsi="Arial" w:cs="Arial"/>
        <w:color w:val="999999"/>
        <w:sz w:val="20"/>
      </w:rPr>
      <w:t>lib</w:t>
    </w:r>
    <w:r w:rsidRPr="008E03C1">
      <w:rPr>
        <w:rStyle w:val="PageNumber"/>
        <w:rFonts w:ascii="Arial" w:hAnsi="Arial" w:cs="Arial"/>
        <w:color w:val="999999"/>
        <w:sz w:val="20"/>
        <w:lang w:val="ru-RU"/>
      </w:rPr>
      <w:t>.</w:t>
    </w:r>
    <w:r w:rsidRPr="008E03C1">
      <w:rPr>
        <w:rStyle w:val="PageNumber"/>
        <w:rFonts w:ascii="Arial" w:hAnsi="Arial" w:cs="Arial"/>
        <w:color w:val="999999"/>
        <w:sz w:val="20"/>
      </w:rPr>
      <w:t>ru</w:t>
    </w:r>
    <w:r w:rsidRPr="008E03C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BFDA1" w14:textId="77777777" w:rsidR="008E03C1" w:rsidRDefault="008E03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C4A2F" w14:textId="77777777" w:rsidR="00B60B0D" w:rsidRDefault="00B60B0D" w:rsidP="008E03C1">
      <w:pPr>
        <w:spacing w:after="0" w:line="240" w:lineRule="auto"/>
      </w:pPr>
      <w:r>
        <w:separator/>
      </w:r>
    </w:p>
  </w:footnote>
  <w:footnote w:type="continuationSeparator" w:id="0">
    <w:p w14:paraId="3F72E245" w14:textId="77777777" w:rsidR="00B60B0D" w:rsidRDefault="00B60B0D" w:rsidP="008E03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E9AAB" w14:textId="77777777" w:rsidR="008E03C1" w:rsidRDefault="008E03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662CA" w14:textId="37478C8C" w:rsidR="008E03C1" w:rsidRPr="008E03C1" w:rsidRDefault="008E03C1" w:rsidP="008E03C1">
    <w:pPr>
      <w:pStyle w:val="Header"/>
      <w:rPr>
        <w:rFonts w:ascii="Arial" w:hAnsi="Arial" w:cs="Arial"/>
        <w:color w:val="999999"/>
        <w:sz w:val="20"/>
        <w:lang w:val="ru-RU"/>
      </w:rPr>
    </w:pPr>
    <w:r w:rsidRPr="008E03C1">
      <w:rPr>
        <w:rFonts w:ascii="Arial" w:hAnsi="Arial" w:cs="Arial"/>
        <w:color w:val="999999"/>
        <w:sz w:val="20"/>
        <w:lang w:val="ru-RU"/>
      </w:rPr>
      <w:t xml:space="preserve">Библиотека «Артефакт» — </w:t>
    </w:r>
    <w:r w:rsidRPr="008E03C1">
      <w:rPr>
        <w:rFonts w:ascii="Arial" w:hAnsi="Arial" w:cs="Arial"/>
        <w:color w:val="999999"/>
        <w:sz w:val="20"/>
      </w:rPr>
      <w:t>http</w:t>
    </w:r>
    <w:r w:rsidRPr="008E03C1">
      <w:rPr>
        <w:rFonts w:ascii="Arial" w:hAnsi="Arial" w:cs="Arial"/>
        <w:color w:val="999999"/>
        <w:sz w:val="20"/>
        <w:lang w:val="ru-RU"/>
      </w:rPr>
      <w:t>://</w:t>
    </w:r>
    <w:r w:rsidRPr="008E03C1">
      <w:rPr>
        <w:rFonts w:ascii="Arial" w:hAnsi="Arial" w:cs="Arial"/>
        <w:color w:val="999999"/>
        <w:sz w:val="20"/>
      </w:rPr>
      <w:t>artefact</w:t>
    </w:r>
    <w:r w:rsidRPr="008E03C1">
      <w:rPr>
        <w:rFonts w:ascii="Arial" w:hAnsi="Arial" w:cs="Arial"/>
        <w:color w:val="999999"/>
        <w:sz w:val="20"/>
        <w:lang w:val="ru-RU"/>
      </w:rPr>
      <w:t>.</w:t>
    </w:r>
    <w:r w:rsidRPr="008E03C1">
      <w:rPr>
        <w:rFonts w:ascii="Arial" w:hAnsi="Arial" w:cs="Arial"/>
        <w:color w:val="999999"/>
        <w:sz w:val="20"/>
      </w:rPr>
      <w:t>lib</w:t>
    </w:r>
    <w:r w:rsidRPr="008E03C1">
      <w:rPr>
        <w:rFonts w:ascii="Arial" w:hAnsi="Arial" w:cs="Arial"/>
        <w:color w:val="999999"/>
        <w:sz w:val="20"/>
        <w:lang w:val="ru-RU"/>
      </w:rPr>
      <w:t>.</w:t>
    </w:r>
    <w:r w:rsidRPr="008E03C1">
      <w:rPr>
        <w:rFonts w:ascii="Arial" w:hAnsi="Arial" w:cs="Arial"/>
        <w:color w:val="999999"/>
        <w:sz w:val="20"/>
      </w:rPr>
      <w:t>ru</w:t>
    </w:r>
    <w:r w:rsidRPr="008E03C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D5B56" w14:textId="77777777" w:rsidR="008E03C1" w:rsidRDefault="008E03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56B00"/>
    <w:rsid w:val="008E03C1"/>
    <w:rsid w:val="00AA1D8D"/>
    <w:rsid w:val="00B47730"/>
    <w:rsid w:val="00B60B0D"/>
    <w:rsid w:val="00B87F0D"/>
    <w:rsid w:val="00C26655"/>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1EFAF7"/>
  <w14:defaultImageDpi w14:val="300"/>
  <w15:docId w15:val="{E17F9F79-5AD6-4DC1-9F25-2B16F20D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8E03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710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1658</Words>
  <Characters>8904</Characters>
  <Application>Microsoft Office Word</Application>
  <DocSecurity>0</DocSecurity>
  <Lines>164</Lines>
  <Paragraphs>60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10502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Рождественский подарок</dc:title>
  <dc:subject/>
  <dc:creator>О. Генри</dc:creator>
  <cp:keywords/>
  <dc:description/>
  <cp:lastModifiedBy>Andrey Piskunov</cp:lastModifiedBy>
  <cp:revision>6</cp:revision>
  <dcterms:created xsi:type="dcterms:W3CDTF">2013-12-23T23:15:00Z</dcterms:created>
  <dcterms:modified xsi:type="dcterms:W3CDTF">2025-05-06T22:29:00Z</dcterms:modified>
  <cp:category/>
</cp:coreProperties>
</file>