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95B79" w14:textId="77777777" w:rsidR="002C602F" w:rsidRPr="00510225" w:rsidRDefault="002C602F" w:rsidP="00510225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10225">
        <w:rPr>
          <w:rFonts w:ascii="Verdana" w:hAnsi="Verdana"/>
          <w:color w:val="000000"/>
          <w:sz w:val="32"/>
          <w:lang w:val="ru-RU"/>
        </w:rPr>
        <w:t>Особенный Нью-Йоркский колорит</w:t>
      </w:r>
    </w:p>
    <w:p w14:paraId="574724DF" w14:textId="4B953633" w:rsidR="002C602F" w:rsidRPr="00510225" w:rsidRDefault="004A2A83" w:rsidP="0051022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10225">
        <w:rPr>
          <w:rFonts w:ascii="Verdana" w:hAnsi="Verdana"/>
          <w:color w:val="000000"/>
          <w:sz w:val="24"/>
          <w:lang w:val="ru-RU"/>
        </w:rPr>
        <w:t>О. Генри</w:t>
      </w:r>
    </w:p>
    <w:p w14:paraId="5F5E58C6" w14:textId="43DD095E" w:rsidR="002C602F" w:rsidRPr="00510225" w:rsidRDefault="002C602F" w:rsidP="00510225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Перевод Л.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Каневского</w:t>
      </w:r>
    </w:p>
    <w:p w14:paraId="418094FF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CE0D825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Как-то в разговоре с Ривингтоном я упомянул, что мне нужны характерные для Нью-Йорка сцены или эпизоды, ну, что-то типичное, без расставленных точек над «</w:t>
      </w:r>
      <w:r w:rsidRPr="00510225">
        <w:rPr>
          <w:rFonts w:ascii="Verdana" w:hAnsi="Verdana"/>
          <w:color w:val="000000"/>
          <w:sz w:val="20"/>
        </w:rPr>
        <w:t>i</w:t>
      </w:r>
      <w:r w:rsidRPr="00510225">
        <w:rPr>
          <w:rFonts w:ascii="Verdana" w:hAnsi="Verdana"/>
          <w:color w:val="000000"/>
          <w:sz w:val="20"/>
          <w:lang w:val="ru-RU"/>
        </w:rPr>
        <w:t>».</w:t>
      </w:r>
    </w:p>
    <w:p w14:paraId="58D0F7A7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В вашем писательском бизнесе,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ответил Ривингтон,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это очень нужно, и вы обратились по адресу. Я знаю о Нью-Йорке практически все, ну а то, что не знаю, едва уместится в сонете из шести строк или в старомодной женской шляпке. Я вам покажу такой местный колорит, что вы не поймете, что это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яркая обложка журнала или палата для пациентов с рожистым воспалением. Ну, когда начнем?</w:t>
      </w:r>
    </w:p>
    <w:p w14:paraId="63B9B761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Ривингтон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молодой повеса, коренной ньюйоркец по рождению, по своим предпочтениям, по своей верности городу.</w:t>
      </w:r>
    </w:p>
    <w:p w14:paraId="66BCEBCA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Я сказал ему, что буду рад взять его в свои провожатые и ангелом-хранителем, чтобы с его помощью сделать необходимые записи о великих, мрачных, особо характерных чертах Манхэттена. А когда начать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это его дело, когда ему будет удобно.</w:t>
      </w:r>
    </w:p>
    <w:p w14:paraId="78AE7F45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Что ж, тогда начнем сегодня же вечером,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Ривингтон, видимо, тоже заинтересовавшись моим предложением, как и любой добропорядочный парень.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Давайте вместе пообедаем часов в семь, после я поведу вас и покажу такое разнообразие метрополии, что вам придется вооружиться кинетоскопом, чтобы успеть все разглядеть.</w:t>
      </w:r>
    </w:p>
    <w:p w14:paraId="59556091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Мы с Ривингтоном приятно пообедали в его клубе, на Пятьдесят первой улице, затем отправились на поиски вечно ускользающих колоритных впечатлений.</w:t>
      </w:r>
    </w:p>
    <w:p w14:paraId="3B668719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Когда мы выходили из клуба, то увидели двух мужчин. Они стояли на тротуаре и вели о чем-то серьезную беседу.</w:t>
      </w:r>
    </w:p>
    <w:p w14:paraId="67599D8D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И с помощью какого рационального процесса,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говорил один из них,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вы пришли к выводу, что разделение общества на класс производителей и на класс неимущих обречено на провал по сравнению с системой конкуренции, которая имеет тенденцию к монополизации и неблагоприятно сказывается на промышленном развитии?</w:t>
      </w:r>
    </w:p>
    <w:p w14:paraId="73FE1165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Да спорхните вы со своей жердочки!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второй, в очках.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Все ваши выкладки похожи на карточный домик. Ваши болтуны, которые увязывают свои хромающие на обе ноги теории с конкретными силлогизмами и логическими заключениями, несут несусветную чепуху. Вам не обмануть меня своим старым софизмом с поседевшими от времени усиками. Вы цитируете Маркса, Хиндлана и Каутского, а кто они? Тьфу! А Толстой? Да у него давно чердак с крысами поехал! Сколько можно вбивать вам в голову, что идея кооперативного благоденствия и отмена конкурентоспособной системы только усиливает мою болевую чувствительность. По вам плачет дурдом!</w:t>
      </w:r>
    </w:p>
    <w:p w14:paraId="74EE5476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Я, остановившись в нескольких ярдах от спорящих, вытащил свою маленькую записную книжку.</w:t>
      </w:r>
    </w:p>
    <w:p w14:paraId="762B2DF9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Бросьте, пошли дальше,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довольно нервно сказал Ривингтон,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для чего вам слушать весь этот вздор?</w:t>
      </w:r>
    </w:p>
    <w:p w14:paraId="718F941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Ну, что вы,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зашептал ему я,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это как раз то, что мне нужно. Ведь эти типы, разговаривающие на чудовищном сленге,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самая выдающаяся характеристика вашего города. Это, наверное, сленг с улицы Бауэри? Мне хотелось бы побольше его услышать.</w:t>
      </w:r>
    </w:p>
    <w:p w14:paraId="2C30AF6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Если я правильно вас понял,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продолжал тот, который начал первым,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вы не верите в возможность реорганизовать общество на основе общих для всех интересов?</w:t>
      </w:r>
    </w:p>
    <w:p w14:paraId="62C54700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Машите хвостом на своей территории!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парировал человек в очках.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Из моего горна, оповещающего о туманах, не вылетала такая музыка. Я только говорил и говорю сейчас, что она непрактична. Ребята под полицейским надзором не полезут в драку, а пьяницу с жестяной канистрой в заднем кармане не затащишь на урок по Закону Божьему. Можете держать пари на ваши дырявые носочки, что ситуация повсюду поганая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 xml:space="preserve">— от района Бэттери до вашего завтрака на столе! Сейчас стране нужен мерзавец, личности типа старика Кобдена или мудрый малый типа старика </w:t>
      </w:r>
      <w:r w:rsidRPr="00510225">
        <w:rPr>
          <w:rFonts w:ascii="Verdana" w:hAnsi="Verdana"/>
          <w:color w:val="000000"/>
          <w:sz w:val="20"/>
          <w:lang w:val="ru-RU"/>
        </w:rPr>
        <w:lastRenderedPageBreak/>
        <w:t>Бена Франклина, которые выйдут на первый план и дадут по мозгам ниггерам бейсбольной битой. Врубаетесь в то, что я вам говорю? Нет?</w:t>
      </w:r>
    </w:p>
    <w:p w14:paraId="4541A34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Ривингтон нетерпеливо теребил меня за руку.</w:t>
      </w:r>
    </w:p>
    <w:p w14:paraId="0221407F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Да пошли отсюда, прошу вас. Пойдемте куда-нибудь в другое место. Для чего вам все это?</w:t>
      </w:r>
    </w:p>
    <w:p w14:paraId="50B404FA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Что вы, мне как раз это и нужно. Крутой разговор, то, что нужно! В языке низших слоев общества есть нечто такое живописное, что на самом деле просто уникально. Так по вашему мнению, это сленг с улицы Бауэри?</w:t>
      </w:r>
    </w:p>
    <w:p w14:paraId="252FD78C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Ну ладно,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смирился Ривингтон.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Не буду больше скрывать. Один из спорщиков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профессор колледжа. Он проторчал пару дней в клубе. У него в последнее время появилась своя причуда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говорить на диком сленге. Он думает, что сленг только украшает речь. А второй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один из известных нью-йоркских экономистов. Ну, теперь пошли? Для чего он вам, это сленг, все равно вы не станете им пользоваться.</w:t>
      </w:r>
    </w:p>
    <w:p w14:paraId="376CCF7B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Не стану, конечно,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согласился я с ним.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Но разве это не типично для Нью-Йорка? Что скажете?</w:t>
      </w:r>
    </w:p>
    <w:p w14:paraId="64606F4F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Совсем нет,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Ривингтон, вздохнув с облегчением.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Я рад, что вы учуяли разницу. Но если вы хотите услыхать настоящий крутой сленг с улицы Бауэри, то я отведу вас туда, насладитесь, мало не покажется!</w:t>
      </w:r>
    </w:p>
    <w:p w14:paraId="629B0A6E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Мне бы очень хотелось,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я,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если это на самом деле то, что мне нужно. Как вы думаете, а небезопасно ли идти на встречу с такими характерными типами безоружными?</w:t>
      </w:r>
    </w:p>
    <w:p w14:paraId="70EC0AE7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Да нет,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уверил меня Ривингтон,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только не в это время. По правде говоря, я давненько не был на Бауэри-стрит, но все равно знаю ее не хуже Бродвея. Найдем там нескольких колоритных местных типов, и вы с ними поговорите. Не пожалеете. Они говорят на особом диалекте, его вы нигде больше не услышите, это точно.</w:t>
      </w:r>
    </w:p>
    <w:p w14:paraId="2A6B442B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Мы с Ривингтоном сели на трамвай на Сорок второй улице и поехали на юг третьим маршрутом по Третьей авеню.</w:t>
      </w:r>
    </w:p>
    <w:p w14:paraId="7022F006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На Хьюстон-стрит мы вышли и пошли пешком.</w:t>
      </w:r>
    </w:p>
    <w:p w14:paraId="075EFE2F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Вот мы и на знаменитой Бауэри,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той самой Бауэри-стрит, которая прославлена в песнях и прозе.</w:t>
      </w:r>
    </w:p>
    <w:p w14:paraId="624A090B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Мы проходили квартал за кварталом, мимо магазинов со всем необходимым для мужчин, мимо выставленных в витринах рубашек с манжетами и продетыми в них запонками, с прицепленными к ним ценниками. В других витринах мы видели только мужские галстуки и никаких рубашек. Люди разгуливали по тротуарам вверх и вниз по улице.</w:t>
      </w:r>
    </w:p>
    <w:p w14:paraId="4D49DF22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В каком-то роде,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я,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это мне напоминает Кокомойно, штат Индиана, когда наступает сезон сбора персиков.</w:t>
      </w:r>
    </w:p>
    <w:p w14:paraId="26020A06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Мое замечание почему-то рассердило Ривингтона.</w:t>
      </w:r>
    </w:p>
    <w:p w14:paraId="37474685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Войдите в один из этих салунов или «шоу» с водевилем имея пачку денег потолще, и за несколько мгновений увидите, как Баэури-стрит поддержит свою звонкую репутацию.</w:t>
      </w:r>
    </w:p>
    <w:p w14:paraId="44693AF3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Вы ставите какие-то просто невыполнимые условия,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холодно ответил я.</w:t>
      </w:r>
    </w:p>
    <w:p w14:paraId="140765EE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Время от времени Ривингтон останавливался и сообщал мне, что мы находимся в самом сердце Бауэри. На углу стоял знакомый Ривингтону полицейский.</w:t>
      </w:r>
    </w:p>
    <w:p w14:paraId="7ADE1347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Хэлло, Донахью!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мой гид.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Ну, как дела? Мы с приятелем пришли сюда к вам, чтобы увидеть местный колорит. Моему другу не терпится увидать ваших живописных типов. Не покажешь ли чего-нибудь попроще в этом плане? Ну что-то, имеющее свой особый колорит?</w:t>
      </w:r>
    </w:p>
    <w:p w14:paraId="3496975C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Полисмен Донахью развернул к нам свое грузное тело, его красная физиономия излучала доброжелательность. Он махнул своей дубинкой в сторону улицы.</w:t>
      </w:r>
    </w:p>
    <w:p w14:paraId="103974F9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О чем разговор!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хрипло сказал он.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Вот идет один малый, который родился здесь, на Бауэри-стрит. Он-то знает ее всю назубок, каждый ее дюйм. Но за ней, далее Бликер-стрит, он уже ни черта не знает.</w:t>
      </w:r>
    </w:p>
    <w:p w14:paraId="0749320D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Нам навстречу, припрыгивая, шел молодой человек лет двадцати восьми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двадцати девяти, с гладким лицом, засунув руки в карманы пальто. Полицейский Донахью остановил его грациозным взмахом своей дубинки.</w:t>
      </w:r>
    </w:p>
    <w:p w14:paraId="1E11DC0A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Добрый вечер, Керри,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поприветствовал его коп.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Вот тут парочка чуваков, мои друзья, хотят кое-что узнать о Бауэри, потрепать с кем-нибудь языком. Не проводишь ли их пару ярдов?</w:t>
      </w:r>
    </w:p>
    <w:p w14:paraId="2E3331C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Чего ж не проводить, Донахью,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любезно согласился молодой человек.</w:t>
      </w:r>
    </w:p>
    <w:p w14:paraId="7D0906A3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Донахью пошел дальше по своему участку.</w:t>
      </w:r>
    </w:p>
    <w:p w14:paraId="5E50A4A2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Ну и рожа!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прошептал мне Ривингтон, подталкивая локтем.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Вы только посмотрите на его челюсть!</w:t>
      </w:r>
    </w:p>
    <w:p w14:paraId="56C8B9C9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Послушай, приятель,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Ривингтон, сдвигая на затылок свою шляпу,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ты понял, что нам от тебя нужно? Мы с приятелем хотим прогуляться по этой старушке-улице. Коп сказал нам, что ты все знаешь здесь, на Бауэри, так?</w:t>
      </w:r>
    </w:p>
    <w:p w14:paraId="6D8C332D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Я не мог без восхищения наблюдать за тем, как ловко Ривингтон умел приспосабливаться к новому окружению.</w:t>
      </w:r>
    </w:p>
    <w:p w14:paraId="3694396A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Донахью вам сказал правду,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откровенно признался молодой человек.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Я на самом деле вырос здесь, на Бауэри-стрит. Кем я только не был в своей жизни: разносчиком газет, водителем грузовика, боксером, членом организованной преступной банды громил, барменом и спортсменом в самом разнообразном значении этого слова. Такой мой большой опыт, несомненно, говорит, по крайней мере, о моем шапочном знакомстве с некоторыми областями бауэрской жизни. Буду рад предложить все свои знания, весь свой опыт к услугам друзей моего друга Донахью.</w:t>
      </w:r>
    </w:p>
    <w:p w14:paraId="6F6B58EB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Ривингтон, судя по всему, был чем-то недоволен.</w:t>
      </w:r>
    </w:p>
    <w:p w14:paraId="043F1F2B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Послушайте,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несколько робко начал 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не водите ли вы нас за нос? Нам такой жаргон ни к чему. Мы ожидали другого. Вы даже ни разу не произнесли «Здорово! Чтоб мне провалиться!». Вы на самом деле с Бауэри-стрит?</w:t>
      </w:r>
    </w:p>
    <w:p w14:paraId="049B6867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Боюсь,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улыбнулся бауэрский парень,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что когда-то вы заглянули в винный погребок литераторов и там вам всучили фальшивую монету относительно Бауэри. То «арго», которое вы, несомненно, имеете в виду, стало изобретением некоторых ваших литературных первооткрывателей, которые обследовали необозримые глубины Третьей авеню и стали вкладывать в уста ее обитателей какие-то странные, нечленораздельные звуки. Доверчивые читатели в своих надежно укрытых домах далеко на Севере и на Западе были обмануты этим новым «диалектом», читали все это и верили. Это были пионеры, типа Марко Поло и Мунго Парка, но их тщеславные души были неспособны провести демаркационную линию между истинным открытием и собственным изобретением, от литературного праха этих исследователей разит отбросами подземки. Совершенно верно, что после опубликования этого мифического языка, приписываемого обитателям Бауэри-стрит, некоторые из любимых фраз и удачных метафор были в довольно ограниченном масштабе восприняты, их использовали на местном уровне, потому что у нас такой народ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он быстро ассимилирует все, что может дать коммерческое преимущество. Туристам, посещающим наш по новой открытый край и мечтающим на практике увидеть и услышать то, о чем они читали в своих литературных справочниках, давали всю нужную информацию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спрос рождает предложение. Рынок, никуда не денешься!</w:t>
      </w:r>
    </w:p>
    <w:p w14:paraId="5900D83C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Но, может, я ухожу в сторону от поставленного вопроса? Чем я могу быть вам, джентльмены, полезен? Можете мне поверить на слово, гостеприимство нашей улицы распространяется на всех без исключения. У нас здесь, думаю, немало злачных местечек для развлечений, но вряд ли они соблазнят вас.</w:t>
      </w:r>
    </w:p>
    <w:p w14:paraId="10746512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Я почувствовал, как Ривингтон всем телом прижался ко мне, видимо опасаясь упасть от удивления.</w:t>
      </w:r>
    </w:p>
    <w:p w14:paraId="5C560CE6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Послушайте,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он весьма неуверенно,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не зайти ли нам куда, не пропустить ли по стаканчику?</w:t>
      </w:r>
    </w:p>
    <w:p w14:paraId="6C39B795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Благодарю вас, но я не пью. Я считаю, что алкоголь, даже в самых незначительных количествах, не позволяет видеть все в истинном свете. А мне это совсем ни к чему, ведь я изучаю Бауэри. Я прожил на ней почти тридцать лет и только теперь начинаю ощущать биение ее истинного пульса. Она похожа на могучую реку, в которую втекают чуждые ей по природе ручейки. Каждый из них несет в своем течении странные семена, странный ил, водоросли и только весьма редко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дающий надежду цветочек.</w:t>
      </w:r>
    </w:p>
    <w:p w14:paraId="7D44BBC6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 xml:space="preserve">Чтобы сконструировать такую реку, нужен человек, умеющий возводить плотины против избытка воды, который являлся бы натуралистом, геологом, гуманитарием, </w:t>
      </w:r>
      <w:r w:rsidRPr="00510225">
        <w:rPr>
          <w:rFonts w:ascii="Verdana" w:hAnsi="Verdana"/>
          <w:color w:val="000000"/>
          <w:sz w:val="20"/>
          <w:lang w:val="ru-RU"/>
        </w:rPr>
        <w:lastRenderedPageBreak/>
        <w:t>хорошим пловцом, умеющий к тому же хорошо нырять. Я люблю свою Бауэри-стрит. Она была моей колыбелью и моим вдохновением. Я опубликовал одну книгу. Критики оказались ко мне весьма добры. Я вложил в свое сочинение всю свою душу. Теперь пишу вторую, в которую намерен, кроме души, вложить сердце и весь свой мозг. Можете, джентльмены, смело считать меня своим гидом. Куда вы хотите, чтобы я вас повел, какие места вам показать?</w:t>
      </w:r>
    </w:p>
    <w:p w14:paraId="50E4837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Я посмотрел на Ривингтона только одним глазом, опасаясь глядеть сразу двумя.</w:t>
      </w:r>
    </w:p>
    <w:p w14:paraId="6993E1F7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Нет, спасибо,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Ривингтон.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Мы искали... мы, то есть... мой друг... все перепутал, ничего подобного мы не предполагали... не было прецедента... но тем не менее весьма вам обязаны...</w:t>
      </w:r>
    </w:p>
    <w:p w14:paraId="69509EFD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Ну, если вы хотите,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продолжал наш друг,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встретиться с некоторыми молодыми ребятами с Бауэри, то я с удовольствием отведу вас в штаб-квартиру нашего филологического общества Ист-Сайд-Каппа-Дельта.</w:t>
      </w:r>
    </w:p>
    <w:p w14:paraId="54F03D14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Нам ужасно жаль,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Ривингтон,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мой друг просто изводит меня, когда начинает требовать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подавай ему местный колорит, и баста! Просто ужас! Так что мы с удовольствием зашли бы в филологическое общество «Каппа Дельта»... но только в другой раз!</w:t>
      </w:r>
    </w:p>
    <w:p w14:paraId="1F641B0F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Мы попрощались и сели на трамвай, чтобы вернуться домой. На Верхнем Бродвее мы с Ривингтоном немного поссорились и попрощались на углу.</w:t>
      </w:r>
    </w:p>
    <w:p w14:paraId="5E6ECC6A" w14:textId="77777777" w:rsidR="002C602F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—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Но в любом случае,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сказал он, взяв себя в руки и немного успокоившись,</w:t>
      </w:r>
      <w:r w:rsidRPr="00510225">
        <w:rPr>
          <w:rFonts w:ascii="Verdana" w:hAnsi="Verdana"/>
          <w:color w:val="000000"/>
          <w:sz w:val="20"/>
        </w:rPr>
        <w:t> </w:t>
      </w:r>
      <w:r w:rsidRPr="00510225">
        <w:rPr>
          <w:rFonts w:ascii="Verdana" w:hAnsi="Verdana"/>
          <w:color w:val="000000"/>
          <w:sz w:val="20"/>
          <w:lang w:val="ru-RU"/>
        </w:rPr>
        <w:t>— такое могло случиться только в нашем маленьком, старом Нью-Йорке.</w:t>
      </w:r>
    </w:p>
    <w:p w14:paraId="2A52398A" w14:textId="5BA4E0AA" w:rsidR="00DC3451" w:rsidRPr="00510225" w:rsidRDefault="002C602F" w:rsidP="0051022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10225">
        <w:rPr>
          <w:rFonts w:ascii="Verdana" w:hAnsi="Verdana"/>
          <w:color w:val="000000"/>
          <w:sz w:val="20"/>
          <w:lang w:val="ru-RU"/>
        </w:rPr>
        <w:t>Это было типично для Ривингтона, если говорить скромно.</w:t>
      </w:r>
    </w:p>
    <w:sectPr w:rsidR="00DC3451" w:rsidRPr="00510225" w:rsidSect="009E26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B27DF" w14:textId="77777777" w:rsidR="009B1952" w:rsidRDefault="009B1952" w:rsidP="00510225">
      <w:pPr>
        <w:spacing w:after="0" w:line="240" w:lineRule="auto"/>
      </w:pPr>
      <w:r>
        <w:separator/>
      </w:r>
    </w:p>
  </w:endnote>
  <w:endnote w:type="continuationSeparator" w:id="0">
    <w:p w14:paraId="07A00D07" w14:textId="77777777" w:rsidR="009B1952" w:rsidRDefault="009B1952" w:rsidP="0051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82712" w14:textId="77777777" w:rsidR="00510225" w:rsidRDefault="00510225" w:rsidP="006300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B1D6B7D" w14:textId="77777777" w:rsidR="00510225" w:rsidRDefault="00510225" w:rsidP="005102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866A5" w14:textId="61415DEF" w:rsidR="00510225" w:rsidRPr="009E2650" w:rsidRDefault="009E2650" w:rsidP="0051022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9E2650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0F08F" w14:textId="77777777" w:rsidR="00510225" w:rsidRDefault="005102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354C0" w14:textId="77777777" w:rsidR="009B1952" w:rsidRDefault="009B1952" w:rsidP="00510225">
      <w:pPr>
        <w:spacing w:after="0" w:line="240" w:lineRule="auto"/>
      </w:pPr>
      <w:r>
        <w:separator/>
      </w:r>
    </w:p>
  </w:footnote>
  <w:footnote w:type="continuationSeparator" w:id="0">
    <w:p w14:paraId="532D2546" w14:textId="77777777" w:rsidR="009B1952" w:rsidRDefault="009B1952" w:rsidP="00510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C0A70" w14:textId="77777777" w:rsidR="00510225" w:rsidRDefault="00510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E2B82" w14:textId="2AC9FE0E" w:rsidR="00510225" w:rsidRPr="009E2650" w:rsidRDefault="009E2650" w:rsidP="00510225">
    <w:pPr>
      <w:pStyle w:val="Header"/>
      <w:rPr>
        <w:rFonts w:ascii="Arial" w:hAnsi="Arial" w:cs="Arial"/>
        <w:color w:val="999999"/>
        <w:sz w:val="20"/>
        <w:lang w:val="ru-RU"/>
      </w:rPr>
    </w:pPr>
    <w:r w:rsidRPr="009E2650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33CDE" w14:textId="77777777" w:rsidR="00510225" w:rsidRDefault="005102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2C602F"/>
    <w:rsid w:val="00326F90"/>
    <w:rsid w:val="004A2A83"/>
    <w:rsid w:val="00510225"/>
    <w:rsid w:val="0084364C"/>
    <w:rsid w:val="009B1952"/>
    <w:rsid w:val="009E2650"/>
    <w:rsid w:val="00AA1D8D"/>
    <w:rsid w:val="00B47730"/>
    <w:rsid w:val="00CB0664"/>
    <w:rsid w:val="00DC3451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2C3B405"/>
  <w14:defaultImageDpi w14:val="300"/>
  <w15:docId w15:val="{E17F9F79-5AD6-4DC1-9F25-2B16F20D3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5102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6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1917</Words>
  <Characters>10759</Characters>
  <Application>Microsoft Office Word</Application>
  <DocSecurity>0</DocSecurity>
  <Lines>199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12605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Особенный Нью-Йоркский колорит</dc:title>
  <dc:subject/>
  <dc:creator>О. Генри</dc:creator>
  <cp:keywords/>
  <dc:description/>
  <cp:lastModifiedBy>Andrey Piskunov</cp:lastModifiedBy>
  <cp:revision>8</cp:revision>
  <dcterms:created xsi:type="dcterms:W3CDTF">2013-12-23T23:15:00Z</dcterms:created>
  <dcterms:modified xsi:type="dcterms:W3CDTF">2025-05-06T22:42:00Z</dcterms:modified>
  <cp:category/>
</cp:coreProperties>
</file>