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773D" w14:textId="77777777" w:rsidR="00BD0B2E" w:rsidRPr="008D3598" w:rsidRDefault="00BD0B2E" w:rsidP="008D3598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D3598">
        <w:rPr>
          <w:rFonts w:ascii="Verdana" w:hAnsi="Verdana"/>
          <w:color w:val="000000"/>
          <w:sz w:val="32"/>
          <w:lang w:val="ru-RU"/>
        </w:rPr>
        <w:t>Разные школы</w:t>
      </w:r>
    </w:p>
    <w:p w14:paraId="6A114762" w14:textId="5EBB5583" w:rsidR="00BD0B2E" w:rsidRPr="008D3598" w:rsidRDefault="00B13B95" w:rsidP="008D359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D3598">
        <w:rPr>
          <w:rFonts w:ascii="Verdana" w:hAnsi="Verdana"/>
          <w:color w:val="000000"/>
          <w:sz w:val="24"/>
          <w:lang w:val="ru-RU"/>
        </w:rPr>
        <w:t>О. Генри</w:t>
      </w:r>
    </w:p>
    <w:p w14:paraId="33EC6DD8" w14:textId="1B925413" w:rsidR="00BD0B2E" w:rsidRPr="008D3598" w:rsidRDefault="00BD0B2E" w:rsidP="008D359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Перевод М.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Урнова</w:t>
      </w:r>
    </w:p>
    <w:p w14:paraId="103EB8E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1477F88" w14:textId="77777777" w:rsidR="00BD0B2E" w:rsidRPr="008D3598" w:rsidRDefault="00BD0B2E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8D3598">
        <w:rPr>
          <w:rFonts w:ascii="Verdana" w:hAnsi="Verdana"/>
          <w:i w:val="0"/>
          <w:iCs w:val="0"/>
          <w:color w:val="000000"/>
          <w:sz w:val="20"/>
        </w:rPr>
        <w:t>I</w:t>
      </w:r>
    </w:p>
    <w:p w14:paraId="3EF45E8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DBE80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Старый Джером Уоррен жил в стотысячедолларовом доме №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35 по Восточной Пятьдесят и так далее улице. Он был маклером в деловой части города и так богат, что каждое утро мог позволить себе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для укрепления здоровья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пройти пешком несколько кварталов по направлению к своей конторе, а затем уже взять извозчика.</w:t>
      </w:r>
    </w:p>
    <w:p w14:paraId="7261B6E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У него был приемный сын, сын его старого друга, по имени Гилберт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отличный типаж для Сирилла Скотта</w:t>
      </w:r>
      <w:r w:rsidRPr="008D359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8D3598">
        <w:rPr>
          <w:rFonts w:ascii="Verdana" w:hAnsi="Verdana"/>
          <w:color w:val="000000"/>
          <w:sz w:val="20"/>
          <w:lang w:val="ru-RU"/>
        </w:rPr>
        <w:t>. Гилберт был художником и завоевывал успех с такой быстротой, с какой успевал выдавливать краски из тюбиков. Другим членом семейства старого Джерома была Барбара Росс, племянница его покойной жены. Человек рожден для забот; поскольку у старого Джерома не было своей семьи, он взвалил на свои плечи чужое бремя.</w:t>
      </w:r>
    </w:p>
    <w:p w14:paraId="29B28BA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и Барбара жили в полном согласии. Все окружающие молчаливо порешили, что недалек тот счастливый день, когда эта пара станет перед аналоем и пообещает священнику порастрясти денежки старого Джерома. Но в этом месте в ход событий следует внести некоторые осложнения.</w:t>
      </w:r>
    </w:p>
    <w:p w14:paraId="41A3F69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Тридцать лет назад, когда старый Джером был молодым Джеромом, у него был брат, которого звали Диком. Дик отправился на Запад искать богатства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своего или чужого. О нем долго ничего не было слышно, но, наконец, старый Джером получил от него письмо. Написано оно было коряво, на линованной бумаге, от которой пахло солониной и кофейной гущей. Почерк страдал астмой, а орфография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пляской святого Витта.</w:t>
      </w:r>
    </w:p>
    <w:p w14:paraId="4A3884F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Оказалось, что Дику не удалось подстеречь Фортуну на большой дороге и заставить ее раскошелиться,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его самого обобрали дочиста. Судя по письму, песенка его была спета: здоровье у него пришло в такое расстройство, что даже виски не помогало. Тридцать лет он искал золота, но единственным результатом его трудов была дочка девятнадцати лет, как и значилось в накладной, каковую дочку он, оплатив все дорожные издержки, отправлял теперь на Восток в адрес старого Джерома, чтобы тот кормил ее, одевал, воспитывал, утешал и холил, пока смерть или брак не разлучат их.</w:t>
      </w:r>
    </w:p>
    <w:p w14:paraId="75516D0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Старый Джером был человек-помост. Всякий знает, что мир держится на плечах Атласа, что Атлас стоит на железной решетке, а железная решетка установлена на спине черепахи. Черепахе тоже надо стоять на чем-нибудь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она и стоит на помосте, сколоченном из таких людей, как старый Джером.</w:t>
      </w:r>
    </w:p>
    <w:p w14:paraId="4FD00D4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Я не знаю, ожидает ли человека бессмертие. Но если нет, я хотел бы знать, когда люди, подобные старому Джерому, получают то, что им причитается?</w:t>
      </w:r>
    </w:p>
    <w:p w14:paraId="7B99C93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Они встретили Неваду Уоррен на вокзале. Она была небольшого роста, сильно загоревшая и так и сияла здоровьем и красотой; она вела себя совершенно непринужденно, но даже коммивояжер сигарной фабрики подумал бы, прежде чем подмигнуть ей. Глядя на нее, вы невольно представляли ее себе в короткой юбке и кожаных гетрах, стреляющей по стеклянным шарам или укрощающей мустангов. Но она была в простой белой блузке и черной юбке, и вы не знали, что и подумать. Она без малейшего усилия несла тяжелый саквояж, который носильщики тщетно пытались вырвать у нее.</w:t>
      </w:r>
    </w:p>
    <w:p w14:paraId="55C9F35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Мы будем с вами дружить, это непременно,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Барбара, клюнув Неваду в крепкую загорелую щеку.</w:t>
      </w:r>
    </w:p>
    <w:p w14:paraId="3F8923DA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Надеюсь,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Невада.</w:t>
      </w:r>
    </w:p>
    <w:p w14:paraId="0B31347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Милая племянница, малютка моя!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старый Джером.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Добро пожаловать в мой дом, живи у меня, как у родного отца.</w:t>
      </w:r>
    </w:p>
    <w:p w14:paraId="79B6A400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Спасибо,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Невада.</w:t>
      </w:r>
    </w:p>
    <w:p w14:paraId="6EBE8DF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Вы мне позволите называть вас кузиной?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обратился к ней Гилберт со своей очаровательной улыбкой.</w:t>
      </w:r>
    </w:p>
    <w:p w14:paraId="1F59CB4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Возьмите, пожалуйста, саквояж,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 весит миллион фунтов. В нем,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пояснила она Барбаре,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образцы из шести папиных рудников. По моим подсчетам, они стоят около девяти центов за тысячу тонн, но я обещала ему захватить их с собой.</w:t>
      </w:r>
    </w:p>
    <w:p w14:paraId="52D8F8DA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DCBA08" w14:textId="77777777" w:rsidR="008D3598" w:rsidRDefault="008D3598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68CF9FA8" w14:textId="6E4017C4" w:rsidR="00BD0B2E" w:rsidRPr="008D3598" w:rsidRDefault="00BD0B2E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8D3598">
        <w:rPr>
          <w:rFonts w:ascii="Verdana" w:hAnsi="Verdana"/>
          <w:i w:val="0"/>
          <w:iCs w:val="0"/>
          <w:color w:val="000000"/>
          <w:sz w:val="20"/>
        </w:rPr>
        <w:t>II</w:t>
      </w:r>
    </w:p>
    <w:p w14:paraId="002CCF6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1DF81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Обычное осложнение между одним мужчиной и двумя женщинами, или одной женщиной и двумя мужчинами, или женщиной, мужчиной и аристократом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словом, любую из этих проблем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принято называть треугольником. Но эти треугольники следует определить точнее. Они всегда равнобедренные и никогда не бывают равносторонними. И вот, по приезде Невады Уоррен, она, Гилберт и Барбара Росс образовали такой фигуральный треугольник, причем Барбара заняла в нем место гипотенузы.</w:t>
      </w:r>
    </w:p>
    <w:p w14:paraId="62C44BD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Однажды утром, перед тем как отправиться в свою мухоловку в деловой части города, старый Джером долго сидел после завтрака над скучнейшей из всех утренних газет Нью-Йорка. Он душевно полюбил Неваду, обнаружив в ней и независимость характера и доверчивую искренность, отличавшие его покойного брата.</w:t>
      </w:r>
    </w:p>
    <w:p w14:paraId="1F9FA25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Горничная принесла для мисс Невады Уоррен письмо.</w:t>
      </w:r>
    </w:p>
    <w:p w14:paraId="4A23FF3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Вот, пожалуйста, его доставил мальчик-посыльный,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она.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 ждет ответа.</w:t>
      </w:r>
    </w:p>
    <w:p w14:paraId="62035E8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насвистывала сквозь зубы испанский вальс и наблюдала за проезжающими по улице экипажами и автомобилями. Она взяла конверт и, еще не распечатав его, догадалась по маленькой золотой палитре в его левом верхнем углу, что письмо от Гилберта.</w:t>
      </w:r>
    </w:p>
    <w:p w14:paraId="364EA16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Разорвав конверт, она некоторое время внимательно изучала его содержимое; затем с серьезным видом подошла к дяде и стала возле него.</w:t>
      </w:r>
    </w:p>
    <w:p w14:paraId="019210D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Дядя Джером, Гилберт хороший человек, правда?</w:t>
      </w:r>
    </w:p>
    <w:p w14:paraId="5B9D7CB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Почему ты спрашиваешь, дитя мое?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старый Джером, громко шелестя газетой.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Конечно, хороший. Я сам его воспитал.</w:t>
      </w:r>
    </w:p>
    <w:p w14:paraId="43C7876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Он ведь никому не станет писать ничего такого, что было бы не совсем... я хочу сказать, чего нельзя было бы знать и прочесть каждому?</w:t>
      </w:r>
    </w:p>
    <w:p w14:paraId="58A23B7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Попробовал бы он только,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дядя и оторвал от своей газеты порядочный кусок.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Но почему ты об этом...</w:t>
      </w:r>
    </w:p>
    <w:p w14:paraId="62CFC47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Прочитайте, дядя, эту записку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 только что прислал мне ее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и скажите, как, по-вашему, все ли в ней в порядке и как полагается? Я ведь плохо знаю, как и что принято у вас в городе.</w:t>
      </w:r>
    </w:p>
    <w:p w14:paraId="57B084E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Старый Джером швырнул газету на пол и наступил на нее обеими ногами. Он схватил записку Гилберта, внимательно прочитал ее дважды, а потом и в третий раз.</w:t>
      </w:r>
    </w:p>
    <w:p w14:paraId="29E6BDC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Ах, детка,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 он,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ты чуть было не расстроила меня, хоть я и был уверен в моем мальчике. Он точная копия своего отца, а его отец был чистый брильянт в золотой оправе. Он спрашивает только, можете ли вы с Барбарой сегодня в четыре часа дня поехать с ним в автомобиле на Лонг-Айленд? Я не нахожу в записке ничего предосудительного, за исключением бумаги. Терпеть не могу этот голубой оттенок.</w:t>
      </w:r>
    </w:p>
    <w:p w14:paraId="140B2F7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Удобно будет, если я поеду?</w:t>
      </w:r>
    </w:p>
    <w:p w14:paraId="0C27EC1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Да, да, дитя мое, конечно. Почему нет? Право, мне очень приятны твоя осторожность и чистосердечие. Поезжай, непременно поезжай.</w:t>
      </w:r>
    </w:p>
    <w:p w14:paraId="72986F90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Я не знала, как мне поступить,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застенчиво проговорила Невада,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и подумала: спрошу-ка я лучше у дяди. А вы, дядя, не можете поехать с нами?</w:t>
      </w:r>
    </w:p>
    <w:p w14:paraId="5CFCDF4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Я? Нет, нет, нет! Я разок прокатился в машине, которой правил этот мальчишка. С меня довольно! Но ты и Барбара можете ехать, это вполне прилично. Да, да. А я не поеду. Нет, нет и нет!</w:t>
      </w:r>
    </w:p>
    <w:p w14:paraId="6C0E52E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порхнула к двери и сказала горничной:</w:t>
      </w:r>
    </w:p>
    <w:p w14:paraId="7C90276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Поедем, будьте уверены. За мисс Барбару я отвечаю. Скажите посыльному, чтобы он так и передал мистеру Уоррену: «Поедем, будьте уверены».</w:t>
      </w:r>
    </w:p>
    <w:p w14:paraId="4144D4C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Невада!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позвал старый Джером.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Извини меня, моя милая, но не лучше ли ответить запиской? Черкни ему несколько слов.</w:t>
      </w:r>
    </w:p>
    <w:p w14:paraId="08A3332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Не стану я разводить эту канитель,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весело сказала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Гилберт поймет и так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 все понимает. Ни разу в жизни я не ездила в автомобиле; но я проплыла в каноэ по ущелью Пропавшей Лошади на Чертовой речке. Еще посмотрим, где больше риска!</w:t>
      </w:r>
    </w:p>
    <w:p w14:paraId="77EE31B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FF5ED2" w14:textId="77777777" w:rsidR="008D3598" w:rsidRDefault="008D3598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07F6FFF2" w14:textId="4DD99A40" w:rsidR="00BD0B2E" w:rsidRPr="008D3598" w:rsidRDefault="00BD0B2E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8D3598">
        <w:rPr>
          <w:rFonts w:ascii="Verdana" w:hAnsi="Verdana"/>
          <w:i w:val="0"/>
          <w:iCs w:val="0"/>
          <w:color w:val="000000"/>
          <w:sz w:val="20"/>
        </w:rPr>
        <w:t>III</w:t>
      </w:r>
    </w:p>
    <w:p w14:paraId="29C5AA20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1C64D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Предполагается, что прошло два месяца.</w:t>
      </w:r>
    </w:p>
    <w:p w14:paraId="1F55766E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сидела в кабинете стотысячедолларового дома. Для нее это было самое подходящее место. На свете много уготовано мест, куда мужчины и женщины могут удалиться с намерением избавить себя от разных хлопот. Для этой цели имеются монастыри, кладбища, курорты, исповедальни, кельи отшельников, конторы адвокатов, салоны красоты, дирижабли и кабинеты; лучше всего кабинеты.</w:t>
      </w:r>
    </w:p>
    <w:p w14:paraId="2CAD2A2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Обычно проходит много времени, прежде чем гипотенуза начнет понимать, что она самая длинная сторона треугольника. Но нет того положения, которое может длиться вечно.</w:t>
      </w:r>
    </w:p>
    <w:p w14:paraId="0A3641D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была одна. Дядя Джером и Невада уехали в театр. Барбара ехать отказалась. Ей хотелось остаться дома и заняться чем-нибудь в уединенной комнате для занятий. Если бы вы, мисс, были блестящей нью-йоркской барышней и каждый день видели, как смуглая, ловкая чародейка с Запада накидывает лассо на молодого человека, которого вы держали на примете для себя, вы тоже потеряли бы вкус к дешевому блеску музыкальной комедии.</w:t>
      </w:r>
    </w:p>
    <w:p w14:paraId="5E8835E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сидела за дубовым письменным столом. Ее правая рука покоилась на столе, а пальцы этой руки беспокойно теребили запечатанное письмо. Письмо было адресовано Неваде Уоррен; в левом верхнем углу конверта помещалась маленькая золотая палитра Гилберта. Письмо доставили в девять часов, когда Невада уже уехала.</w:t>
      </w:r>
    </w:p>
    <w:p w14:paraId="2A89FC7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отдала бы свое жемчужное колье, только бы знать, что в нем написано. Но вскрыть конверт с помощью пара, ручки, шпильки или каким-нибудь иным из общепринятых способов она не решалась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не позволяло ее положение в обществе. Она смотрела письмо на свет и изо всех сил сжимала конверт, пытаясь прочесть хотя бы несколько строк, но ничего у нее не вышло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Гилберт знал толк в канцелярских принадлежностях.</w:t>
      </w:r>
    </w:p>
    <w:p w14:paraId="0AA68D7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В одиннадцать тридцать театралы вернулись. Была прелестная зимняя ночь. Пока они шли от экипажа до дверей, их густо обсыпало крупными снежными хлопьями, косо летевшими с востока. Старый Джером добродушно ругал извозчиков и толчею на улицах. Невада, разрумянившаяся, как роза, поблескивая сапфировыми глазами, рассказывала о ночных бурях, которые бушевали в горах вокруг папиной хижины. В продолжение этих зимних апостроф Барбара спала, чувствуя холод в сердце, и тихо всхрапывала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ничего лучшего она не могла придумать. Старый Джером сразу поднялся, к себе наверх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к своим грелкам и хинину. Невада впорхнула в кабинет, единственную ярко освещенную комнату, опустилась в кресло и, приступив к бесконечной процедуре расстегивания длинных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до локтя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перчаток, начала давать устные показания относительно виденного ею «зрелища».</w:t>
      </w:r>
    </w:p>
    <w:p w14:paraId="328DBED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Да, мистер Филдс бывает смешон... иногда,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Барбара.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Тут для тебя есть письмо, дорогая, его принес посыльный, как только вы уехали.</w:t>
      </w:r>
    </w:p>
    <w:p w14:paraId="02DFD35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От кого?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спросила Невада, дернув за пуговицу.</w:t>
      </w:r>
    </w:p>
    <w:p w14:paraId="5FBB8D2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Могу только догадываться,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 улыбкой сказала Барбара.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На конверте, в уголке, имеется такая финтифлюшка, которую Гилберт называет палитрой, а мне она больше напоминает золоченое сердечко на любовной записке школьницы.</w:t>
      </w:r>
    </w:p>
    <w:p w14:paraId="3922846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Интересно, о чем он мне пишет?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равнодушно заметила Невада.</w:t>
      </w:r>
    </w:p>
    <w:p w14:paraId="7C3F657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Все мы, женщины, одинаковы,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Барбара.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Гадаем о содержании письма по штемпелю, как последнее средство используем ножницы и читаем письмо снизу вверх. Вот оно!</w:t>
      </w:r>
    </w:p>
    <w:p w14:paraId="2723BF6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Она подняла руку с письмом, собираясь бросить его через стол Неваде.</w:t>
      </w:r>
    </w:p>
    <w:p w14:paraId="21737990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Шакал их укуси!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воскликнула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Надоели мне эти бесконечные пуговицы. Кожаные штаны и то лучше. Барбара, прошу тебя, сдери, пожалуйста, шкурку с этого письма и прочти его.</w:t>
      </w:r>
    </w:p>
    <w:p w14:paraId="660B4F4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Неужели ты хочешь, милая, чтобы я распечатала письмо, присланное Гилбертом на твое имя? Оно написано для тебя, и, разумеется, тебе не понравится, если кто-нибудь другой прочитает его!</w:t>
      </w:r>
    </w:p>
    <w:p w14:paraId="5AEDE31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подняла от перчаток свои смелые, спокойные, сапфировые глаза.</w:t>
      </w:r>
    </w:p>
    <w:p w14:paraId="732E947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Никто не напишет мне ничего такого, чего нельзя было бы прочитать всем,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она.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Живей, Барбара! Возможно, Гилберт хочет, чтобы завтра мы опять поехали кататься в его автомобиле?</w:t>
      </w:r>
    </w:p>
    <w:p w14:paraId="5D029DA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«Любопытство сгубило кошку»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так гласит народная мудрость. Любопытство еще и не таких бед может натворить. А если чувства, которые считаются чисто женскими, враждебны кошачьей жизни, то ревность вскоре оставит целый свет без кошек.</w:t>
      </w:r>
    </w:p>
    <w:p w14:paraId="486601D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 несколько скучающим, снисходительным видом Барбара вскрыла письмо.</w:t>
      </w:r>
    </w:p>
    <w:p w14:paraId="0C6101C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Ну, что ж, дорогая,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проговорила она,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если ты так хочешь, я прочитаю его тебе.</w:t>
      </w:r>
    </w:p>
    <w:p w14:paraId="008DE80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Она бросила конверт и торопливо пробежала письмо глазами; прочитала его еще раз и бросила быстрый, хитрый взгляд на Неваду, для которой весь мир в эту минуту, казалось, свелся к перчаткам, а письма молодых, но идущих в гору художников имели не больше значения, чем послания с Марса.</w:t>
      </w:r>
    </w:p>
    <w:p w14:paraId="5F0AA82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Четверть минуты Барбара смотрела на Неваду как-то особенно пристально; затем чуть заметная улыбка, от которой рот ее приоткрылся всего на одну шестнадцатую дюйма, а глаза сузились не более, чем на двадцатую, сверкнула на ее лице, как вдохновенная мысль.</w:t>
      </w:r>
    </w:p>
    <w:p w14:paraId="36E2FEE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Спокон веков ни одна женщина не составляла тайны для другой женщины. С быстротой света каждая из них проникает в сердце и ум другой женщины, срывает со слов своей сестры хитроумные покровы, читает самые сокровенные ее желания, снимает шелуху софистики с коварнейших ее замыслов, как волосы с гребня, и, сардонически повертев ее между пальцами, пускает по ветру изначального сомнения.</w:t>
      </w:r>
    </w:p>
    <w:p w14:paraId="3D598B1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Много-много лет назад сын Евы позвонил у дверей фамильной резиденции в Рай-парке. Он держал под руку неизвестную даму, которую и представил матери. Ева отозвала свою невестку в сторону и подняла классическую бровь.</w:t>
      </w:r>
    </w:p>
    <w:p w14:paraId="2F3A649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Из земли Нод,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новобрачная, томно кокетничая пальмовым листом.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Вы, конечно, бывали там?</w:t>
      </w:r>
    </w:p>
    <w:p w14:paraId="6E31261A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Давненько не была,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ответила Ева с полной невозмутимостью.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Вам не кажется, что яблочный соус, который там подают, отвратителен? Ваша туника из листьев шелковицы довольно привлекательна, милочка; но, конечно, настоящего фигового товара там не достанешь. Пройдем сюда, за этот сиреневый куст, пока джентльмены выпьют по рюмочке сельдереевки. Мне кажется, что дырки, которые прогрызли в вашем наряде гусеницы, слишком оголяют вам спину.</w:t>
      </w:r>
    </w:p>
    <w:p w14:paraId="6E8FB75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Таким-то образом в упомянутое время и в указанном месте, как гласит предание, был заключен союз между единственными двумя дамами в мире, которые попали в биографический справочник тогдашнего светского общества. И тогда же было решено, что женщина навеки пребудет для другой женщины прозрачной, как стекло,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хотя его предстояло еще изобрести,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и компенсирует себя тем, что составит тайну для мужчины.</w:t>
      </w:r>
    </w:p>
    <w:p w14:paraId="1A7892A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как будто колебалась.</w:t>
      </w:r>
    </w:p>
    <w:p w14:paraId="1E9E6CEE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Ах, Невада,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проговорила она что-то уж очень смущенно,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зачем ты настаивала, чтобы я распечатала письмо. Я... я так и знала, что оно написано не для посторонних глаз.</w:t>
      </w:r>
    </w:p>
    <w:p w14:paraId="3EC5A7A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забыла на минуту о перчатках.</w:t>
      </w:r>
    </w:p>
    <w:p w14:paraId="3FBD663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Если так, читай его вслух,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она.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Ты ведь уже прочла, так теперь все равно. Если мистер Уоррен действительно написал мне что-нибудь такое, чего другим не следует знать, пусть знают об этом все.</w:t>
      </w:r>
    </w:p>
    <w:p w14:paraId="60064C4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Ну-у,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проговорила Барбара,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здесь вот что сказано: «Милая моя Невада, приходите сегодня ко мне в студию в двенадцать часов ночи. Приходите непременно».</w:t>
      </w:r>
    </w:p>
    <w:p w14:paraId="6CAA126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Барбара поднялась и уронила записку Неваде на колени.</w:t>
      </w:r>
    </w:p>
    <w:p w14:paraId="5390802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Мне страшно неприятно, что я узнала об этом,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она.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На Гилберта это не похоже. Тут какое-то недоразумение. Будем считать, что я ничего не знаю, хорошо, милая? Ну, я пойду, ужас как болит голова. Нет, серьезно, не понимаю я этой записки. Может быть, Гилберт слишком хорошо пообедал и позже все разъяснится. Спокойной ночи!</w:t>
      </w:r>
    </w:p>
    <w:p w14:paraId="69918C3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FCC12A" w14:textId="77777777" w:rsidR="008D3598" w:rsidRDefault="008D3598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0FBD2CB1" w14:textId="72E56265" w:rsidR="00BD0B2E" w:rsidRPr="008D3598" w:rsidRDefault="00BD0B2E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8D3598">
        <w:rPr>
          <w:rFonts w:ascii="Verdana" w:hAnsi="Verdana"/>
          <w:i w:val="0"/>
          <w:iCs w:val="0"/>
          <w:color w:val="000000"/>
          <w:sz w:val="20"/>
        </w:rPr>
        <w:t>IV</w:t>
      </w:r>
    </w:p>
    <w:p w14:paraId="67684EC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A3F9C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подошла на цыпочках к холлу и услышала, как наверху захлопнулась за Барбарой дверь. Бронзовые часы в кабинете показывали, что до полуночи оставалось пятнадцать минут. Она быстро побежала к парадной двери, открыла ее и вышла в метель. Студия Гилберта находилась за шесть кварталов.</w:t>
      </w:r>
    </w:p>
    <w:p w14:paraId="58B1D89A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Проносясь по воздушной переправе, белое безмолвное войско метели атаковало город со стороны угрюмой Восточной реки. Снега намело уже на целый фут, сугробы громоздились, как лестницы у стен осажденного города. Авеню была тиха, как улица в Помпее. Порой мимо пролетали экипажи, как белокрылые чайки над освещенным луной океаном; реже автомобили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продолжим сравнения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со свистом рассекали пенные волны, как подводные лодки, пустившиеся в увлекательное и опасное плавание.</w:t>
      </w:r>
    </w:p>
    <w:p w14:paraId="39CF643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мелькала в снежных хлопьях, как над морем буревестник, гонимый ветром. Она посмотрела вверх, на разорванную цепь зданий, покрытых шапками облаков и окрашенных ночными огнями и застывшими испарениями в серые, тускло-коричневые, пепельные, бледно-лиловые, серовато-коричневые и небесно-голубые тона. Они так напоминали горы ее родного Запада, что она почувствовала удовольствие, какое редко испытывала в стотысячедолларовом доме.</w:t>
      </w:r>
    </w:p>
    <w:p w14:paraId="64444468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Стоявший на углу полисмен одним своим взглядом заставил ее вздрогнуть.</w:t>
      </w:r>
    </w:p>
    <w:p w14:paraId="2A012CF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Хелло, красотка!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он.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Поздновато гуляешь, а?</w:t>
      </w:r>
    </w:p>
    <w:p w14:paraId="0A27AC4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Я... я в аптеку,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проговорила Невада и поспешила пройти мимо.</w:t>
      </w:r>
    </w:p>
    <w:p w14:paraId="2F089C0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Такая отговорка заменяет пропуск самым искушенным в житейских делах. Подтверждает ли это, что женщина не способна к развитию, или что она вышла из адамова ребра с полным запасом сообразительности и коварства?</w:t>
      </w:r>
    </w:p>
    <w:p w14:paraId="78574F0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Когда Невада свернула на восток, ветер ударил ей прямо в лицо и сократил скорость ее продвижения наполовину. Она оставляла на снегу зигзагообразные следы; но она была гибка, как молодое деревце, и так же грациозно кланялась ветру. Вдруг перед ней замаячило здание, в котором находилась студия Гилберта,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желанная веха, точно утес над знакомым каньоном. В обители бизнеса и враждебного ему соседа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искусства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было темно и тихо. Лифт кончал работать в десять часов.</w:t>
      </w:r>
    </w:p>
    <w:p w14:paraId="488085A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Невада одолела восемь пролетов Стигийской лестницы и смело постучала в дверь под номером «89». Она бывала здесь много раз с Барбарой и дядей Джеромом.</w:t>
      </w:r>
    </w:p>
    <w:p w14:paraId="05935E83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отворил дверь. В руке у него был карандаш, над глазами зеленый щиток, во рту трубка. Трубка упала на пол.</w:t>
      </w:r>
    </w:p>
    <w:p w14:paraId="019D861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Опоздала?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спросила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Я спешила как только могла. Мы с дядей были в театре. Вот я, Гилберт!</w:t>
      </w:r>
    </w:p>
    <w:p w14:paraId="132D99D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разыграл эпизод Пигмалиона и Галатеи. Из статуи оцепенения он превратился в молодого человека, которому надо решить трудную задачу. Он впустил Неваду в комнату, взял веник и стал смахивать снег с ее одежды. Большая лампа с зеленым абажуром висела над мольбертом, где Гилберт только что делал набросок карандашом.</w:t>
      </w:r>
    </w:p>
    <w:p w14:paraId="5773882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Вы звали меня, и я пришла,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просто сказала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Я получила ваше письмо. Что случилось?</w:t>
      </w:r>
    </w:p>
    <w:p w14:paraId="063B043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Вы прочли мое письмо?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спросил Гилберт, жадно глотая воздух.</w:t>
      </w:r>
    </w:p>
    <w:p w14:paraId="211E860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Барбара прочла. Потом я его тоже видела. В нем было сказано: «Приходите ко мне в студию в двенадцать часов ночи. Приходите непременно». Я решила, конечно, что вы больны, но что-то непохоже.</w:t>
      </w:r>
    </w:p>
    <w:p w14:paraId="2B07B92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Ага!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некстати произнес Гилберт.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Я скажу вам, Невада, зачем я просил вас прийти. Я хочу, чтобы вы вышли за меня замуж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сегодня же, сейчас. Метель нам не помеха. Вы согласны?</w:t>
      </w:r>
    </w:p>
    <w:p w14:paraId="62567FAE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Вы давно могли заметить, что я согласна. А метель мне даже очень нравится. Терпеть не могу эти пышные свадьбы в церкви и при дневном освещении. Вот не думала я, что у вас хватит духу сделать мне такое предложение. Давайте огорошим их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дело-то касается нас и никого больше! Правда ведь?</w:t>
      </w:r>
    </w:p>
    <w:p w14:paraId="2B6D1BBE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Будьте уверены!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ответил Гилберт. «Где я слыхал это выражение?»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подумал он про себя.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Одну минуту, Невада. Я только позвоню по телефону.</w:t>
      </w:r>
    </w:p>
    <w:p w14:paraId="13CE003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Он закрылся в маленьком кабинете и вызвал молнии небесные, сконденсированные в малоромантичные цифры и буквы.</w:t>
      </w:r>
    </w:p>
    <w:p w14:paraId="60EB4706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Это ты, Джек? Ну и соня ты, черт тебя подери! Да проснись же! Это я, ну я же, брось придираться к словам! Я женюсь, сию минуту. Ну да. Буди сестру... какие могут быть возражения. Тащи ее с собой! Для меня ты обязан это сделать! Напомни Агнесе, что я спас ее, когда она тонула в озере Ронконкома... Я понимаю, нетактично напоминать ей об этом, но она должна приехать вместе с тобой. Да, да! Невада здесь, ждет. Мы помолвлены довольно давно. Родственники не согласны, понимаешь, вот и приходится действовать таким образом. Ждем вас. Не дай Агнесе заговорить себя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тащи ее, и все тут! Сделаешь?! Молодец, старина! Заказываю для вас извозчика, скажу, чтоб гнал во всю прыть. Черт тебя побери, Джек, славный ты малый!</w:t>
      </w:r>
    </w:p>
    <w:p w14:paraId="3D10937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вернулся в комнату, где его ждала Невада.</w:t>
      </w:r>
    </w:p>
    <w:p w14:paraId="3FF6E1E0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Мой старый друг, Джек Пейтон, и его сестра должны были явиться сюда без четверти двенадцать,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пояснил он.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Но Джек вечно копается. Я позвонил, чтобы они поторапливались. Они приедут через несколько минут. Я счастливейший человек в мире. Невада! Что вы сделали с моим письмом?</w:t>
      </w:r>
    </w:p>
    <w:p w14:paraId="7D44227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Я засунула его вот сюда,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Невада, вытаскивая письмо из-за лифа вечернего платья.</w:t>
      </w:r>
    </w:p>
    <w:p w14:paraId="39EA419C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вынул записку из конверта и внимательно прочитал ее. Затем он в раздумье взглянул на Неваду.</w:t>
      </w:r>
    </w:p>
    <w:p w14:paraId="6AE3E18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Вам не показалось несколько странным, что я просил вас прийти ко мне в студию в полночь?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4350BCEF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Не-ет,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Невада, широко раскрыв глаза.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Почему же, если я была вам нужна. У нас, на Западе, когда приятель шлет вам срочный вызов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кажется, у вас это так называется?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сначала спешат к нему, а потом, когда сделают все, что нужно, начинаются разговоры. И там тоже в таких случаях обычно идет снег. Я не нашла здесь ничего особенного.</w:t>
      </w:r>
    </w:p>
    <w:p w14:paraId="0B6CE715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Гилберт кинулся в соседнюю комнату и вернулся, нагруженный верхней одеждой, гарантирующей от ветра, дождя и снега.</w:t>
      </w:r>
    </w:p>
    <w:p w14:paraId="6BE9C45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Наденьте этот плащ,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он, подавая его Неваде.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Нам придется проехать четверть мили. Старина Джек и его сестра явятся сюда через несколько минут.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Он стал натягивать на себя пальто.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Ах да, Невада!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 он.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Просмотрите-ка заголовки на первой странице вечерней газеты, вон она лежит на столе. Пишут про вашу местность на Западе, я уверен, вам будет интересно.</w:t>
      </w:r>
    </w:p>
    <w:p w14:paraId="021DB11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Он ждал целую минуту, делая вид, что никак не может попасть в рукав, потом обернулся. Невада не сдвинулась с места. Она смотрела ему прямо в лицо странным, задумчивым взглядом. Ее щеки, разрумянившиеся от ветра и снега, запылали еще ярче; но она не опускала глаз.</w:t>
      </w:r>
    </w:p>
    <w:p w14:paraId="481FB2D2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Я собиралась сказать вам,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проговорила она,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во всяком случае, прежде, чем вы... прежде, чем мы... прежде... ну, в общем заранее... Папа совсем не посылал меня в школу. Я не могу ни прочесть, ни написать ни одного распроклятого слова. И если вы...</w:t>
      </w:r>
    </w:p>
    <w:p w14:paraId="031BF89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На лестнице послышались неуверенные шаги Джека сонливого и Агнесы благодарной.</w:t>
      </w:r>
    </w:p>
    <w:p w14:paraId="631D4CBD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D428172" w14:textId="77777777" w:rsidR="008D3598" w:rsidRDefault="008D3598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7615E738" w14:textId="4F8B477E" w:rsidR="00BD0B2E" w:rsidRPr="008D3598" w:rsidRDefault="00BD0B2E" w:rsidP="008D3598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8D3598">
        <w:rPr>
          <w:rFonts w:ascii="Verdana" w:hAnsi="Verdana"/>
          <w:i w:val="0"/>
          <w:iCs w:val="0"/>
          <w:color w:val="000000"/>
          <w:sz w:val="20"/>
        </w:rPr>
        <w:t>V</w:t>
      </w:r>
    </w:p>
    <w:p w14:paraId="41544A27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9AD88EB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После обряда, когда мистер и миссис Гилберт Уоррен быстро и плавно катили домой в закрытой карете, Гилберт сказал:</w:t>
      </w:r>
    </w:p>
    <w:p w14:paraId="716A7589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Невада, ты хочешь знать, что я написал в письме, которое ты получила сегодня вечером?</w:t>
      </w:r>
    </w:p>
    <w:p w14:paraId="1C2C04A1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Валяй, говори!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новобрачная.</w:t>
      </w:r>
    </w:p>
    <w:p w14:paraId="5FBA51B4" w14:textId="77777777" w:rsidR="00BD0B2E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Вот что там было написано, слово в слово: «Моя дорогая мисс Уоррен, вы были правы. Это была гортензия, а не сирень».</w:t>
      </w:r>
    </w:p>
    <w:p w14:paraId="121B2C7F" w14:textId="09DD4F98" w:rsidR="00D2709F" w:rsidRPr="008D3598" w:rsidRDefault="00BD0B2E" w:rsidP="008D35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3598">
        <w:rPr>
          <w:rFonts w:ascii="Verdana" w:hAnsi="Verdana"/>
          <w:color w:val="000000"/>
          <w:sz w:val="20"/>
          <w:lang w:val="ru-RU"/>
        </w:rPr>
        <w:t>—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Ну и прекрасно,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сказала Невада.</w:t>
      </w:r>
      <w:r w:rsidRPr="008D3598">
        <w:rPr>
          <w:rFonts w:ascii="Verdana" w:hAnsi="Verdana"/>
          <w:color w:val="000000"/>
          <w:sz w:val="20"/>
        </w:rPr>
        <w:t> </w:t>
      </w:r>
      <w:r w:rsidRPr="008D3598">
        <w:rPr>
          <w:rFonts w:ascii="Verdana" w:hAnsi="Verdana"/>
          <w:color w:val="000000"/>
          <w:sz w:val="20"/>
          <w:lang w:val="ru-RU"/>
        </w:rPr>
        <w:t>— Но это дело прошлое. И что ни говори, а Барбара подшутила сама над собой.</w:t>
      </w:r>
    </w:p>
    <w:sectPr w:rsidR="00D2709F" w:rsidRPr="008D3598" w:rsidSect="008D3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F426" w14:textId="77777777" w:rsidR="00F203AA" w:rsidRDefault="00F203AA" w:rsidP="00BD0B2E">
      <w:pPr>
        <w:spacing w:after="0" w:line="240" w:lineRule="auto"/>
      </w:pPr>
      <w:r>
        <w:separator/>
      </w:r>
    </w:p>
  </w:endnote>
  <w:endnote w:type="continuationSeparator" w:id="0">
    <w:p w14:paraId="2E4E9AAF" w14:textId="77777777" w:rsidR="00F203AA" w:rsidRDefault="00F203AA" w:rsidP="00BD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47D3" w14:textId="77777777" w:rsidR="008D3598" w:rsidRDefault="008D3598" w:rsidP="00210E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42724D" w14:textId="77777777" w:rsidR="008D3598" w:rsidRDefault="008D3598" w:rsidP="008D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15D9" w14:textId="0BF3A040" w:rsidR="008D3598" w:rsidRPr="008D3598" w:rsidRDefault="008D3598" w:rsidP="008D359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D359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D3598">
      <w:rPr>
        <w:rStyle w:val="PageNumber"/>
        <w:rFonts w:ascii="Arial" w:hAnsi="Arial" w:cs="Arial"/>
        <w:color w:val="999999"/>
        <w:sz w:val="20"/>
      </w:rPr>
      <w:t>http</w:t>
    </w:r>
    <w:r w:rsidRPr="008D359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D3598">
      <w:rPr>
        <w:rStyle w:val="PageNumber"/>
        <w:rFonts w:ascii="Arial" w:hAnsi="Arial" w:cs="Arial"/>
        <w:color w:val="999999"/>
        <w:sz w:val="20"/>
      </w:rPr>
      <w:t>artefact</w:t>
    </w:r>
    <w:r w:rsidRPr="008D359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D3598">
      <w:rPr>
        <w:rStyle w:val="PageNumber"/>
        <w:rFonts w:ascii="Arial" w:hAnsi="Arial" w:cs="Arial"/>
        <w:color w:val="999999"/>
        <w:sz w:val="20"/>
      </w:rPr>
      <w:t>lib</w:t>
    </w:r>
    <w:r w:rsidRPr="008D359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D3598">
      <w:rPr>
        <w:rStyle w:val="PageNumber"/>
        <w:rFonts w:ascii="Arial" w:hAnsi="Arial" w:cs="Arial"/>
        <w:color w:val="999999"/>
        <w:sz w:val="20"/>
      </w:rPr>
      <w:t>ru</w:t>
    </w:r>
    <w:r w:rsidRPr="008D359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074A" w14:textId="77777777" w:rsidR="008D3598" w:rsidRDefault="008D35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0F97" w14:textId="77777777" w:rsidR="00F203AA" w:rsidRDefault="00F203AA" w:rsidP="00BD0B2E">
      <w:pPr>
        <w:spacing w:after="0" w:line="240" w:lineRule="auto"/>
      </w:pPr>
      <w:r>
        <w:separator/>
      </w:r>
    </w:p>
  </w:footnote>
  <w:footnote w:type="continuationSeparator" w:id="0">
    <w:p w14:paraId="50C82A88" w14:textId="77777777" w:rsidR="00F203AA" w:rsidRDefault="00F203AA" w:rsidP="00BD0B2E">
      <w:pPr>
        <w:spacing w:after="0" w:line="240" w:lineRule="auto"/>
      </w:pPr>
      <w:r>
        <w:continuationSeparator/>
      </w:r>
    </w:p>
  </w:footnote>
  <w:footnote w:id="1">
    <w:p w14:paraId="0A432E99" w14:textId="77777777" w:rsidR="00BD0B2E" w:rsidRDefault="00BD0B2E" w:rsidP="008D3598">
      <w:pPr>
        <w:pStyle w:val="FootNote"/>
        <w:spacing w:after="60"/>
        <w:ind w:firstLine="0"/>
      </w:pPr>
      <w:r w:rsidRPr="008D3598">
        <w:rPr>
          <w:vertAlign w:val="superscript"/>
        </w:rPr>
        <w:footnoteRef/>
      </w:r>
      <w:r>
        <w:t xml:space="preserve"> </w:t>
      </w:r>
      <w:r w:rsidRPr="008D3598">
        <w:rPr>
          <w:rFonts w:ascii="Calibri" w:hAnsi="Calibri" w:cs="Calibri"/>
        </w:rPr>
        <w:t>Английский композитор, пианист и поэт.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C24B" w14:textId="77777777" w:rsidR="008D3598" w:rsidRDefault="008D35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3B7E" w14:textId="42071384" w:rsidR="008D3598" w:rsidRPr="008D3598" w:rsidRDefault="008D3598" w:rsidP="008D3598">
    <w:pPr>
      <w:pStyle w:val="Header"/>
      <w:rPr>
        <w:rFonts w:ascii="Arial" w:hAnsi="Arial" w:cs="Arial"/>
        <w:color w:val="999999"/>
        <w:sz w:val="20"/>
        <w:lang w:val="ru-RU"/>
      </w:rPr>
    </w:pPr>
    <w:r w:rsidRPr="008D359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D3598">
      <w:rPr>
        <w:rFonts w:ascii="Arial" w:hAnsi="Arial" w:cs="Arial"/>
        <w:color w:val="999999"/>
        <w:sz w:val="20"/>
      </w:rPr>
      <w:t>http</w:t>
    </w:r>
    <w:r w:rsidRPr="008D3598">
      <w:rPr>
        <w:rFonts w:ascii="Arial" w:hAnsi="Arial" w:cs="Arial"/>
        <w:color w:val="999999"/>
        <w:sz w:val="20"/>
        <w:lang w:val="ru-RU"/>
      </w:rPr>
      <w:t>://</w:t>
    </w:r>
    <w:r w:rsidRPr="008D3598">
      <w:rPr>
        <w:rFonts w:ascii="Arial" w:hAnsi="Arial" w:cs="Arial"/>
        <w:color w:val="999999"/>
        <w:sz w:val="20"/>
      </w:rPr>
      <w:t>artefact</w:t>
    </w:r>
    <w:r w:rsidRPr="008D3598">
      <w:rPr>
        <w:rFonts w:ascii="Arial" w:hAnsi="Arial" w:cs="Arial"/>
        <w:color w:val="999999"/>
        <w:sz w:val="20"/>
        <w:lang w:val="ru-RU"/>
      </w:rPr>
      <w:t>.</w:t>
    </w:r>
    <w:r w:rsidRPr="008D3598">
      <w:rPr>
        <w:rFonts w:ascii="Arial" w:hAnsi="Arial" w:cs="Arial"/>
        <w:color w:val="999999"/>
        <w:sz w:val="20"/>
      </w:rPr>
      <w:t>lib</w:t>
    </w:r>
    <w:r w:rsidRPr="008D3598">
      <w:rPr>
        <w:rFonts w:ascii="Arial" w:hAnsi="Arial" w:cs="Arial"/>
        <w:color w:val="999999"/>
        <w:sz w:val="20"/>
        <w:lang w:val="ru-RU"/>
      </w:rPr>
      <w:t>.</w:t>
    </w:r>
    <w:r w:rsidRPr="008D3598">
      <w:rPr>
        <w:rFonts w:ascii="Arial" w:hAnsi="Arial" w:cs="Arial"/>
        <w:color w:val="999999"/>
        <w:sz w:val="20"/>
      </w:rPr>
      <w:t>ru</w:t>
    </w:r>
    <w:r w:rsidRPr="008D359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B145" w14:textId="77777777" w:rsidR="008D3598" w:rsidRDefault="008D35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4656"/>
    <w:rsid w:val="00034616"/>
    <w:rsid w:val="0006063C"/>
    <w:rsid w:val="0015074B"/>
    <w:rsid w:val="0029639D"/>
    <w:rsid w:val="00326F90"/>
    <w:rsid w:val="008D3598"/>
    <w:rsid w:val="00AA1D8D"/>
    <w:rsid w:val="00B13B95"/>
    <w:rsid w:val="00B47730"/>
    <w:rsid w:val="00BD0B2E"/>
    <w:rsid w:val="00CB0664"/>
    <w:rsid w:val="00D2709F"/>
    <w:rsid w:val="00F203A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FA0252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BD0B2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D3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3293</Words>
  <Characters>18248</Characters>
  <Application>Microsoft Office Word</Application>
  <DocSecurity>0</DocSecurity>
  <Lines>357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Разные школы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2025-05-08T23:58:00Z</dcterms:modified>
  <cp:category/>
</cp:coreProperties>
</file>