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673D2" w14:textId="77777777" w:rsidR="0067406B" w:rsidRPr="00216751" w:rsidRDefault="0067406B" w:rsidP="00216751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216751">
        <w:rPr>
          <w:rFonts w:ascii="Verdana" w:hAnsi="Verdana"/>
          <w:color w:val="000000"/>
          <w:sz w:val="32"/>
          <w:lang w:val="ru-RU"/>
        </w:rPr>
        <w:t>Спрос и предложение</w:t>
      </w:r>
    </w:p>
    <w:p w14:paraId="0C862A5D" w14:textId="38368D33" w:rsidR="0067406B" w:rsidRPr="00216751" w:rsidRDefault="006379F5" w:rsidP="00216751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216751">
        <w:rPr>
          <w:rFonts w:ascii="Verdana" w:hAnsi="Verdana"/>
          <w:color w:val="000000"/>
          <w:sz w:val="24"/>
          <w:lang w:val="ru-RU"/>
        </w:rPr>
        <w:t>О. Генри</w:t>
      </w:r>
    </w:p>
    <w:p w14:paraId="1213FAEB" w14:textId="674B46C0" w:rsidR="0067406B" w:rsidRPr="00216751" w:rsidRDefault="0067406B" w:rsidP="00216751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Перевод Л.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Беспаловой</w:t>
      </w:r>
    </w:p>
    <w:p w14:paraId="238DC7A3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1308FE2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Заведение Финча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9 футов на 12, Третья авеню,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обещает «чистку шляп электричеством в присутствии заказчика». Если вам случилось попасть ему в лапы, вы его клиент навеки. Мне неведомы производственные тайны Финча, но отныне вам придется чистить шляпу каждые четыре дня.</w:t>
      </w:r>
    </w:p>
    <w:p w14:paraId="0F0C9883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Финчу, жилистому, нерасторопному субъекту с испитым лицом, можно дать от двадцати до сорока. Поглядеть на него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кажется, он с младых ногтей только тем и занимался, что чистил шляпы. Когда у него нет посетителей, он охотно болтает со мной, и я чищу шляпу чаще, чем требуется, в надежде, что Финч приподнимет завесу над тайнами местных потогонных мастерских.</w:t>
      </w:r>
    </w:p>
    <w:p w14:paraId="71439109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Как-то я заглянул к Финчу и застал его одного. Он тут же принялся умащать мой головной убор панамского производства своим загадочным составом, притягивающим пыль и грязь, как магнит.</w:t>
      </w:r>
    </w:p>
    <w:p w14:paraId="481FEFFE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Говорят, индейцы плетут шляпы под водой,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сказал я для затравки.</w:t>
      </w:r>
    </w:p>
    <w:p w14:paraId="0C46C881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Ерунда,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сказал Финч.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Так долго под водой не пробыть ни индейцу, ни белому. Послушайте, вы интересуетесь политикой? Я на днях прочел в газете, что приняли один закон, его еще называют закон спроса и предложения.</w:t>
      </w:r>
    </w:p>
    <w:p w14:paraId="1286BF8D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Я, как мог, постарался ему втолковать, что речь идет не о законодательном акте, а о законе политической экономии.</w:t>
      </w:r>
    </w:p>
    <w:p w14:paraId="566F5106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Вот оно как,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сказал Финч.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Я об этом законе много чего слышал года два тому назад, но все больше с одного боку.</w:t>
      </w:r>
    </w:p>
    <w:p w14:paraId="078433FE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Верно,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подтвердил я.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У ораторов этот закон не сходит с языка. Похоже, они жить без него не могут. Вам, наверное, доводилось слышать, как наши разбойники с большой платформы разглагольствуют о нем тут, в Ист-Сайде.</w:t>
      </w:r>
    </w:p>
    <w:p w14:paraId="75CB3E75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Лично мне,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сказал Финч,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об этом законе рассказал король, белый король, он правил индейским племенем в Южной Америке.</w:t>
      </w:r>
    </w:p>
    <w:p w14:paraId="11280EA2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Сообщение Финча меня заинтриговало, но не удивило. Большой город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это своего рода материнские колени для тех, кто забрел далеко от дома и нашел, что выбранный путь слишком тернист для их неокрепших ног. В сумерках они возвращаются домой и садятся у порога. Я знаком с пианистом из третьеразрядного кафе, который охотился на львов в Африке, с посыльным, сражавшимся в рядах британской армии против зулусов, с извозчиком, чью левую руку патагонские людоеды уже готовились сунуть в похлебку, предварительно раздробив ее, как клешню краба, в ту самую минуту, когда на горизонте замаячило судно, несшее страдальцу избавление. Поэтому сообщение о том, что у чистильщика шляп числится в друзьях король, не потрясло меня.</w:t>
      </w:r>
    </w:p>
    <w:p w14:paraId="48C627B4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Ленту новую?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спросил Финч, и губы его раздвинула унылая, безжизненная улыбка.</w:t>
      </w:r>
    </w:p>
    <w:p w14:paraId="74EE0FD6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Да,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сказал я.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И на полдюйма шире.</w:t>
      </w:r>
    </w:p>
    <w:p w14:paraId="6BE270B6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Я менял ленту всего пять дней назад.</w:t>
      </w:r>
    </w:p>
    <w:p w14:paraId="690AEC94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Встречаю я как-то одного человечка,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начал Финч свой рассказ,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коричневый такой, все равно что табак, из всех карманов деньги торчат, заправляется свиными клецками у Шлагеля. Было это два года тому назад, я еще тогда брандспойт возил при 98-й части. И заводит он речь о золоте. Говорит, в одной, значит, южной стране, Хватималой называется, в горах золота полным-полно. Индейцы, говорит, намывают его в многочисленных количествах из ручьев.</w:t>
      </w:r>
    </w:p>
    <w:p w14:paraId="6322CA59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Скажешь тоже,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говорю,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Джеронимо</w:t>
      </w:r>
      <w:r w:rsidRPr="00216751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216751">
        <w:rPr>
          <w:rFonts w:ascii="Verdana" w:hAnsi="Verdana"/>
          <w:color w:val="000000"/>
          <w:sz w:val="20"/>
          <w:lang w:val="ru-RU"/>
        </w:rPr>
        <w:t>, индейцы! Нет на юге никаких индейцев, кроме «лосей» из деловых клубов и закупщиков мануфактуры... Индейцев всех загнали в резервации, но, надо сказать, допуск к ним есть.</w:t>
      </w:r>
    </w:p>
    <w:p w14:paraId="48B99757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И рассказ мой тоже будет с допуском,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говорит он.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 xml:space="preserve">— Только это не те индейцы, что при Буффало Билле, эти на собственных землях противозаконно живут, и они будут породовитее. Называются они финки и аптеки, они там стародавние жители, они в Хватимале в те времена еще жили, когда Мексикой </w:t>
      </w:r>
      <w:r w:rsidRPr="00216751">
        <w:rPr>
          <w:rFonts w:ascii="Verdana" w:hAnsi="Verdana"/>
          <w:color w:val="000000"/>
          <w:sz w:val="20"/>
          <w:lang w:val="ru-RU"/>
        </w:rPr>
        <w:lastRenderedPageBreak/>
        <w:t>Толстосума правил. Они намывают золото из горных ручьев, говорит коричневый человечек, сыплют его в гусиные перья, из перьев в красные кувшины, ну а как насыплют кувшины доверху, пакуют золото в кожаные мешки, в каждый мешок по арробе, и в арробе той целых двадцать пять фунтов, а там уж тащат мешки в каменный дом, и над дверью того дома картинка высечена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идол с завитыми волосами играет на флейте.</w:t>
      </w:r>
    </w:p>
    <w:p w14:paraId="12EFCABC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И куда ж они девают эту небывалую прибыль?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спрашиваю.</w:t>
      </w:r>
    </w:p>
    <w:p w14:paraId="144157E1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А никуда,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говорит человечек.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Это, знаете, тот самый случай, когда «Зло двигается по земле, и скорости его не вынести. Где золота невпроворот, там не ищите справедливости»</w:t>
      </w:r>
      <w:r w:rsidRPr="00216751">
        <w:rPr>
          <w:rFonts w:ascii="Verdana" w:hAnsi="Verdana"/>
          <w:color w:val="000000"/>
          <w:sz w:val="20"/>
          <w:vertAlign w:val="superscript"/>
        </w:rPr>
        <w:footnoteReference w:id="2"/>
      </w:r>
      <w:r w:rsidRPr="00216751">
        <w:rPr>
          <w:rFonts w:ascii="Verdana" w:hAnsi="Verdana"/>
          <w:color w:val="000000"/>
          <w:sz w:val="20"/>
          <w:lang w:val="ru-RU"/>
        </w:rPr>
        <w:t>.</w:t>
      </w:r>
    </w:p>
    <w:p w14:paraId="29D51474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Выдоил я коричневого человечка досуха, пожал ему руку и сказал, мол, извините, только веры к вам у меня нет. А ровнехонько через месяц я высадился на хватимальский берег и при себе имел тысячу триста долларов, за пять лет скопленных. Индейские вкусы, думалось, мне известны, так что товару я набрал самого что ни есть подходящего. Четырех мулов навьючил красными шерстяными одеялами, железными ведрами, цветными гребнями для дам, стеклянными ожерельями и безопасными лезвиями. Нанял черномазого погонщика, сговорились, что он и мулов будет нахлестывать, и индейцев понимать. Ну, мулов-то он понимал вполне, а вот английский нахлестывал уж больно люто. Имечко его лязгало, как ключ, когда его не той стороной в замок сунешь, но я его Мак-Клинтоком кликал, выходило похоже. Так вот, золотая эта деревушка ютилась в горах, и было до нее миль сорок ходу, мы ее проискали девять дней. А на десятый Мак-Клинток перегнал всех мулов и меня в том числе по сыромятной кожи мосту через пропасть глубиной тысяч этак в пять футов. Копыта моих мулов барабанили по мосту точь-в-точь как барабанщики в театре перед тем, как Джордж М.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Коэн на сцену выходит. Дома в той деревушке были слеплены из камня и грязи, а улиц и вовсе не предвиделось. Из дверей мигом повысовывались какие-то желто-бурые типчики, глаза таращат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ни дать ни взять эскулапы в томатном соусе. И тут из самого большого дома, с галерейкой на все стороны, выходит белый крупный такой мужчина, цветом в свеклу, в шикарных дубленых одеждах из оленьей кожи, на шее золотая цепка, во рту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сигара. Мне встречались сенаторы такого обличья и статей, а еще метрдотели и полицейские.</w:t>
      </w:r>
    </w:p>
    <w:p w14:paraId="6E7E6514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И вот подходит он и приглядывается к нам, пока Мак-Клинток разгрузкой занимается, а потом закуривает и, пока курит, делает перевод головному мулу.</w:t>
      </w:r>
    </w:p>
    <w:p w14:paraId="01F8A04A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Привет, Непрошенский!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говорит мне этот шикарный мужчина.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Ты чего встрял в мою игру? Что-то я не приметил, чтоб ты покупал фишки. И кто это тебе вручил ключи от города?</w:t>
      </w:r>
    </w:p>
    <w:p w14:paraId="3A29D947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Я всего лишь бедный путешественник,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говорю,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да еще на муломочном транспорте. Так что вы уж извините меня великодушно. А вы тут кайлом работаете или песок промываете?</w:t>
      </w:r>
    </w:p>
    <w:p w14:paraId="72813A94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Обособляйся-ка ты от своего мнимоходца,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говорит он,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и входи в дом.</w:t>
      </w:r>
    </w:p>
    <w:p w14:paraId="62B1430A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Он поднимает палец, и к нему опрометью кидается индеец.</w:t>
      </w:r>
    </w:p>
    <w:p w14:paraId="4565B977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Вот этот малый позаботится о твоей экспедиции,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говорит он,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а я позабочусь о тебе.</w:t>
      </w:r>
    </w:p>
    <w:p w14:paraId="6A88D41C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И ведет меня в тот самый большой дом, выставляет стулья и выпивку молочного такого колера. Шикарней комнаты я не видывал. Каменные стены сплошняком занавешены шелковыми шалями, на полу желтые и красные дорожки, красные кувшины, шкуры ангорских коз, а уж бамбуковой мебелью, что там находилась, можно было б заставить полдюжины приморских домишек и еще б осталось.</w:t>
      </w:r>
    </w:p>
    <w:p w14:paraId="1E3E13C2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Прежде всего,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говорит он,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тебе, очевидно, желательно узнать, кто я такой. Я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единоличный арендатор и владетель здешнего индейского племени. Индейцы меня прозвали Великий Акула, что значит Король, или Набольшой. У меня тут больше силы, чем у пресс-атташе, гидравлического пресса и престидижитатора, вместе взятых. Я для них Палка-Погонялка, и сучков-узлов на мне не меньше, чем выдает в рекордный пробег машина «Лузитании». Да, да, и мы газеты почитываем,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говорит он.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А теперь предъяви ты свои полномочия,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продолжает,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и мы откроем заседание.</w:t>
      </w:r>
    </w:p>
    <w:p w14:paraId="4E88CE4B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Ладно,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говорю.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Я известен под именем У.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Д.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Финч. Занятие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капиталист. Адрес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541 Восточная Тридцать вторая...</w:t>
      </w:r>
    </w:p>
    <w:p w14:paraId="715F04C3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Нью-Йорк,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прерывает меня Набольшой.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Так-так,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говорит он, ухмыляясь.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Вижу, фортуна не впервой оборачивается к тебе задом. Сужу по тому, как ты щедр на рекламу. А теперь объясни, что означает «капиталист»?</w:t>
      </w:r>
    </w:p>
    <w:p w14:paraId="65468DCC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Я ему как на духу выложил, для чего я сюда пришел и каким манером дошел до того, что пришел.</w:t>
      </w:r>
    </w:p>
    <w:p w14:paraId="5EBAA6BF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Золотой песок?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говорит он, и такой у него вид удивленный, ну чисто как у младенца, которому на перемазанный патокой палец налипло перышко.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Уморил ты меня! Ведь тут золотых приисков сроду не было. И ты вложил весь свой капитал в чужие россказни? Ну и ну! Здешние людишки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они из вымершего племени пече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наивны, как дети. Им ничего не известно о покупательной способности золота. Похоже, тебя надули,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говорит он.</w:t>
      </w:r>
    </w:p>
    <w:p w14:paraId="399BCCD9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Возможно,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говорю,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только сдается мне, что человечек тот не врал.</w:t>
      </w:r>
    </w:p>
    <w:p w14:paraId="290E640B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У. Д.,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говорит вдруг король,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мне не хочется кривить душой. Не часто доводится поговорить с белым человеком, так что за твои деньги я тебе устрою наглядную демонстрацию. Может статься, что у моих избирателей и припрятан гран-другой песку под одежонкой. Доставай-ка завтра свои товары и погляди сам, как у тебя пойдет торговля. А теперь хочу представиться тебе неофициально. Меня зовут Шейн, Патрик Шейн. И владею я этими индейскими людишками по праву победителя, а победу над ними я одержал благодаря моей отваге и единоличному превосходству. Я сюда забрел четыре года назад и одолел их своими габаритами, цветом лица и нахрапом. Язык их я изучил за шесть недель, проще ничего нет: произносишь столько согласных, сколько хватает дыхания, а потом тычешь пальцем в то, что тебе требуется. Подавил я их своей импозантностью, а добил,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продолжает король Шейн,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при помощи экономической политики, ловкости рук, ну и, конечно, нашей новоанглийской морали и сквалыжества. Каждое воскресенье или, во всяком случае, когда по моим расчетам должно быть воскресенье, я читаю им проповедь в доме совета (а советы там даю я один) о законе спроса и предложения. Я превозношу предложение и поношу спрос. И всегда придерживаюсь одного текста. Ведь ты бы никогда не подумал, У. Д.,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говорит Шейн,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что во мне так сильна поэтическая жилка?</w:t>
      </w:r>
    </w:p>
    <w:p w14:paraId="2820D137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Не знаю,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говорю,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как-то язык не поворачивается назвать эту жилку поэтической.</w:t>
      </w:r>
    </w:p>
    <w:p w14:paraId="0E06EEF2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Свое поэтическое евангелие я заимствовал у Теннисона. Я его считаю всем поэтам поэтом. Вот, значит, как этот текст звучит:</w:t>
      </w:r>
    </w:p>
    <w:p w14:paraId="3B0963BA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24397AE" w14:textId="77777777" w:rsidR="0067406B" w:rsidRPr="00216751" w:rsidRDefault="0067406B" w:rsidP="0021675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16751">
        <w:rPr>
          <w:rFonts w:ascii="Verdana" w:hAnsi="Verdana"/>
          <w:color w:val="000000"/>
          <w:sz w:val="20"/>
        </w:rPr>
        <w:t>«Нет, не ради восторгов люди явились на свет.</w:t>
      </w:r>
    </w:p>
    <w:p w14:paraId="261EE87F" w14:textId="77777777" w:rsidR="0067406B" w:rsidRPr="00216751" w:rsidRDefault="0067406B" w:rsidP="0021675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16751">
        <w:rPr>
          <w:rFonts w:ascii="Verdana" w:hAnsi="Verdana"/>
          <w:color w:val="000000"/>
          <w:sz w:val="20"/>
        </w:rPr>
        <w:t>Так же, как не за тем, чтоб гулять, как султаны в пряных садах»</w:t>
      </w:r>
      <w:r w:rsidRPr="00216751">
        <w:rPr>
          <w:rFonts w:ascii="Verdana" w:hAnsi="Verdana"/>
          <w:color w:val="000000"/>
          <w:sz w:val="20"/>
          <w:vertAlign w:val="superscript"/>
          <w:lang w:val="en-US"/>
        </w:rPr>
        <w:footnoteReference w:id="3"/>
      </w:r>
      <w:r w:rsidRPr="00216751">
        <w:rPr>
          <w:rFonts w:ascii="Verdana" w:hAnsi="Verdana"/>
          <w:color w:val="000000"/>
          <w:sz w:val="20"/>
        </w:rPr>
        <w:t>.</w:t>
      </w:r>
    </w:p>
    <w:p w14:paraId="0ACA1466" w14:textId="77777777" w:rsidR="0067406B" w:rsidRPr="00216751" w:rsidRDefault="0067406B" w:rsidP="00216751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57D52BE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Понимаешь, я учу их урезать спрос, учу ставить предложение выше спроса. Учу не желать ничего, кроме самого необходимого. Чуток баранины, чуток кофе, чуток фруктов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их привозят с побережья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вот и все, что им нужно для счастья. Я их вымуштровал лучше не надо. Одежду свою и шляпы они плетут из соломы и живут припеваючи. Великое дело,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заключает Шейн,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осчастливить народ таким простым и здоровым прижимом.</w:t>
      </w:r>
    </w:p>
    <w:p w14:paraId="33DBF3A7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Так вот назавтра я с королевского разрешения велел Мак-Клинтоку разбросать два мешка товара по площади. Тут же к нашему прилавку понабежало видимо-невидимо индейцев. Я размахивал перед ними красными одеялами, сверкал сережками и кольцами, нацеплял на дам жемчужные ожерелья и гребешки, на мужчин красные подштанники. Все без толку. Они лупились, как оголодавшие идолы, и ровным счетом ничего не покупали. Я справился у Мак-Клинтока, в чем дело. Мак несколько раз зевнул, скрутил папиросу, поделился кое-какими сокровенными соображениями с мулом, потом снизошел до меня и сообщил, что у индейцев просто нет денег.</w:t>
      </w:r>
    </w:p>
    <w:p w14:paraId="181F2317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А тут на площадь является сам король Шейн, грузный, багровый и царственный, как всегда, на груди золотая цепка, во рту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сигара.</w:t>
      </w:r>
    </w:p>
    <w:p w14:paraId="7D91DF86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Как торгуется, У. Д.?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спрашивает.</w:t>
      </w:r>
    </w:p>
    <w:p w14:paraId="60392465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Надо б лучше, да нельзя,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говорю.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Товар рвут из рук. Но у меня тут еще один товарец припасен, я решил его выбросить перед самым закрытием, хочу посмотреть, как они отнесутся к безопасным лезвиям. Я прихватил с собой два гросса, купил по случаю на распродаже подпорченного пожарами товара.</w:t>
      </w:r>
    </w:p>
    <w:p w14:paraId="0B361554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Шейн тут как захохочет, так зашелся, чуть не упал, спасибо, этот его не то мамелюк, не то секретарь подхватить успел.</w:t>
      </w:r>
    </w:p>
    <w:p w14:paraId="34DCFACD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Ах ты, чертополох тебя подери,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говорит,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можно подумать, ты только что на свет родился, а, У. Д.? Ты что, не знаешь, что индейцы не бреются? Они свою растительность по волоску выдирают.</w:t>
      </w:r>
    </w:p>
    <w:p w14:paraId="1C8E68A9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Подумаешь,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говорю,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и бритвы мои то же самое делают, так что они особой разницы и не заметили б.</w:t>
      </w:r>
    </w:p>
    <w:p w14:paraId="1E51DB3C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Шейн ушел, и его хохот было бы слышно за квартал, будь в этой деревушке кварталы.</w:t>
      </w:r>
    </w:p>
    <w:p w14:paraId="45545D58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Передай им,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говорю я Мак-Клинтоку,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мне деньги не нужны, передай им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я принимаю золотой песок. Передай, я дам по шестнадцать долларов за унцию песка, ясное дело, товарами. Я только за песком сюда и явился.</w:t>
      </w:r>
    </w:p>
    <w:p w14:paraId="508DDCEC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Мак переводит, и толпа кидается врассыпную, будто на них спустили отряд полиции. И двух минут не прошло, а уж всех дядькиных племянников и теткиных племянниц как ветром сдуло.</w:t>
      </w:r>
    </w:p>
    <w:p w14:paraId="6D612F69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В тот же вечер в королевском дворце мы с королем потолковали по душам.</w:t>
      </w:r>
    </w:p>
    <w:p w14:paraId="4464BBA4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У них наверняка припрятано золотишко,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говорю я,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а иначе, с чего б они пустились наутек?</w:t>
      </w:r>
    </w:p>
    <w:p w14:paraId="677F5D04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Ничего у них нет,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говорит Шейн.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И далось тебе это золото. Ты что, начитался Эдварда Аллана По? Нету у них никакого золота.</w:t>
      </w:r>
    </w:p>
    <w:p w14:paraId="1C204583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Они его сыплют в перья,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говорю я,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из перьев в кувшины, а из кувшинов в мешки, в каждом мешке двадцать пять фунтов весу. Мне точно сказали.</w:t>
      </w:r>
    </w:p>
    <w:p w14:paraId="1D176B03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У. Д.,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хохочет-заливается Шейн и жует сигару,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не часто мне случается видеть белого человека, так что я, пожалуй, введу тебя в курс дела. Сдается мне, тебе отсюда живьем не выбраться. Так что я тебе выложу все начистоту. Поди-ка сюда.</w:t>
      </w:r>
    </w:p>
    <w:p w14:paraId="26712350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Он приподнимает занавес шелкового волокна, и я вижу в углу груду мешков оленьей кожи.</w:t>
      </w:r>
    </w:p>
    <w:p w14:paraId="5D648A01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Здесь сорок мешков,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говорит Шейн,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в каждом по арробе золотого песку, круглым числом двести двадцать тысяч долларов. И все это золото мое. Оно принадлежит Великому Акуле. Индейцы сдают весь золотой песок мне. Двести двадцать тысяч долларов,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говорит Шейн,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тебе небось такие деньги и во сне не снились, лоточник ты несчастный. И все они мои.</w:t>
      </w:r>
    </w:p>
    <w:p w14:paraId="750F2F50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И много тебе от них толку?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говорю я издевательски и злопыхательски.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Выходит, ты государственная казна для этой шайки нищих деньгопроизводителей. И даже процентов не платишь, так что никто из твоих вкладчиков не может купить себе хотя бы технический алмаз огастовского (штат Мэн) производства ценой в двести долларов за четыре доллара восемьдесят пять центов?</w:t>
      </w:r>
    </w:p>
    <w:p w14:paraId="6296FFEE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Послушай,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говорит Шейн, и на лбу у него выступает испарина.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Я тебе открыл душу, потому что ты завоевал мое расположение. Тебе случалось держать золотой песок не в тройском весе, а в весе эвердьюпойс, самом что ни на есть весомом весе, который насчитывает не двенадцать, а целых шестнадцать фунтов?</w:t>
      </w:r>
    </w:p>
    <w:p w14:paraId="55E52EA4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Никогда,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говорю.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Не имею такой скверной привычки.</w:t>
      </w:r>
    </w:p>
    <w:p w14:paraId="543B39F8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Тут Шейн падает на колени и заключает мешки с золотом в объятия.</w:t>
      </w:r>
    </w:p>
    <w:p w14:paraId="7F2BCA9D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Обожаю золото,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говорит он.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Я бы,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говорит,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круглые сутки его не выпускал из рук. Нет у меня в жизни большей радости. Стоит мне войти в эту комнату, и я король и богач разом. Через год я буду миллионером. Богатство мое растет с каждым днем. Все индейцы, как один, по моему приказу намывают песок в ущелье. Счастливее меня, У. Д., нет человека на свете. Я же хочу только, чтоб золото мое было у меня под боком, чтоб богатство мое росло с каждым днем, а больше я от жизни ничего не прошу Теперь,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говорит,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ты понимаешь, почему мои индейцы не покупают твои товары. Им не на что их покупать. Золотой песок они без остатка выдают мне. Я их король. Я обучил их ничего не желать и ни о чем не мечтать. Так что прикрывай-ка ты свою лавочку.</w:t>
      </w:r>
    </w:p>
    <w:p w14:paraId="4E08DBFA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Нет, теперь я тебе скажу, кто ты такой,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говорю я.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Ты самый что ни на есть бесстыжий жмот. Ты проповедуешь предложение и знать ничего не хочешь о спросе. А предложение,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продолжаю я,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оно и есть предложение. Только и всего. Ну а со спросом дело другое, это силлогизм и понятие выше классом. Спрос учитывает права наших жен и детей, благотворительность и дружбу и даже уличных попрошаек. И понятия эти должны друг друга уравновешивать. И я тебя честно предупреждаю, мне есть еще чем тебя ошарашить по коммерческой линии, так что гляди в оба, как бы я не порушил твои косные мыслишки относительно политики и экономии.</w:t>
      </w:r>
    </w:p>
    <w:p w14:paraId="44EBD1DF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Назавтра я с утра пораньше дал указание Мак-Клинтоку пригнать на площадь еще одну мулосилу с товарами. Народу опять набежало видимо-невидимо.</w:t>
      </w:r>
    </w:p>
    <w:p w14:paraId="25DF3FDD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Я, ясное дело, достаю самые наилучшие ожерелья, браслеты, гребешки, сережки и велю дамам их примерить. Потом иду с козыря.</w:t>
      </w:r>
    </w:p>
    <w:p w14:paraId="00A1D1B0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Вынимаю из последнего мешка полгросса ручных зеркал в прочных оловянных оправах и распределяю их между дамами. Так я познакомил племя пече с зеркалами.</w:t>
      </w:r>
    </w:p>
    <w:p w14:paraId="5AF5FC97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Смотрю, по площади шествует Шейн.</w:t>
      </w:r>
    </w:p>
    <w:p w14:paraId="29E81AC7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Ну, как торговля, не сыграла еще в ящик?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спрашивает он и утробно хохочет.</w:t>
      </w:r>
    </w:p>
    <w:p w14:paraId="48581524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Не только не сыграла в ящик, а как бы еще несколько ящиков товару выписать не пришлось,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говорю.</w:t>
      </w:r>
    </w:p>
    <w:p w14:paraId="762FDF8A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Тут по толпе прошел ропот. Женщины заглянули в магический кристалл, увидели, какие они красотки, и поделились этим открытием с мужчинами. Мужчины, ясное дело, давай ссылаться на нехватку денег и временные трудности перед выборами, но дамы и слушать ничего не хотели.</w:t>
      </w:r>
    </w:p>
    <w:p w14:paraId="259FACB1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И тут настал мой час. Я прервал оживленный разговор Мак-Клинтока с мулами и наказал ему заняться переводом.</w:t>
      </w:r>
    </w:p>
    <w:p w14:paraId="79B0CA01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Переведи им,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говорю,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что на золотой песок они могут купить эти украшения, достойные королей и королев земли. Передай им, что за желтый песок, который они намывают из ручья для Его Преподобия Акулея и Марципана вашего племени, можно приобрести все эти драгоценности и амулеты, которые их украсят, а также замаринуют и сохранят от злых духов. Передай им, что питтсбургские банки платят четыре процента по вкладам, деньги по желанию клиента высылаются почтой, а от этого богатей-не-зевай хранителя народного достояния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и спасибо не дождешься. И еще передай им, Мак, не ленись, повтори, да не раз, чтоб они не мешкая пустили песок в оборот. Говори с ними так, будто ты сроду терпеть не можешь Брайана.</w:t>
      </w:r>
    </w:p>
    <w:p w14:paraId="0E42820D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Мак-Клинток благосклонно машет рукой одному из своих мулов и швыряет в толпу одну-другую верстатку петита.</w:t>
      </w:r>
    </w:p>
    <w:p w14:paraId="2883DF9A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Тогда какой-то гуттаперчевый индеец залезает вместе со своей дамой на большой камень, а вокруг шеи у нее в три ряда намотана моя облезлая бижутерия и бусы поддельного мрамора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и произносит речь: на слух смахивает, будто игральные кости в стакане трясут.</w:t>
      </w:r>
    </w:p>
    <w:p w14:paraId="6625D73B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Он говорить,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переводит Мак-Клинток,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людишки не понимать, что золотой песок ваши вещички покупать. Женщины беситься. Великий Акула говорить золотой песок он хранить злых духов отогнать.</w:t>
      </w:r>
    </w:p>
    <w:p w14:paraId="54BEECCA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Злых духов от денег нипочем не отгонишь,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говорю я.</w:t>
      </w:r>
    </w:p>
    <w:p w14:paraId="3B8EF2FA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Они говорить,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продолжает Мак-Клинток,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Акула их дурачить. Они много-много ругаться.</w:t>
      </w:r>
    </w:p>
    <w:p w14:paraId="760C2261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Ладно, ладно,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говорю.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Пусть гонят золотой песок или монету, и я отдам им весь товар. Песок взвешивается на ваших глазах и принимается по шестнадцати долларов за унцию, больше здесь, на хватимальском берегу, никто им не даст.</w:t>
      </w:r>
    </w:p>
    <w:p w14:paraId="4A8FE0F8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В этом месте индейцы вдруг кидаются врассыпную, а я не могу понять, какая муха их укусила. Мы с Маком пакуем ручные зеркала и ожерелья, что они покидали, и отводим мулов в тот корраль, который нам отвели под гараж.</w:t>
      </w:r>
    </w:p>
    <w:p w14:paraId="0CB65C25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Сначала в наш корраль доносится шум и гам, потом через площадь на всех парах мчится Патрик Шейн, одежда на нем изорвана в клочья, а лицо так исцарапано, будто очень живучая кошка дралась с ним за свою жизнь.</w:t>
      </w:r>
    </w:p>
    <w:p w14:paraId="4AF9A6F2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Они грабят сокровищницу, У. Д.!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вопит он.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Они хотят убить меня и тебя в придачу. Живо приведи мулов в боевую готовность. Надо сматываться, нельзя терять ни минуты.</w:t>
      </w:r>
    </w:p>
    <w:p w14:paraId="668671E5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Выходит, они раскусили,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говорю я,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что такое закон спроса и предложения.</w:t>
      </w:r>
    </w:p>
    <w:p w14:paraId="4ECC522E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Это все женский пол виноват,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говорит король.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А ведь как они мной восторгались, бывало.</w:t>
      </w:r>
    </w:p>
    <w:p w14:paraId="0F798F72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Тогда они еще не знали зеркал,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говорю я.</w:t>
      </w:r>
    </w:p>
    <w:p w14:paraId="4580CEFF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Они схватились за топоры,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говорит Шейн.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Поторапливайся.</w:t>
      </w:r>
    </w:p>
    <w:p w14:paraId="7991EA85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Бери себе чалого мула,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говорю я.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В печенках ты у меня сидишь со своим законом спроса и предложения. А себе я возьму мышастого, он порезвее будет, у него скорость на два узла больше. Чалый, он шпатит, но может статься, что тебе и на нем удастся удрать,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говорю.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Вот если б ты предусмотрел справедливость в своей политической платформе, я, может, дал бы тебе мышастого.</w:t>
      </w:r>
    </w:p>
    <w:p w14:paraId="6DDEE102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Взгромоздились мы на наших мулов и не успели пересечь сыромятный мост, как на другой стороне показались индейцы и ну бросать в нас камни и ножи. Но мы мигом обрубили ремни со своего краю и двинули к побережью.</w:t>
      </w:r>
    </w:p>
    <w:p w14:paraId="1A6AEAC3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Тут в заведение Финча вошел грузный верзила в полицейской форме и облокотился о витрину. Финч дружески кивнул ему.</w:t>
      </w:r>
    </w:p>
    <w:p w14:paraId="12BCF703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У Кейси говорили,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сказал полицейский сиплым рокочущим басом,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что Союз чистильщиков шляп в воскресенье устраивает пикник в Берген-Бич? Верно?</w:t>
      </w:r>
    </w:p>
    <w:p w14:paraId="765CDC18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Ага,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сказал Финч.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Гулянье будет первый сорт.</w:t>
      </w:r>
    </w:p>
    <w:p w14:paraId="637472C9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Дай пять билетов,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сказал полицейский и швырнул на прилавок пять долларов.</w:t>
      </w:r>
    </w:p>
    <w:p w14:paraId="056482C8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Ишь ты,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сказал Финч,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что-то ты больно...</w:t>
      </w:r>
    </w:p>
    <w:p w14:paraId="7BF9EC7F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Иди ты знаешь куда,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сказал полицейский.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Тебе надо их продать, так ведь? А раз так, значит, кому-то надо их купить. Жаль, что я не смогу туда выбраться.</w:t>
      </w:r>
    </w:p>
    <w:p w14:paraId="3DF2CD08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Меня обрадовало, что Финч пользуется таким авторитетом в своем квартале.</w:t>
      </w:r>
    </w:p>
    <w:p w14:paraId="26B0805A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Нас прервала девчушка лет семи с грязной рожицей и чистыми глазами, одетая в перепачканное кургузое платье.</w:t>
      </w:r>
    </w:p>
    <w:p w14:paraId="5C38CB5E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Мамка велела,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затараторила она,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чтоб ты дал восемьдесят центов для бакалейщика, девятнадцать для молочника и пять центов мне на мороженое, только про мороженое она не говорила,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заключила девчушка, заискивающе, но правдиво улыбаясь.</w:t>
      </w:r>
    </w:p>
    <w:p w14:paraId="09DECAB7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Финч достал деньги, пересчитал их дважды, и я заметил, что девчушке был выдан доллар и четыре цента.</w:t>
      </w:r>
    </w:p>
    <w:p w14:paraId="431381BB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Закон спроса и предложения,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заметил Финч,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справедливый закон,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и точно рассчитанным движением надорвал шов на ленте моей шляпы, сильно сократив тем самым срок ее службы.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Только друг без друга они существовать не могут. Я знаю,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продолжал он, уныло улыбаясь,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что она спустит эти деньги на жвачку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она ее страсть как любит. Но что сталось бы с предложением, спрашиваю я вас, если б на него не было спроса?</w:t>
      </w:r>
    </w:p>
    <w:p w14:paraId="5E64C610" w14:textId="77777777" w:rsidR="0067406B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А как сложилась дальнейшая судьба короля?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полюбопытствовал я.</w:t>
      </w:r>
    </w:p>
    <w:p w14:paraId="06A01779" w14:textId="5B0F3990" w:rsidR="00AB4306" w:rsidRPr="00216751" w:rsidRDefault="0067406B" w:rsidP="0021675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16751">
        <w:rPr>
          <w:rFonts w:ascii="Verdana" w:hAnsi="Verdana"/>
          <w:color w:val="000000"/>
          <w:sz w:val="20"/>
          <w:lang w:val="ru-RU"/>
        </w:rPr>
        <w:t>—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Совсем забыл сказать,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ответил Финч.</w:t>
      </w:r>
      <w:r w:rsidRPr="00216751">
        <w:rPr>
          <w:rFonts w:ascii="Verdana" w:hAnsi="Verdana"/>
          <w:color w:val="000000"/>
          <w:sz w:val="20"/>
        </w:rPr>
        <w:t> </w:t>
      </w:r>
      <w:r w:rsidRPr="00216751">
        <w:rPr>
          <w:rFonts w:ascii="Verdana" w:hAnsi="Verdana"/>
          <w:color w:val="000000"/>
          <w:sz w:val="20"/>
          <w:lang w:val="ru-RU"/>
        </w:rPr>
        <w:t>— Этот вот, что сейчас билеты у меня купил, он самый Шейн и есть. Он вместе со мной сюда вернулся и подался в полицейские.</w:t>
      </w:r>
    </w:p>
    <w:sectPr w:rsidR="00AB4306" w:rsidRPr="00216751" w:rsidSect="002167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18658" w14:textId="77777777" w:rsidR="006961A5" w:rsidRDefault="006961A5" w:rsidP="0067406B">
      <w:pPr>
        <w:spacing w:after="0" w:line="240" w:lineRule="auto"/>
      </w:pPr>
      <w:r>
        <w:separator/>
      </w:r>
    </w:p>
  </w:endnote>
  <w:endnote w:type="continuationSeparator" w:id="0">
    <w:p w14:paraId="2E57CA00" w14:textId="77777777" w:rsidR="006961A5" w:rsidRDefault="006961A5" w:rsidP="00674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877BD" w14:textId="77777777" w:rsidR="00216751" w:rsidRDefault="00216751" w:rsidP="003005F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B2FBC72" w14:textId="77777777" w:rsidR="00216751" w:rsidRDefault="00216751" w:rsidP="0021675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C9ED2" w14:textId="6B7FABC1" w:rsidR="00216751" w:rsidRPr="00216751" w:rsidRDefault="00216751" w:rsidP="00216751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216751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216751">
      <w:rPr>
        <w:rStyle w:val="PageNumber"/>
        <w:rFonts w:ascii="Arial" w:hAnsi="Arial" w:cs="Arial"/>
        <w:color w:val="999999"/>
        <w:sz w:val="20"/>
      </w:rPr>
      <w:t>http</w:t>
    </w:r>
    <w:r w:rsidRPr="00216751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216751">
      <w:rPr>
        <w:rStyle w:val="PageNumber"/>
        <w:rFonts w:ascii="Arial" w:hAnsi="Arial" w:cs="Arial"/>
        <w:color w:val="999999"/>
        <w:sz w:val="20"/>
      </w:rPr>
      <w:t>artefact</w:t>
    </w:r>
    <w:r w:rsidRPr="00216751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216751">
      <w:rPr>
        <w:rStyle w:val="PageNumber"/>
        <w:rFonts w:ascii="Arial" w:hAnsi="Arial" w:cs="Arial"/>
        <w:color w:val="999999"/>
        <w:sz w:val="20"/>
      </w:rPr>
      <w:t>lib</w:t>
    </w:r>
    <w:r w:rsidRPr="00216751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216751">
      <w:rPr>
        <w:rStyle w:val="PageNumber"/>
        <w:rFonts w:ascii="Arial" w:hAnsi="Arial" w:cs="Arial"/>
        <w:color w:val="999999"/>
        <w:sz w:val="20"/>
      </w:rPr>
      <w:t>ru</w:t>
    </w:r>
    <w:r w:rsidRPr="00216751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921DF" w14:textId="77777777" w:rsidR="00216751" w:rsidRDefault="002167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3BE98" w14:textId="77777777" w:rsidR="006961A5" w:rsidRDefault="006961A5" w:rsidP="0067406B">
      <w:pPr>
        <w:spacing w:after="0" w:line="240" w:lineRule="auto"/>
      </w:pPr>
      <w:r>
        <w:separator/>
      </w:r>
    </w:p>
  </w:footnote>
  <w:footnote w:type="continuationSeparator" w:id="0">
    <w:p w14:paraId="2C0D5DDC" w14:textId="77777777" w:rsidR="006961A5" w:rsidRDefault="006961A5" w:rsidP="0067406B">
      <w:pPr>
        <w:spacing w:after="0" w:line="240" w:lineRule="auto"/>
      </w:pPr>
      <w:r>
        <w:continuationSeparator/>
      </w:r>
    </w:p>
  </w:footnote>
  <w:footnote w:id="1">
    <w:p w14:paraId="72203CC6" w14:textId="701CF111" w:rsidR="0067406B" w:rsidRDefault="0067406B" w:rsidP="00216751">
      <w:pPr>
        <w:pStyle w:val="FootNote"/>
        <w:spacing w:after="60"/>
        <w:ind w:firstLine="0"/>
      </w:pPr>
      <w:r w:rsidRPr="00216751">
        <w:rPr>
          <w:vertAlign w:val="superscript"/>
        </w:rPr>
        <w:footnoteRef/>
      </w:r>
      <w:r>
        <w:t xml:space="preserve"> </w:t>
      </w:r>
      <w:r w:rsidRPr="00216751">
        <w:rPr>
          <w:rFonts w:ascii="Calibri" w:hAnsi="Calibri" w:cs="Calibri"/>
        </w:rPr>
        <w:t>Джеронимо</w:t>
      </w:r>
      <w:r w:rsidR="00216751">
        <w:rPr>
          <w:rFonts w:ascii="Calibri" w:hAnsi="Calibri" w:cs="Calibri"/>
        </w:rPr>
        <w:t xml:space="preserve"> — </w:t>
      </w:r>
      <w:r w:rsidRPr="00216751">
        <w:rPr>
          <w:rFonts w:ascii="Calibri" w:hAnsi="Calibri" w:cs="Calibri"/>
        </w:rPr>
        <w:t>вождь апачей, был взят в плен и погиб в 1909 г.</w:t>
      </w:r>
    </w:p>
  </w:footnote>
  <w:footnote w:id="2">
    <w:p w14:paraId="59C8749C" w14:textId="77777777" w:rsidR="0067406B" w:rsidRDefault="0067406B" w:rsidP="00216751">
      <w:pPr>
        <w:pStyle w:val="FootNote"/>
        <w:spacing w:after="60"/>
        <w:ind w:firstLine="0"/>
      </w:pPr>
      <w:r w:rsidRPr="00216751">
        <w:rPr>
          <w:vertAlign w:val="superscript"/>
        </w:rPr>
        <w:footnoteRef/>
      </w:r>
      <w:r>
        <w:t xml:space="preserve"> </w:t>
      </w:r>
      <w:r w:rsidRPr="00216751">
        <w:rPr>
          <w:rFonts w:ascii="Calibri" w:hAnsi="Calibri" w:cs="Calibri"/>
        </w:rPr>
        <w:t>Пародийный пересказ известных строк из стихотворения О. Голдсмита «Покинутая деревня».</w:t>
      </w:r>
    </w:p>
  </w:footnote>
  <w:footnote w:id="3">
    <w:p w14:paraId="7A2E6819" w14:textId="77777777" w:rsidR="0067406B" w:rsidRDefault="0067406B" w:rsidP="00216751">
      <w:pPr>
        <w:pStyle w:val="FootNote"/>
        <w:spacing w:after="60"/>
        <w:ind w:firstLine="0"/>
      </w:pPr>
      <w:r w:rsidRPr="00216751">
        <w:rPr>
          <w:vertAlign w:val="superscript"/>
        </w:rPr>
        <w:footnoteRef/>
      </w:r>
      <w:r>
        <w:t xml:space="preserve"> </w:t>
      </w:r>
      <w:r w:rsidRPr="00216751">
        <w:rPr>
          <w:rFonts w:ascii="Calibri" w:hAnsi="Calibri" w:cs="Calibri"/>
        </w:rPr>
        <w:t>Цитата, не имеющая отношения к Теннисону.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767C4" w14:textId="77777777" w:rsidR="00216751" w:rsidRDefault="002167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1FD20" w14:textId="44864D08" w:rsidR="00216751" w:rsidRPr="00216751" w:rsidRDefault="00216751" w:rsidP="00216751">
    <w:pPr>
      <w:pStyle w:val="Header"/>
      <w:rPr>
        <w:rFonts w:ascii="Arial" w:hAnsi="Arial" w:cs="Arial"/>
        <w:color w:val="999999"/>
        <w:sz w:val="20"/>
        <w:lang w:val="ru-RU"/>
      </w:rPr>
    </w:pPr>
    <w:r w:rsidRPr="00216751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216751">
      <w:rPr>
        <w:rFonts w:ascii="Arial" w:hAnsi="Arial" w:cs="Arial"/>
        <w:color w:val="999999"/>
        <w:sz w:val="20"/>
      </w:rPr>
      <w:t>http</w:t>
    </w:r>
    <w:r w:rsidRPr="00216751">
      <w:rPr>
        <w:rFonts w:ascii="Arial" w:hAnsi="Arial" w:cs="Arial"/>
        <w:color w:val="999999"/>
        <w:sz w:val="20"/>
        <w:lang w:val="ru-RU"/>
      </w:rPr>
      <w:t>://</w:t>
    </w:r>
    <w:r w:rsidRPr="00216751">
      <w:rPr>
        <w:rFonts w:ascii="Arial" w:hAnsi="Arial" w:cs="Arial"/>
        <w:color w:val="999999"/>
        <w:sz w:val="20"/>
      </w:rPr>
      <w:t>artefact</w:t>
    </w:r>
    <w:r w:rsidRPr="00216751">
      <w:rPr>
        <w:rFonts w:ascii="Arial" w:hAnsi="Arial" w:cs="Arial"/>
        <w:color w:val="999999"/>
        <w:sz w:val="20"/>
        <w:lang w:val="ru-RU"/>
      </w:rPr>
      <w:t>.</w:t>
    </w:r>
    <w:r w:rsidRPr="00216751">
      <w:rPr>
        <w:rFonts w:ascii="Arial" w:hAnsi="Arial" w:cs="Arial"/>
        <w:color w:val="999999"/>
        <w:sz w:val="20"/>
      </w:rPr>
      <w:t>lib</w:t>
    </w:r>
    <w:r w:rsidRPr="00216751">
      <w:rPr>
        <w:rFonts w:ascii="Arial" w:hAnsi="Arial" w:cs="Arial"/>
        <w:color w:val="999999"/>
        <w:sz w:val="20"/>
        <w:lang w:val="ru-RU"/>
      </w:rPr>
      <w:t>.</w:t>
    </w:r>
    <w:r w:rsidRPr="00216751">
      <w:rPr>
        <w:rFonts w:ascii="Arial" w:hAnsi="Arial" w:cs="Arial"/>
        <w:color w:val="999999"/>
        <w:sz w:val="20"/>
      </w:rPr>
      <w:t>ru</w:t>
    </w:r>
    <w:r w:rsidRPr="00216751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CD6B0" w14:textId="77777777" w:rsidR="00216751" w:rsidRDefault="002167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16751"/>
    <w:rsid w:val="0029639D"/>
    <w:rsid w:val="00326F90"/>
    <w:rsid w:val="006379F5"/>
    <w:rsid w:val="0067406B"/>
    <w:rsid w:val="006961A5"/>
    <w:rsid w:val="007749A0"/>
    <w:rsid w:val="00AA1D8D"/>
    <w:rsid w:val="00AB4306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77EF9C8"/>
  <w14:defaultImageDpi w14:val="300"/>
  <w15:docId w15:val="{AA1041A9-FA9F-41C9-827E-311282985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Stanza">
    <w:name w:val="Stanza"/>
    <w:next w:val="Normal"/>
    <w:uiPriority w:val="99"/>
    <w:rsid w:val="0067406B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67406B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2167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3407</Words>
  <Characters>18096</Characters>
  <Application>Microsoft Office Word</Application>
  <DocSecurity>0</DocSecurity>
  <Lines>335</Lines>
  <Paragraphs>120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21383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Спрос и предложение</dc:title>
  <dc:subject/>
  <dc:creator>О. 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2025-05-08T23:59:00Z</dcterms:modified>
  <cp:category/>
</cp:coreProperties>
</file>