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E9068" w14:textId="77777777" w:rsidR="0054459B" w:rsidRPr="00C97F84" w:rsidRDefault="0054459B" w:rsidP="00C97F84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C97F84">
        <w:rPr>
          <w:rFonts w:ascii="Verdana" w:hAnsi="Verdana"/>
          <w:color w:val="000000"/>
          <w:sz w:val="32"/>
          <w:lang w:val="ru-RU"/>
        </w:rPr>
        <w:t>Пригодился</w:t>
      </w:r>
    </w:p>
    <w:p w14:paraId="4606AE03" w14:textId="79EE09F7" w:rsidR="0054459B" w:rsidRPr="00C97F84" w:rsidRDefault="003E424E" w:rsidP="00C97F84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C97F84">
        <w:rPr>
          <w:rFonts w:ascii="Verdana" w:hAnsi="Verdana"/>
          <w:color w:val="000000"/>
          <w:sz w:val="24"/>
          <w:lang w:val="ru-RU"/>
        </w:rPr>
        <w:t>О. Генри</w:t>
      </w:r>
    </w:p>
    <w:p w14:paraId="094E86D4" w14:textId="3C0140B1" w:rsidR="0054459B" w:rsidRPr="00C97F84" w:rsidRDefault="0054459B" w:rsidP="00C97F84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Перевод О.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Поддячей</w:t>
      </w:r>
    </w:p>
    <w:p w14:paraId="24972F69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702920E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Если б мне пожить еще немного, ну хоть тысячу лет, всего какую-нибудь тысячу лет, так за это время я бы подошел вплотную к истинной Поэзии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так, что мог бы коснуться подола ее платья.</w:t>
      </w:r>
    </w:p>
    <w:p w14:paraId="18AA04CC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Ко мне отовсюду сходятся люди: с кораблей, из степей и лесов, с дороги, из чердака и подвала, и в странных бессвязных речах лепечут мне о том, что они видели и о чем передумали. Дело ушей и пальцев воспользоваться их рассказами. Я боюсь только двух угрожающих мне несчастий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глухоты и писательских судорог. Рука пока еще тверда, так что вся вина падет на мой слух, если эти печатные слова окажутся не в том порядке, в каком они были сказаны мне Хэнком Мэджи, истинным борцом за счастье.</w:t>
      </w:r>
    </w:p>
    <w:p w14:paraId="4D86B431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Биография отнимет у вас не больше минуты; я впервые узнал Хэнки, когда тот был старшим официантом в маленьком ресторанчике в кафе у Чэббса на Третьей авеню. Кроме него, там был еще только один официант.</w:t>
      </w:r>
    </w:p>
    <w:p w14:paraId="43BB8A7A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Потом я проследил за ним по маленьким улицам большого города, после его экскурсии на Аляску, его путешествия в качестве повара при кладоизыскательной экспедиции в Марибею, после его неудачи при ловле жемчуга на реке Арканзасе. Обычно в промежутках между этими экскурсиями в страну приключений он на некоторое время возвращался к Чэббсу. Чэббс служил ему портом во время сильных штормов; зато когда вы там обедали и Хэнки отправлялся за бифштексом для вас, то вы не могли предвидеть, бросит ли он якорь в кухне или на Малайском архипелаге. Описывать его наружность не стоит; у него был мягкий голос и жесткое лицо, и достаточно было одного его взгляда, чтобы предотвратить малейший беспорядок среди посетителей Чэббса.</w:t>
      </w:r>
    </w:p>
    <w:p w14:paraId="0CBC3986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Однажды вечером, после того как Хэнки пропадал в течение нескольких месяцев, я увидел его на углу Тридцать третьей улицы и Третьей авеню. Не прошло и десяти минут, как мы уже сидели за круглым столиком в сторонке, и я насторожил уши. Я выпускаю описание своих хитрых подходов и подвохов, при помощи которых я старался выудить из Хэнки его россказни; в общем речь его была в таком роде:</w:t>
      </w:r>
    </w:p>
    <w:p w14:paraId="2BF77CEF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Кстати, о новых выборах,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сказал Хэнки,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разве вы знаете что-нибудь об индейцах? Нет? Я разумею не тех индейцев, которых мы встречали у Купера, у Бидля, в табачных магазинах; я разумею современного индейца, того, который получает награду за греческий в колледжах и скальпирует неприятелю полголовы во время футбола. Того индейца, который вечером ест макароны и пьет чай с дочерью профессора биологии, а когда снова попадет в отеческий викьюп, то напихивает свою утробу кузнечиками и жареной гремучей змеей.</w:t>
      </w:r>
    </w:p>
    <w:p w14:paraId="50809997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Право, они недурные люди. Мне они больше нравятся, чем большинство иностранцев, переселившихся сюда за последние несколько сот лет. У индейца есть одна особенность: при смешивании с белой расой он подсовывает бледнолицему свои пороки, а все свои добродетели оставляет при себе. Добродетелей-то у него хватит, когда пороки разбушуются и надо их утихомирить. А эти импортированные иностранцы усваивают наши добродетели и остаются при своих собственных пороках; если так пойдет и дальше, так в один прекрасный день нам придется всю армию обратить в полицию.</w:t>
      </w:r>
    </w:p>
    <w:p w14:paraId="70911B9B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Я вам расскажу, какую я совершил экскурсию в Мексику с чирокезом Большим Джеком Змеекормом; он кандидат Пенсильванского колледжа и позднейший образчик расы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в остроносых, подбитых резиновой набойкой мокасинах из патентованной кожи и в мадрасской охотничьей блузе с отложными манжетами. Мы с ним приятели. Я встретился с ним в Талекве, когда я был там во время восстания, и мы с ним стали закадычными друзьями. Он набрался в колледже каких только можно знаний и возвратился к своему народу, чтобы вывести его из Египта. Он был способный парень, писал статьи, и его приглашали к богатым бостонским господам и вообще в разные дома.</w:t>
      </w:r>
    </w:p>
    <w:p w14:paraId="09DCFCC7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 xml:space="preserve">Была там в Мэскоджи одна чирокезская девушка, по которой Большой Джек сходил с ума. Он несколько раз водил меня к ней в гости. Ее звали Флоренса Голубое Перо; только не думайте, что это какое-нибудь черномазое чучело с </w:t>
      </w:r>
      <w:r w:rsidRPr="00C97F84">
        <w:rPr>
          <w:rFonts w:ascii="Verdana" w:hAnsi="Verdana"/>
          <w:color w:val="000000"/>
          <w:sz w:val="20"/>
          <w:lang w:val="ru-RU"/>
        </w:rPr>
        <w:lastRenderedPageBreak/>
        <w:t>кольцом в носу. Эта юная леди была белее вас, а по образованию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так куда мне до нее. Вы бы ее не отличили от барышень, которые ходят за покупками по шикарным магазинам на Третьей авеню. Мне она так понравилась, что я нет-нет и опять заходил к ней, один, без Большого Джека: в таких делах между приятелями это принято. Она воспитывалась в колледже в Мэскоджи и была по специальности... постойте, как это... эт... да, этнологом. Это такая наука, которая возвращается назад и следит за тем, как произошли разные человеческие расы, которые ведут начало от заливного из рыбы и через обезьяну восходят к О'Бриэнам. Большой Джек избрал себе такую же специальность и читал об этом доклады в разных потешных обществах: у каких-то там Чотоквасов да Чоктов, да всяких там. Я думаю, что они потому и понравились друг другу, что оба любили копаться во всякой плесени. А впрочем, кто их знает. Они-то называют это общностью интересов, а только это не всегда так. Вот, например, когда мы разговаривали с мисс Голубое Перо, так я ничего не понимал и с почтением слушал ее разглагольствования про то, что первые семьи обетованной земли приходились двоюродными братьями нашим предкам, которые строили укрепления на реке Огио. А когда я рассказывал ей про Бауэри и про Остров Конэй, или пел ей какие-нибудь негритянские песенки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я слышал, как негры на Ямайке пели их во время богослужений,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так это ее куда больше забавляло, чем всякие размышления Большого Джека о том, что коренные обитатели Америки впервые явились сюда и поселились в свайных постройках после разлива Тэнафли, в Нью-Джерси...</w:t>
      </w:r>
    </w:p>
    <w:p w14:paraId="7DDA0E52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Я, бишь, хотел рассказать вам про Большого Джека.</w:t>
      </w:r>
    </w:p>
    <w:p w14:paraId="31644A30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Месяцев шесть спустя получаю от него письмо, в котором он пишет, что получил назначение от Несовершеннолетнего Вашингтонского Отдела Этнологических Изысканий отправиться в Мексику, с тем чтобы произвести там не то перевод каких-то раскопок, не то раскопки стенографических записей на каких-то развалинах, словом, что-то в этом роде. И если я отправлюсь вместе с ним, так он может втиснуть мои расходы в смету.</w:t>
      </w:r>
    </w:p>
    <w:p w14:paraId="6F7EEA94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А я в то время долгонько застоялся у Чэббса с салфеткой под мышкой, ну и телеграфировал Большому Джеку «да»; он выслал мне билет, мы встретились с ним в Вашингтоне; у него для меня был целый короб новостей. Во-первых, то, что Голубое Перо вдруг исчезла из дома и совсем пропала с глаз.</w:t>
      </w:r>
    </w:p>
    <w:p w14:paraId="72FA131E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Сбежала?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спрашиваю.</w:t>
      </w:r>
    </w:p>
    <w:p w14:paraId="7EBC60B4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Исчезла,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отвечает Большой Джек.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Исчезла, как исчезает твоя тень, когда солнце зайдет за тучу. Ее видели на улице, а потом она завернула за угол, и никто ее больше не видал. Вся наша коммуна поднялась на поиски, но не удалось найти ни малейших следов.</w:t>
      </w:r>
    </w:p>
    <w:p w14:paraId="1BD6CE82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Плохо дело, плохо дело,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говорю.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Этакая, ведь, была славная девица, и всегда такая нарядная.</w:t>
      </w:r>
    </w:p>
    <w:p w14:paraId="1ABD011C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Большой Джек, по-видимому, принял это близко к сердцу. Он, должно быть, уж больно уважал мисс Голубое Перо. Я приметил, что он повадился обсуждать это дело вдвоем с кувшином виски. Это у него было слабое местечко, да и не только у него, а у многих мужчин. Я замечал, что когда девушка бросает мужчину, так он непременно ударится в пьянство,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либо до того, либо после того.</w:t>
      </w:r>
    </w:p>
    <w:p w14:paraId="5FE04545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Из Вашингтона мы отправились по железной дороге в Новый Орлеан, а там сели на пароход, отправлявшийся в Белизу. Нас погнало приливом вниз по Каррибею и чуть не выбросило на берег в Юкатане, напротив маленького бесприютного городка под названием Бока-де-Кокойла. Подумать только, что если бы судно наскочило в темноте на этакое названьице!</w:t>
      </w:r>
    </w:p>
    <w:p w14:paraId="39CE4773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Лучше прожить пятьдесят лет в Европе, чем один раз просидеть циклон в бухте,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говорит Большой Джек Змеекорм.</w:t>
      </w:r>
    </w:p>
    <w:p w14:paraId="3997E962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Ну, как только мы заметили, что шквал перестал шквалить, так мы сейчас же попросили капитана переправить нас на берег.</w:t>
      </w:r>
    </w:p>
    <w:p w14:paraId="13E12FF1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Одно из двух: или мы найдем тут одни щепки, когда вернемся, или сами превратимся в щепки,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говорит Большой Джек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То ли, другое ли, правительству все едино: послали человека, и ладно.</w:t>
      </w:r>
    </w:p>
    <w:p w14:paraId="40F8F423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Бока-де-Кокойла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 xml:space="preserve">— мертвый городишка. Тайред и Сайфон, про которые мы читали в Библии, после своего разрушения и то, наверно, выглядели как Сорок вторая улица или Бродвей, по сравнению с этой самой Бокой. Тут все еще было тысяча </w:t>
      </w:r>
      <w:r w:rsidRPr="00C97F84">
        <w:rPr>
          <w:rFonts w:ascii="Verdana" w:hAnsi="Verdana"/>
          <w:color w:val="000000"/>
          <w:sz w:val="20"/>
          <w:lang w:val="ru-RU"/>
        </w:rPr>
        <w:lastRenderedPageBreak/>
        <w:t>триста жителей, как это значилось по переписи 1597 года и как было выгравировано на стене каменного дома, где помещались присутственные места. Городские жители представляли собою смесь одних индейцев с другими; только некоторые из них были светлого цвета, чему я очень удивился. Город весь взгромоздился на берегу, а кругом него такой густой лес, что никакой судейский крючок не достал бы до обезьяны своими бумажками,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будь он всего в десяти ярдах. Мы удивлялись, почему этот город не соединили с Канзасом, но вскоре оказалось, что это все майор Бинг.</w:t>
      </w:r>
    </w:p>
    <w:p w14:paraId="29BAB669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Майор Бинг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как сыр в масле катался. Он захватил в свои руки все концессии на кошениль, сарсапарель, кампешевое дерево и на все деревья, из которых делают краски, и даже концессии на продукты питания. Пять шестых текстильщиков из Бока и из Тингамы работали на него на паях. Это было ловко устроено. Когда приходилось бывать в провинциях, так мы, бывало, могли хоть похвастаться Морганом или кем другим, а теперь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куда там. Из-за этого полуострова весь край наш превратился в подводную лодку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и даже перископа не видать снаружи.</w:t>
      </w:r>
    </w:p>
    <w:p w14:paraId="7AF4AFDC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Майор Бинг распоряжался таким образом: он все народонаселение отправлял в лес собирать материал для производства. Принесут они ему, бывало, а он дает им пятую часть за труд. Другой раз они забастуют и просят у него шестую часть. Ну, тут майор всегда, бывало, уступал им.</w:t>
      </w:r>
    </w:p>
    <w:p w14:paraId="180B8356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У майора был бунгало так близко к морю, что когда прилив подымался на девять дюймов, так вода просачивалась через щели в кухонном полу. Мы с ним да с Большим Джеком Змеекормом с утра до ночи просиживали на крыльце и распивали ром. Он говорил, что прикопил триста тысяч долларов в банках в Новом Орлеане и что мы с Большим Джеком, если угодно, можем оставаться у него навсегда. Как-то раз Большой Джек вспомнил про Соединенные Штаты и пустился толковать про этнологию.</w:t>
      </w:r>
    </w:p>
    <w:p w14:paraId="0CBA29D3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Развалины,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говорит майор Бинг.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Да в лесу полно развалин. Не знаю, к какому времени они относятся, а только они тут были до меня.</w:t>
      </w:r>
    </w:p>
    <w:p w14:paraId="5CE3443D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Большой Джек спрашивает, какого культа придерживаются здешние туземцы.</w:t>
      </w:r>
    </w:p>
    <w:p w14:paraId="15BDC808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Майор потер себе нос и говорит:</w:t>
      </w:r>
    </w:p>
    <w:p w14:paraId="2CAF95A7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Право, не могу сказать. Вероятно, они язычники, или ацтеки, или нонконформисты, или что-нибудь в этом роде. Тут есть и церковь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методистская, что ли, или какая другая, и священник; его зовут Скиддер. Он хвастает, что обратил народ в христианство. Мы с ним не ассимилируемся иначе, как по общественным делам. Я думаю, они и до сих пор еще поклоняются каким-нибудь богам или идолам. А Скиддер говорит, что они у него все в руках.</w:t>
      </w:r>
    </w:p>
    <w:p w14:paraId="670CEABA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Через пять дней мы с Большим Джеком пошли продираться через лес и проложили прямую дорожку на добрых четыре мили. Потом видим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налево другая дорожка. Мы идем по ней милю, может быть,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и вдруг натыкаемся на красивейшие развалины из крепкого камня, а против них, на них и сквозь них растут деревья, виноград и кустарники. На них со всех сторон были вырезаны на камне какие-то забавные животные и люди, которых бы у нас здесь арестовали, если бы они в таком виде появились на сцене. Мы подошли к ним издалека.</w:t>
      </w:r>
    </w:p>
    <w:p w14:paraId="7595D136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Большой Джек, с тех пор как мы высадились в Боке, слишком много пил рому. Знаете, как пьют индейцы. Когда бледнолицые познакомили индейца с огненным напитком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у того даже часы сами собой остановились. Так вот, Джек привез с собой целую кварту.</w:t>
      </w:r>
    </w:p>
    <w:p w14:paraId="0F87F730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Хэнки,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говорит он,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мы исследуем древний храм. Может, это судьба, что буря заставила нас высадиться здесь. Несовершеннолетнему Отделу Этнологических Изысканий еще удастся воспользоваться превратностями ветра и прилива.</w:t>
      </w:r>
    </w:p>
    <w:p w14:paraId="6E229592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Мы вошли в заднюю дверь строения и наткнулись на что-то вроде алькова, только без ванны. Там стоял каменный умывальник, без мыла, без стока для воды; в отверстия в стене было вбито несколько гвоздей из твердого дерева, вот и все. Если б мы после этого богато обставленного помещения попали в меблированную комнату в Гарлеме, так нам бы показалось, что мы наслушались в концерте любителя-виолончелиста и вернулись в собственный дом на Восточной стороне.</w:t>
      </w:r>
    </w:p>
    <w:p w14:paraId="3FD0F787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 xml:space="preserve">Пока Большой Джек рассматривал какие-то иероглифы на стене (посмотреть на них, так можно подумать, что каменщики нетвердо на ногах стояли, когда их делали), я вошел в первую комнату. Размером она была, по крайней мере, тридцать </w:t>
      </w:r>
      <w:r w:rsidRPr="00C97F84">
        <w:rPr>
          <w:rFonts w:ascii="Verdana" w:hAnsi="Verdana"/>
          <w:color w:val="000000"/>
          <w:sz w:val="20"/>
          <w:lang w:val="ru-RU"/>
        </w:rPr>
        <w:lastRenderedPageBreak/>
        <w:t>на пятьдесят футов; каменный пол, шесть окошечек, точно четырехугольные замочные скважины, свету от них не было много.</w:t>
      </w:r>
    </w:p>
    <w:p w14:paraId="4EB4C8B0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Я оглянулся назад и вижу: фута на три от меня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Джек.</w:t>
      </w:r>
    </w:p>
    <w:p w14:paraId="0883EF31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Большой Джек,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говорю,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из всех...</w:t>
      </w:r>
    </w:p>
    <w:p w14:paraId="487BE9D1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А потом вижу, он что-то не в себе; я обошел вокруг него.</w:t>
      </w:r>
    </w:p>
    <w:p w14:paraId="54C5C78C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Он снял с себя одежду до пояса и как будто не слыхал меня. Я дотронулся до него и точно обо что-то ударился. Большой Джек превратился в камень. Я, должно быть, подвыпил.</w:t>
      </w:r>
    </w:p>
    <w:p w14:paraId="428530C8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Окостенел!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громко крикнул я ему.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Я знал, что так и будет, если ты не бросишь пить.</w:t>
      </w:r>
    </w:p>
    <w:p w14:paraId="0AAD4A37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А тут вдруг из спальни выходит Большой Джек,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он слышал, как я разговаривал с пустотой,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и мы вместе принялись разглядывать мистера Змеекорма №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2. Это был не то каменный истукан, не то бог, не то пересмотренный статут, или что-то в этаком роде, и он был так похож на Большого Джека, как зеленая горошина сама на себя. У него было точь в точь такое же лицо, такой же рост и цвет, только чуточку потверже. Он стоял на какой-то подставке или на пьедестале, и сразу видно, что он простоял там десять миллионов лет.</w:t>
      </w:r>
    </w:p>
    <w:p w14:paraId="3504E67D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Это мой двоюродный брат,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пропел Большой Джек, а потом вдруг сделался такой торжественный.</w:t>
      </w:r>
    </w:p>
    <w:p w14:paraId="180B2054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Хэнки,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говорит, а сам одну руку положил мне на плечо, а другую на плечо статуи,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мы в священном храме моих предков.</w:t>
      </w:r>
    </w:p>
    <w:p w14:paraId="7DE404F6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А что, брат, если наружность чего-нибудь стоит, так мы с тобой наткнулись на твоего двойника. Ну-ка, стань рядом с истуканом, посмотрим, какая между вами разница?</w:t>
      </w:r>
    </w:p>
    <w:p w14:paraId="2F9F5864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Никакой! Знаете, ведь индеец может, когда надо, сделать такое неподвижное лицо, как у чугунной собаки; и когда Большой Джек застыл, как каменный, так его было не отличить от этого другого.</w:t>
      </w:r>
    </w:p>
    <w:p w14:paraId="0F0EB418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Тут какие-то буквы,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говорю,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 xml:space="preserve">— на пьедестале, только я их не разберу. У этого народа весь алфавит состоит из </w:t>
      </w:r>
      <w:r w:rsidRPr="00C97F84">
        <w:rPr>
          <w:rFonts w:ascii="Verdana" w:hAnsi="Verdana"/>
          <w:i/>
          <w:iCs/>
          <w:color w:val="000000"/>
          <w:sz w:val="20"/>
          <w:lang w:val="ru-RU"/>
        </w:rPr>
        <w:t>а, е, и, о, у</w:t>
      </w:r>
      <w:r w:rsidRPr="00C97F84">
        <w:rPr>
          <w:rFonts w:ascii="Verdana" w:hAnsi="Verdana"/>
          <w:color w:val="000000"/>
          <w:sz w:val="20"/>
          <w:lang w:val="ru-RU"/>
        </w:rPr>
        <w:t xml:space="preserve">; больше всего там слышатся </w:t>
      </w:r>
      <w:r w:rsidRPr="00C97F84">
        <w:rPr>
          <w:rFonts w:ascii="Verdana" w:hAnsi="Verdana"/>
          <w:i/>
          <w:iCs/>
          <w:color w:val="000000"/>
          <w:sz w:val="20"/>
          <w:lang w:val="ru-RU"/>
        </w:rPr>
        <w:t>з, л, и, т</w:t>
      </w:r>
      <w:r w:rsidRPr="00C97F84">
        <w:rPr>
          <w:rFonts w:ascii="Verdana" w:hAnsi="Verdana"/>
          <w:color w:val="000000"/>
          <w:sz w:val="20"/>
          <w:lang w:val="ru-RU"/>
        </w:rPr>
        <w:t>.</w:t>
      </w:r>
    </w:p>
    <w:p w14:paraId="421FC64C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У Большого Джэка на минуту этнология взяла перевес над ромом, и он принялся исследовать надпись.</w:t>
      </w:r>
    </w:p>
    <w:p w14:paraId="580739AF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Хэнки,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говорит,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это статуя Тлотопаксла, одного из могущественнейших богов древних ацтеков.</w:t>
      </w:r>
    </w:p>
    <w:p w14:paraId="283CD3E1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Рад с ним познакомиться,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говорю,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а только при настоящих обстоятельствах мне он напоминает одну шуточку, которую Шекспир отпустил по адресу Юлия Цезаря. Мы бы могли сказать про твоего приятеля: «Державный Как-Бишь-Вас, вы в камень обращены. Вотще теперь писать вам, звать вас к телефону».</w:t>
      </w:r>
    </w:p>
    <w:p w14:paraId="40992865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Хэнки,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говорит Большой Джек Змеекорм, а сам смотрит на меня как-то чудно,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ты веришь в перевоплощение?</w:t>
      </w:r>
    </w:p>
    <w:p w14:paraId="4EAF735F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Для меня это такая же мудреная штука, как чистота на городских бойнях или новый сорт бостонских румян. Я не знаю.</w:t>
      </w:r>
    </w:p>
    <w:p w14:paraId="3BE9E4B2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Я верю в то, что я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перевоплотившийся Тлотопаксль. Мои исследования привели меня к убеждению, что из всех северо-американских племен одни чирокезы могут похвалиться тем, что они происходят по прямой линии от гордого рода ацтеков. Это,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говорит,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была наша любимая теория, моя и Флоренсы Голубое Перо. А она... а что, если она...</w:t>
      </w:r>
    </w:p>
    <w:p w14:paraId="16F74AB2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Большой Джек сгреб меня за руку и выпучил на меня глаза. В ту минуту он был больше похож на своего соотечественника-индейца, убийцу, по прозванию Бешеный Конь.</w:t>
      </w:r>
    </w:p>
    <w:p w14:paraId="27F953D3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Ну,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говорю,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что, если она, что, если она, что, если она! Ты,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говорю,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пьян. Истукана принимаешь за живого человека и веришь в какое-то там,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как, бишь, его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перетолпощение. Давай-ка выпьем. Тут жутковато, точно в Бруклине, на фабрике искусственных конечностей, в полночь, когда газ спущен.</w:t>
      </w:r>
    </w:p>
    <w:p w14:paraId="2311923B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Тут я слышу, что кто-то идет; я втолкнул Большого Джека в опочивальню без кровати. Там в стене были просверлены дырочки, так что нам была видна вся передняя часть храма. После майор Бинг рассказывал мне, что древние жрецы при исполнении своих обязанностей приглядывали оттуда за молящимися.</w:t>
      </w:r>
    </w:p>
    <w:p w14:paraId="7423AD55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lastRenderedPageBreak/>
        <w:t>Через несколько минут в храм вошла старая индианка с большим овальным глиняным блюдом, полным съестного. Она поставила его на четырехугольную каменную плиту перед кумиром, а сама упала перед ним на колени и несколько раз ударилась головой о землю, а потом пошла прочь.</w:t>
      </w:r>
    </w:p>
    <w:p w14:paraId="17BD9629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Мы с Большим Джеком проголодались; мы вышли и посмотрели, что там такое. Тут была козлятина, рисовый каравай, индейские смоквы, маниоковый хлеб, печенные на солнце крабы и манго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все такие вещи, которых вы не получите у Чэббса.</w:t>
      </w:r>
    </w:p>
    <w:p w14:paraId="5F36552B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Мы поели за милую душу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и выпили еще по чарочке рому.</w:t>
      </w:r>
    </w:p>
    <w:p w14:paraId="426E4E41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Сегодня,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говорю,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верно, день рождения старого Тэкумсэха, или как, бишь, ты его зовешь. А то, может, они его каждый день кормят. Я думал, что боги только пьют ванильный напиток на горе Катавампус.</w:t>
      </w:r>
    </w:p>
    <w:p w14:paraId="1CBCE237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Потом, пунктиром этаким на горизонте,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показались еще партии туземцев в коротких кимоно, которые выявляли их принадлежность к местным жителям, и нам с Большим Джеком опять пришлось притаиться в секретном будуаре отца Акслетрея. Они шли поодиночке, попарно, по трое, и каждый оставлял какое-нибудь приношение; тут хватило бы съестного для всех богов войны, да еще порядком осталось бы и на долю Гаагской мирной Конференции. Они несли кувшины с медом, связки бананов, бутылки вина, целые охапки черепах и прекрасные шарфы ценою долларов по сто за штуку, которые индейские женщины ткут из каких-то растительных волокон, вроде шелка. Все они падали ниц, корчились на полу перед этим бесчувственным идолом и опять скрывались в лесу.</w:t>
      </w:r>
    </w:p>
    <w:p w14:paraId="153F2037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Интересно, кому достанется вся эта добыча?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заметил Большой Джек.</w:t>
      </w:r>
    </w:p>
    <w:p w14:paraId="31C3955B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Верно,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говорю,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тут есть и жрецы, или какие-нибудь депутаты от богов, или, может, где-нибудь поблизости работает распределительный комитет. Где есть бог, там вы всегда найдете охотников позаботиться о принесенных жертвах.</w:t>
      </w:r>
    </w:p>
    <w:p w14:paraId="37458074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Тут мы еще пропустили по чарочке рома и вышли из гостиной на воздух, освежиться, так как там внутри была такая жара, точно в летних лагерях.</w:t>
      </w:r>
    </w:p>
    <w:p w14:paraId="005DA50E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Пока мы стояли там на ветру и смотрели на тропинку, мы увидали молодую леди, которая шла по направлению к развалинам. Она была босиком, в белом платье и несла в руке пучок белых цветов. Когда она подошла ближе, мы увидали, что в ее черных волосах было воткнуто голубое перо. А когда она подошла еще ближе, то мы с Большим Джеком Змеекормом схватились друг за дружку, чтобы не попадать на землю; лицо у девушки было так же похоже на лицо Флоренсы Голубое Перо, как его собственное было похоже на короля Токсиколога.</w:t>
      </w:r>
    </w:p>
    <w:p w14:paraId="2391C56E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Тут уж у Большого Джека хмель затопил все системы этнологии. Он втолкнул меня в храм, где была статуя, и говорит:</w:t>
      </w:r>
    </w:p>
    <w:p w14:paraId="2A4FE169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Хватай ее, Хэнки. Мы перетащим ее в другую комнату. Я все время это чувствовал; я перетолпощенный бог Локомотор-атаксия, и Флоренса Голубое Перо была моей невестой тысячу лет тому назад. Она пришла за мною в этот храм, где я когда-то царствовал.</w:t>
      </w:r>
    </w:p>
    <w:p w14:paraId="55872FD7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Отлично,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говорю.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С ромом ведь не поспоришь. Бери его за ноги.</w:t>
      </w:r>
    </w:p>
    <w:p w14:paraId="3E433BDF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Мы подняли трехсотфунтового каменного истукана, перетащили его в заднюю комнату кафе, то, бишь, храма, и прислонили его к стене. Эта работа была потруднее, чем вытолкнуть троих живых на перекресток Бродвея в канун Нового года.</w:t>
      </w:r>
    </w:p>
    <w:p w14:paraId="345CC203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Потом Большой Джек выбежал оттуда, притащил две индейских шелковых шали и начал раздеваться.</w:t>
      </w:r>
    </w:p>
    <w:p w14:paraId="658BCB6C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Вот так фунт!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сказал я.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До чего дошло. Крепкие напитки, оказывается, кой-что прибавляют, а кой-что убавляют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так сказать, и сложение и вычитание зараз. Тебя жара, что ли, разбирает или это в тебе заговорила твоя дикарская кровь?</w:t>
      </w:r>
    </w:p>
    <w:p w14:paraId="3F07E260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Но Большой Джек был слишком возбужден и пьян, чтобы отвечать. Он покончил с раздеванием, когда по мангаттанским правилам было уж дальше некуда, а потом намотал на себя белые с красным шали и стал на постамент неподвижно, точно какой металлический божок. А я стал поглядывать в дырочку, что будет.</w:t>
      </w:r>
    </w:p>
    <w:p w14:paraId="2C84452F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Через некоторое время входит девушка с пучком цветов в руке. Может быть, я уж совсем одурел, когда она подошла, но она была так похожа на Флоренсу Голубое Перо! «Уж не перепревратилась ли она тоже?»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 xml:space="preserve">— думаю я про себя. Как бы мне увидеть, есть ли у нее родинка на левой... И в ту же минуту я подумал, что волосы у </w:t>
      </w:r>
      <w:r w:rsidRPr="00C97F84">
        <w:rPr>
          <w:rFonts w:ascii="Verdana" w:hAnsi="Verdana"/>
          <w:color w:val="000000"/>
          <w:sz w:val="20"/>
          <w:lang w:val="ru-RU"/>
        </w:rPr>
        <w:lastRenderedPageBreak/>
        <w:t>нее на одну восьмую тона темнее, чем у Флоренсы; а только хороша она была и так. Большой Джек, видно, не один выпил весь ром, который был выпит.</w:t>
      </w:r>
    </w:p>
    <w:p w14:paraId="695EDA6A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Девушка подошла футов на десять к истукану, встала на колени и повозила носом по полу, как все остальные. Потом она подошла ближе и положила пучок цветов на каменную плиту у ног Большого Джека. Хоть я и нализался рому, а подумал, что с ее стороны очень любезно было принести в жертву цветы, а не хозяйственные вещи и не кухонные припасы. Сам каменный бог, стоя на вершине горы из бакалейных товаров, которую они нагромоздили перед ним, должен был бы оценить это простое чувство.</w:t>
      </w:r>
    </w:p>
    <w:p w14:paraId="76EDF324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Тут Большой Джек спокойно сходит с пьедестала и произносит несколько слов, вроде тех иероглифов, что вырезаны на стенах развалин. Девушка отскочила назад, глаза у нее широко раскрылись и стали точно каштаны, а только ее это не обескуражило.</w:t>
      </w:r>
    </w:p>
    <w:p w14:paraId="219595BB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А почему, спрашивается? Я скажу вам почему. Девушке не может показаться сверхъестественным, невероятным, странным и поразительным, чтобы ради нее ожил каменный идол. Если бы он сделал это для одной из курносых черных девиц, которые живут по другую сторону леса, тогда другое дело, а ради нее! Пари держу, что она подумала про себя: «Господи ты боже мой. Ну и долго же ты собирался! Я еще, пожалуй, не стану с тобой и разговаривать».</w:t>
      </w:r>
    </w:p>
    <w:p w14:paraId="029DDEE9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Но вместо этого они с Большим Джеком взялись за руки и пошли прочь из храма... Не успел я еще пропустить чарочку и выйти на сцену, как они ушли на двести ярдов, все по той дорожке, откуда пришла девушка. С этой природной декорацией, смотришь на них, точно в театре: она глядит на него снизу вверх, а он посматривает на нее ласково так, конечно, насколько индеец может глядеть ласково. Да мне-то не было никакой выгоды от этого пересовмещения.</w:t>
      </w:r>
    </w:p>
    <w:p w14:paraId="7D7D380E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Эй! Стой!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заорал я Большому Джеку.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Мы должны в городе за простой, а ты не оставил мне ни цента! Брось-ка ты свою неаполитанскую рыбачку, да пойдем назад домой.</w:t>
      </w:r>
    </w:p>
    <w:p w14:paraId="47DC5FC2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Но эта пара ни разу даже не обернулась и шла все дальше и дальше, пока, как говорится, лес не поглотил их. С того часа до сегодня я никогда не видал Большого Джека Змеекорма, даже не слыхал о нем. Не знаю, происходят ли чирокезы от аспиков, а только если происходят, то один из них вернулся обратно.</w:t>
      </w:r>
    </w:p>
    <w:p w14:paraId="6C526AD1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Все, что я мог сделать, это бежать скорей в Боку и пообчистить майора Бинга. Он оторвался от своих выигрышей для того, чтобы купить мне билет домой. И вот я опять попал на службу к Чэббсу, теперь уж буду сидеть крепко. Пойдемте, увидите, что у нас бифштексы не хуже, чем прежде.</w:t>
      </w:r>
    </w:p>
    <w:p w14:paraId="30D8CFDC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Я недоумевал, что Хэнки Мэджи хотел показать своим рассказом, и спросил, есть ли у него какие-нибудь теории насчет перевоплощения, пресуществления и подобных этому тайн, которых он коснулся.</w:t>
      </w:r>
    </w:p>
    <w:p w14:paraId="08AAEF2F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Никаких,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сказал Хэнки уверенно.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Большой Джек был болен пьянством и образованием. От них индеец живо скапутится.</w:t>
      </w:r>
    </w:p>
    <w:p w14:paraId="20A6A3C3" w14:textId="77777777" w:rsidR="0054459B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А как же мисс Голубое Перо!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— настаивал я.</w:t>
      </w:r>
    </w:p>
    <w:p w14:paraId="0F743B33" w14:textId="33E52078" w:rsidR="00AC5E5D" w:rsidRPr="00C97F84" w:rsidRDefault="0054459B" w:rsidP="00C97F84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97F84">
        <w:rPr>
          <w:rFonts w:ascii="Verdana" w:hAnsi="Verdana"/>
          <w:color w:val="000000"/>
          <w:sz w:val="20"/>
          <w:lang w:val="ru-RU"/>
        </w:rPr>
        <w:t>—</w:t>
      </w:r>
      <w:r w:rsidRPr="00C97F84">
        <w:rPr>
          <w:rFonts w:ascii="Verdana" w:hAnsi="Verdana"/>
          <w:color w:val="000000"/>
          <w:sz w:val="20"/>
        </w:rPr>
        <w:t> </w:t>
      </w:r>
      <w:r w:rsidRPr="00C97F84">
        <w:rPr>
          <w:rFonts w:ascii="Verdana" w:hAnsi="Verdana"/>
          <w:color w:val="000000"/>
          <w:sz w:val="20"/>
          <w:lang w:val="ru-RU"/>
        </w:rPr>
        <w:t>Подумайте, ведь эта леди, что похитила Большого Джека, отвела мне глаза, когда я в первый раз взглянул на нее, но только на минуту. А помните, я говорил вам, что Большой Джек сказал, будто мисс Флоренса Голубое Перо исчезла из дому около года тому назад? Ну так вот, четыре дня спустя она высадилась в чистенькой квартирке в пять комнат на Восточной Двадцать третьей улице, и с тех самых пор она сделалась миссис Мэджи.</w:t>
      </w:r>
    </w:p>
    <w:sectPr w:rsidR="00AC5E5D" w:rsidRPr="00C97F84" w:rsidSect="00C97F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7D9A9" w14:textId="77777777" w:rsidR="006616A9" w:rsidRDefault="006616A9" w:rsidP="00C97F84">
      <w:pPr>
        <w:spacing w:after="0" w:line="240" w:lineRule="auto"/>
      </w:pPr>
      <w:r>
        <w:separator/>
      </w:r>
    </w:p>
  </w:endnote>
  <w:endnote w:type="continuationSeparator" w:id="0">
    <w:p w14:paraId="699D28F8" w14:textId="77777777" w:rsidR="006616A9" w:rsidRDefault="006616A9" w:rsidP="00C97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9D7C2" w14:textId="77777777" w:rsidR="00C97F84" w:rsidRDefault="00C97F84" w:rsidP="0083776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ED6D81F" w14:textId="77777777" w:rsidR="00C97F84" w:rsidRDefault="00C97F84" w:rsidP="00C97F8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D67B8" w14:textId="7C553723" w:rsidR="00C97F84" w:rsidRPr="00C97F84" w:rsidRDefault="00C97F84" w:rsidP="00C97F84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C97F84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97F84">
      <w:rPr>
        <w:rStyle w:val="PageNumber"/>
        <w:rFonts w:ascii="Arial" w:hAnsi="Arial" w:cs="Arial"/>
        <w:color w:val="999999"/>
        <w:sz w:val="20"/>
      </w:rPr>
      <w:t>http</w:t>
    </w:r>
    <w:r w:rsidRPr="00C97F84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C97F84">
      <w:rPr>
        <w:rStyle w:val="PageNumber"/>
        <w:rFonts w:ascii="Arial" w:hAnsi="Arial" w:cs="Arial"/>
        <w:color w:val="999999"/>
        <w:sz w:val="20"/>
      </w:rPr>
      <w:t>artefact</w:t>
    </w:r>
    <w:r w:rsidRPr="00C97F8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97F84">
      <w:rPr>
        <w:rStyle w:val="PageNumber"/>
        <w:rFonts w:ascii="Arial" w:hAnsi="Arial" w:cs="Arial"/>
        <w:color w:val="999999"/>
        <w:sz w:val="20"/>
      </w:rPr>
      <w:t>lib</w:t>
    </w:r>
    <w:r w:rsidRPr="00C97F84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97F84">
      <w:rPr>
        <w:rStyle w:val="PageNumber"/>
        <w:rFonts w:ascii="Arial" w:hAnsi="Arial" w:cs="Arial"/>
        <w:color w:val="999999"/>
        <w:sz w:val="20"/>
      </w:rPr>
      <w:t>ru</w:t>
    </w:r>
    <w:r w:rsidRPr="00C97F84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2723" w14:textId="77777777" w:rsidR="00C97F84" w:rsidRDefault="00C97F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891B1" w14:textId="77777777" w:rsidR="006616A9" w:rsidRDefault="006616A9" w:rsidP="00C97F84">
      <w:pPr>
        <w:spacing w:after="0" w:line="240" w:lineRule="auto"/>
      </w:pPr>
      <w:r>
        <w:separator/>
      </w:r>
    </w:p>
  </w:footnote>
  <w:footnote w:type="continuationSeparator" w:id="0">
    <w:p w14:paraId="3FE8EBD1" w14:textId="77777777" w:rsidR="006616A9" w:rsidRDefault="006616A9" w:rsidP="00C97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49787" w14:textId="77777777" w:rsidR="00C97F84" w:rsidRDefault="00C97F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F033C" w14:textId="6384D3DF" w:rsidR="00C97F84" w:rsidRPr="00C97F84" w:rsidRDefault="00C97F84" w:rsidP="00C97F84">
    <w:pPr>
      <w:pStyle w:val="Header"/>
      <w:rPr>
        <w:rFonts w:ascii="Arial" w:hAnsi="Arial" w:cs="Arial"/>
        <w:color w:val="999999"/>
        <w:sz w:val="20"/>
        <w:lang w:val="ru-RU"/>
      </w:rPr>
    </w:pPr>
    <w:r w:rsidRPr="00C97F84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52441" w14:textId="77777777" w:rsidR="00C97F84" w:rsidRDefault="00C97F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E424E"/>
    <w:rsid w:val="0054459B"/>
    <w:rsid w:val="006616A9"/>
    <w:rsid w:val="00AA1D8D"/>
    <w:rsid w:val="00AC5E5D"/>
    <w:rsid w:val="00B47730"/>
    <w:rsid w:val="00C97F84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0CD5AF1"/>
  <w14:defaultImageDpi w14:val="300"/>
  <w15:docId w15:val="{AA1041A9-FA9F-41C9-827E-31128298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C97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3724</Words>
  <Characters>19295</Characters>
  <Application>Microsoft Office Word</Application>
  <DocSecurity>0</DocSecurity>
  <Lines>344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22919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Пригодился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2025-05-09T00:00:00Z</dcterms:modified>
  <cp:category/>
</cp:coreProperties>
</file>