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4706" w14:textId="77777777" w:rsidR="00444803" w:rsidRPr="00127C4E" w:rsidRDefault="00444803" w:rsidP="00127C4E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127C4E">
        <w:rPr>
          <w:rFonts w:ascii="Verdana" w:hAnsi="Verdana"/>
          <w:color w:val="000000"/>
          <w:sz w:val="32"/>
          <w:lang w:val="ru-RU"/>
        </w:rPr>
        <w:t>Охотник за головами</w:t>
      </w:r>
    </w:p>
    <w:p w14:paraId="48AB7C42" w14:textId="19E745A8" w:rsidR="00444803" w:rsidRPr="00127C4E" w:rsidRDefault="00AB64DD" w:rsidP="00127C4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27C4E">
        <w:rPr>
          <w:rFonts w:ascii="Verdana" w:hAnsi="Verdana"/>
          <w:color w:val="000000"/>
          <w:sz w:val="24"/>
          <w:lang w:val="ru-RU"/>
        </w:rPr>
        <w:t>О. Генри</w:t>
      </w:r>
    </w:p>
    <w:p w14:paraId="75CAC9F6" w14:textId="00D4B4FB" w:rsidR="00444803" w:rsidRPr="00127C4E" w:rsidRDefault="00444803" w:rsidP="00127C4E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Перевод под ред. В.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Азова</w:t>
      </w:r>
    </w:p>
    <w:p w14:paraId="7FB2E856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8822C2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По окончании войны между Испанией и Джорджем Дьюи я отправился на Филиппинские острова. Я был военным корреспондентом одной газеты и писал отчеты о военных действиях, но военных действий на Филиппинах никаких не было. Как-то раз наш главный редактор написал мне, что телеграмма в восемьсот слов, в которой я описывал наши дела-делишки, отнюдь не может считаться важной военной новостью. Пришлось отказаться и ехать домой.</w:t>
      </w:r>
    </w:p>
    <w:p w14:paraId="3AAA152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Во время обратного путешествия на торговом судне я долго раздумывал над странными явлениями, которые мне пришлось наблюдать на этом сказочно-жутком архипелаге, населенном людьми желто-коричневой расы. Все эти маневры и стычки малой войны нисколько меня не интересовали. Зато я был точно зачарован странно-чуждым, таинственным обликом этих людей, устремлявших на нас, из недр неведомого прошлого, свой ничего не выражающий взор.</w:t>
      </w:r>
    </w:p>
    <w:p w14:paraId="29FAB7F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 особенности заинтересовало меня, когда я был в Минданао, очаровательно-оригинальное племя дикарей-язычников, известное под названием «охотников за головами». Это свирепые, непреклонные, безжалостные карлики, которые никогда не показывались, но тайное присутствие которых вселяло ужас и бросало вас в дрожь в самый жаркий полдень; которые шаг за шагом преследовали свою жертву сквозь не занесенные еще на карту леса, через опасные горы и бездонные пропасти, необитаемые дебри, которые всегда были тут, вблизи, как занесенная над жертвой десница судьбы, но выдавали себя лишь еле уловимыми признаками, точно зверь, птица или ползущая змея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хрустом ветки, например, нарушавшим внезапно тишину пропитанного испарениями, тяжелого ночного воздуха, или неожиданным падением целого потока капель с густой непроницаемой листвы какого-нибудь дерева-великана, или шорохом прибрежного тростника. Какими забавными казались они мне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эти крохотные существа, упорно преследовавшие одну цель!</w:t>
      </w:r>
    </w:p>
    <w:p w14:paraId="126F373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Как подумаешь, метод их очаровательно, до смешного прост и безошибочен.</w:t>
      </w:r>
    </w:p>
    <w:p w14:paraId="4FA55E2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Есть у человека хижина, в которой он живет, выполняя жребий, предназначенный ему судьбой. К косяку бамбуковой рамы у входа прибита корзина, сплетенная из зеленых ивовых ветвей. Время от времени, в зависимости от того, когда заговорит в нем честолюбие, тщеславие, скука, любовь или ревность,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он выползает и бесшумно отправляется по следу, захватив с собой тяжелый нож. И затем он с торжеством возвращается из своей экспедиции и приносит с собой отделенную от туловища окровавленную голову своей жертвы, которую он с вполне понятной радостью опускает в корзину у входа. Это может быть голова врага, или друга, или даже совершенно незнакомого человека, в зависимости от того, что побудило его пуститься в поход: ревность, желание уничтожить соперника или только инстинкт спортсмена.</w:t>
      </w:r>
    </w:p>
    <w:p w14:paraId="161A6BC5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Во всяком случае, он будет вознагражден за свои труды. Все жители деревни, проходя мимо, останавливаются и поздравляют его. Точно так же при других, более бесцветных формах жизни ваш сосед останавливается, чтобы полюбоваться бегониями в вашем палисаднике и похвалить их. Темнокожая девица, которой увлекается счастливый охотник, стоит тут же: грудь ее лихорадочно вздымается, и она кидает нежные, тигриные взгляды на это доказательство его любви к ней. Победитель сидит, жует бетель и самодовольно прислушивается к тихому шуму крови, капающей из перерезанных артерий. Временами он оскаливает зубы и хрюкает, точно носорог,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что должно означать смех,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при мысли о том, что похолодевшее, обезглавленное тело, составляющее придаток к нынешнему украшению его хижины, становится добычей коршунов, которые кружатся над лесными дебрями Минданао.</w:t>
      </w:r>
    </w:p>
    <w:p w14:paraId="0EA5175F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Воистину, меня прельщала веселая жизнь охотника за человеческими головами. Он свел искусство и философию к простейшему жизненному кодексу. Отрубить голову врага, положить ее в корзину у входа в свой замок и смотреть, как она лежит там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 xml:space="preserve">— точно безжизненная вещь, лишенная могущества, всякой хитрости и возможности повредить... Да есть ли лучший способ разрушить коварные планы </w:t>
      </w:r>
      <w:r w:rsidRPr="00127C4E">
        <w:rPr>
          <w:rFonts w:ascii="Verdana" w:hAnsi="Verdana"/>
          <w:color w:val="000000"/>
          <w:sz w:val="20"/>
          <w:lang w:val="ru-RU"/>
        </w:rPr>
        <w:lastRenderedPageBreak/>
        <w:t>этого врага, опровергнуть все его доводы и доказать свое превосходство над его мудростью и ловкостью?</w:t>
      </w:r>
    </w:p>
    <w:p w14:paraId="6E7E50D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Капитаном судна, на котором я возвращался домой, был некий швед, которому часто взбредали на ум разные фантазии; на сей раз он вздумал изменить свой курс; он высадил меня, выразив мне при этом свое искреннее сочувствие, в маленьком городке, на тихоокеанском берегу, в одной из республик Центральной Америки, на несколько сот миль южнее того порта, куда он взялся меня доставить. Но мне надоели вечное передвижение и экзотические фантазии, и потому я не без удовольствия соскочил на твердый песок городка Мохада, сказав себе, что я здесь найду тот отдых, которого я так жаждал. В конце концов, куда лучше остаться здесь (так я думаю) и прислушиваться к убаюкивающему, успокоительному плеску волн и к шороху ветра в пальмах, чем сидеть на набитом конским волосом диване в родительском доме на Востоке, наполняя желудок смородинным сиропом и домашними печеньями; там вокруг меня будут вечно торчать самые скучные из всех родственников и слушать, развесив уши, мои слюнявые рассказы о колониальных приключениях.</w:t>
      </w:r>
    </w:p>
    <w:p w14:paraId="7EEFD37E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Когда я в первый раз увидал Клоэ Грин, она стояла вся в белом в дверях дома своего отца; это был домик из высушенной глины, крытый черепицей. Она чистила тряпочкой серебряную чашку и казалась жемчужиной на фоне темного бархата. Она кинула мне довольно продолжительный (что было очень лестно), но вместе с тем уничтожающе-неодобрительный взгляд. После этого она вошла в дом, напевая какую-то веселую песенку, чтобы показать, как мало значения она придает моей особе.</w:t>
      </w:r>
    </w:p>
    <w:p w14:paraId="519179F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Это было вполне понятно: дело в том, что доктор Стамфорд (самый легкомысленный из всех врачей на всем протяжении между Джоано и Вальпараисо) и я, мы шли по немощеной улице, описывая зигзаги, да еще фальшиво напевали при этом старый гимн на мотив негритянской песенки. Мы возвращались с завода искусственного льда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единственного места для кутежей во всей Мохаде; мы там играли на бильярде, причем раскупорили немало черных, покрытых белым инеем бутылок, которые мы за шнурки вытаскивали из холодных чанов, где их хранил старик Сандоваль.</w:t>
      </w:r>
    </w:p>
    <w:p w14:paraId="5501CA6E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сразу повернулся к доктору Стамфорду; винные пары у меня мгновенно улетучились, и я был трезв, как сторож, стоящий с булавой у входа в кафедральный собор. В этот миг я понял, что мы не что иное, как свиньи перед бисером.</w:t>
      </w:r>
    </w:p>
    <w:p w14:paraId="40BFD0E7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Ах ты, скотина,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ведь это наполовину твоя вина! А в остальном виновата эта проклятая страна! Лучше бы я уехал в свое родное захолустье и умер бы там после дикой оргии с смородинным сиропом и домашними булками. Тогда бы не было этого позора!</w:t>
      </w:r>
    </w:p>
    <w:p w14:paraId="19BDF9D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Громкий хохот Стамфорда разнесся по пустынной улице.</w:t>
      </w:r>
    </w:p>
    <w:p w14:paraId="2825C73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И ты тоже!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крикнул он.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 один миг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скорее, чем пробку из бутылки вытащить! Н-да, она приятно запечатлевается на сетчатой оболочке глаза. Но смотри, не обожги пальцев! Вся Мохада скажет тебе, что счастливый смертный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это Луис Дево.</w:t>
      </w:r>
    </w:p>
    <w:p w14:paraId="4C57EE8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Это мы еще посмотрим,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Узнаем, действительно ли он счастливый и действительно ли он смертный.</w:t>
      </w:r>
    </w:p>
    <w:p w14:paraId="6466ACAC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решил, не теряя времени, познакомиться с Луисом Дево. Это мне легко удалось: иностранная колония в Мохаде насчитывала не больше десятка членов. Все они ежедневно собирались в некоей полупочтенной гостинице, содержимой каким-то турком. Я решил сблизиться сначала с Дево, а затем уже предстать перед моей «жемчужиной на пороге»; я успел научиться немного тактике войны, и мне было известно, что не следует наносить удара, не произведя разведки сил неприятеля.</w:t>
      </w:r>
    </w:p>
    <w:p w14:paraId="51FB3772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Какое-то мрачное разочарование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 xml:space="preserve">— нечто близкое к панике охватило меня, когда я оценил его преимущества. Он оказался человеком в высшей степени уравновешенным, очаровательным, вполне знакомым со всеми светскими обычаями, чрезвычайно тактичным, крайне любезным и гостеприимным; к тому же, он обладал каким-то особым умением держать себя вежливо и свободно, с примесью небрежного высокомерного сознания своей силы. Я чуть не перешел границы приличий, стараясь вывернуть его наизнанку, чтобы отыскать в нем ту слабую струнку, которую я так жаждал найти. Но я ошибся в своих надеждах. Поневоле я пришел к горькому </w:t>
      </w:r>
      <w:r w:rsidRPr="00127C4E">
        <w:rPr>
          <w:rFonts w:ascii="Verdana" w:hAnsi="Verdana"/>
          <w:color w:val="000000"/>
          <w:sz w:val="20"/>
          <w:lang w:val="ru-RU"/>
        </w:rPr>
        <w:lastRenderedPageBreak/>
        <w:t>сознанию, что Луис Дево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настоящий джентльмен, достойный того, чтобы с ним сразиться не на живот, а на смерть; и я дал себе клятву сделать это. Он был одним из крупных местных негоциантов и занимался экспортом и импортом. Целый день он сидел в своей изысканно обставленной конторе, окруженный произведениями искусства и другими признаками его высокой умственной культуры.</w:t>
      </w:r>
    </w:p>
    <w:p w14:paraId="2D8AFF02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По наружности это был стройный, не особенно высокий человек; его небольшая, красивой формы голова была покрыта густой шапкой темных волос, коротко подстриженных; густую, темную бороду свою он тоже подстригал клинышком. Манеры его можно было считать образцовыми.</w:t>
      </w:r>
    </w:p>
    <w:p w14:paraId="4865CD76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Довольно скоро я стал частым и желанным гостем в доме у Гринов. Свою любовь к кутежам я стряхнул с себя, как пришедший в ветхость плащ. Я начал готовиться к борьбе со всей тщательностью тренирующегося борца и с самопожертвованием брамина.</w:t>
      </w:r>
    </w:p>
    <w:p w14:paraId="04880AA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Что касается Клоэ Грин, то я не стану утомлять вас сонетами, посвященными ее бровям. Это была чудесная, полная женственности девушка, крепкая и здоровая, как ноябрьское яблоко; таинственности в ней было не больше, чем в оконном стекле. У нее были свои забавные маленькие теории, которые она вывела из практики и в которых афоризмы Эпиктета сидели бы как в трико.</w:t>
      </w:r>
    </w:p>
    <w:p w14:paraId="720C5F09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Кто знает, не обладал ли в конце концов этот старый болван мудростью?</w:t>
      </w:r>
    </w:p>
    <w:p w14:paraId="5FA6BDF9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У Клоэ был отец, его преподобие Гомер Грин, и перемежающаяся мамаша, которая иногда, в сумерки, безлично разливала чай. Его преподобие Гомер Грин был весь какой-то шершавый; у него была работа, которой он посвятил всю свою жизнь. Он писал толкование к Библии и дошел до Книги Царств. Так как я, по-видимому, являлся претендентом на руку его дочери, то я и оказался самым подходящим приемником для его авторских излияний. Он так вбил мне в голову родословное древо Израиля, что я иногда громко кричал во сне: «...а Аминадаб роди Радамеса, а Радамес роди Аиду»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и так далее, покуда он не перешел к следующей книге. Я как-то раз высчитал, что толкование его преподобия будет доведено до семи сосудов, о которых упоминается в Апокалипсисе, приблизительно на третий день после их вскрытия.</w:t>
      </w:r>
    </w:p>
    <w:p w14:paraId="1AD2F44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Луис Дево был так же, как и я, частым посетителем и близким другой Гринов. У них я чаще всего и встречался с ним; я никогда в жизни еще не ненавидел более приятного и интересного во всех отношениях человека.</w:t>
      </w:r>
    </w:p>
    <w:p w14:paraId="29F1A36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 счастью или к несчастью, на меня смотрели как на «мальчика». Я был очень моложав; кроме того, у меня, кажется, был трогательный вид бездомного сироты, который всегда действует на материнские чувства, таящиеся в душе у каждой девушки; увы, он также вызывает папаш на разглагольствования и длинные изложения своих проклятых любимых теорий.</w:t>
      </w:r>
    </w:p>
    <w:p w14:paraId="36158F7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Клоэ называла меня «Томми»; она относилась ко мне как сестра и вышучивала все мои попытки ухаживать за ней. С Дево она была куда более сдержанна. Он напоминал героя романа; он мог бы подействовать на ее воображение и на самые глубокие ее чувства, если бы только сумел понравиться ей. Я был ближе, но зато меня не окружал романтический ореол. Передо мной стояла задача завоевать сердце Клоэ всеми средствами, которые дозволены истинному американцу: прямотой, смелостью и ежеминутной готовностью пожертвовать собой ради нее. Вот на что я надеялся, чтобы сломить ту стену дружбы, которая стояла между нами. Я хотел,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если только сумею,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покорить ее при свете дня, не прибегая к помощи лунного света, музыки и всяких годных лишь для иностранцев фокусов.</w:t>
      </w:r>
    </w:p>
    <w:p w14:paraId="742C954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Ничто не указывало, чтобы Клоэ отдала свое сердце кому-либо из нас. Впрочем, она как-то раз намекнула мне на то, что ей нравится в мужчине. Это было безумно интересно, но приложить к практике полученные сведения нельзя было никак. Перед этим я изводил ее в двенадцатый раз перечислением и изложением моих чувств к ней.</w:t>
      </w:r>
    </w:p>
    <w:p w14:paraId="6D688E1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Томми,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сказала она,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я не хотела бы, чтобы человек доказывал свою любовь ко мне тем, что стал бы во главе армии и пошел бы завоевывать соседнее государство, стреляя в людей из пушек. Нет, Томми, для женщины играют роль вовсе не великие подвиги, совершаемые в мире. В те дни, когда рыцари в полном вооружении разъезжали по свету, ища, как бы сразиться с драконом, часто случалось, что сидевший дома паж получал руку прекрасной дамы,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 xml:space="preserve">— и это лишь </w:t>
      </w:r>
      <w:r w:rsidRPr="00127C4E">
        <w:rPr>
          <w:rFonts w:ascii="Verdana" w:hAnsi="Verdana"/>
          <w:color w:val="000000"/>
          <w:sz w:val="20"/>
          <w:lang w:val="ru-RU"/>
        </w:rPr>
        <w:lastRenderedPageBreak/>
        <w:t>потому, что он был тут, под рукой, мог вовремя поднять упавшую перчатку или принести ей плащ, как только становилось свежо. Тот человек, которого я полюблю,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кто бы это ни был,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должен проявить свою любовь в мелочах. Если я хоть раз ему скажу, что я не люблю, когда мой спутник идет слева от меня, он не должен уже это забывать. Он должен также помнить, что я ненавижу яркие галстуки; что я предпочитаю сидеть спиной к свету; что я люблю засахаренные фиалки; что со мной нельзя разговаривать, когда я любуюсь отражением лунного света в воде, и что мне очень, очень часто хочется фиников с начинкой из грецких орехов.</w:t>
      </w:r>
    </w:p>
    <w:p w14:paraId="5F206145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Это пустяки,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 нахмурив брови.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Любой хорошо вышколенный слуга окажется на высоте положения.</w:t>
      </w:r>
    </w:p>
    <w:p w14:paraId="78408E92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Он должен также,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продолжала Клоэ,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напоминать мне, что я хочу,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 тех случаях, когда я сама не знаю, чего я хочу.</w:t>
      </w:r>
    </w:p>
    <w:p w14:paraId="5FAA769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Вы уже начинаете повышать свои требования,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По-видимому, вам нужен первоклассный ясновидящий.</w:t>
      </w:r>
    </w:p>
    <w:p w14:paraId="2993788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А если я говорю, что умираю от желания послушать сонату Бетховена, и при этом топаю ногой, он должен по этим признакам понять, что моя душа жаждет соленого миндаля; и он должен иметь наготове коробку миндаля в соли в кармане.</w:t>
      </w:r>
    </w:p>
    <w:p w14:paraId="1982F94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Ну,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говорю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теперь я совсем стал в тупик Не могу понять, кем должна быть эта родственная вам душа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импресарио или кондитером?</w:t>
      </w:r>
    </w:p>
    <w:p w14:paraId="50A201C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Клоэ сверкнула своей жемчужной улыбкой.</w:t>
      </w:r>
    </w:p>
    <w:p w14:paraId="722AA866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Сочтите почти половину моих слов за шутку,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продолжала она.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Но не относитесь слишком легко к мелочам, милый мальчик. Будьте рыцарем без страха и упрека, если вы не можете иначе, но пусть это никому не бросается в глаза. Большинство женщин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лишь большие дети, а большинство мужчин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лишь малые ребята. Старайтесь нам понравиться, но не пытайтесь подавлять нас. Если нам нужен герой, то мы сумеем превратить в него даже скромного кондитера, когда он в третий раз поймает на лету носовой платок, который мы уроним.</w:t>
      </w:r>
    </w:p>
    <w:p w14:paraId="698B35F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 этот вечер у меня сделался приступ злокачественной малярии. Это нечто вроде тропической лихорадки с разными ухищрениями и усовершенствованиями. Температура у больного вскакивает, забирается высоко-высоко, выше сорока, и сидит себе там, «лихорадочно» подсмеиваясь над хинным деревом и препаратами из угольного дегтя. Злокачественная малярия относится к области элементарной математики, а не медицины. Формула ее весьма проста: жизненная энергия + желание выжить + продолжительность болезни = результату.</w:t>
      </w:r>
    </w:p>
    <w:p w14:paraId="1CA2D1C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улегся в постель в своей маленькой, крытой соломой хижине из двух комнат, где я так удобно устроился, и послал за ромом. Ром был вовсе не для меня. В пьяном виде Стамфорд был лучшим врачом на всем пространстве между Кордильерами и Тихим океаном. Он пришел, сел у моей кровати и начал поглощать ром, чтобы привести себя в соответствующее состояние.</w:t>
      </w:r>
    </w:p>
    <w:p w14:paraId="2D57635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Мальчик мой,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невинная лилия моя, вернувшийся на путь истины Ромео, лекарства тебе не помогут. Но я дам тебе хины: она горькая и потому возбудит в тебе ненависть и злобу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два возбуждающих средства, которые повысят на десять процентов твои шансы на выздоровление. Ты крепок, как молодой бычок, и ты поправишься, если только лихорадка не нанесет тебе какого-нибудь удара врасплох.</w:t>
      </w:r>
    </w:p>
    <w:p w14:paraId="0C8BC1F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 течение двух недель я лежал на спине и чувствовал себя как индусская вдова на пылающем погребальном костре. Старая Атаска, неученая сиделка-индианка, торчала у дверей как окаменелое олицетворение идеи «И к чему все это?». Она добросовестно исполняла свои обязанности, которые состояли преимущественно в одном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следить за тем, чтобы время протекало правильно и чтобы колеса его ни за что не задевали. Иногда я воображал, что все еще нахожусь на Филиппинах или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еще хуже,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что я соскальзываю с набитого конским волосом дивана в моем родном захолустье.</w:t>
      </w:r>
    </w:p>
    <w:p w14:paraId="689D497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 один прекрасный день я приказал Атаске исчезнуть, а сам встал и тщательно оделся. Я измерил температуру и не без удовольствия увидел, что у меня 104°</w:t>
      </w:r>
      <w:r w:rsidRPr="00127C4E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127C4E">
        <w:rPr>
          <w:rFonts w:ascii="Verdana" w:hAnsi="Verdana"/>
          <w:color w:val="000000"/>
          <w:sz w:val="20"/>
          <w:lang w:val="ru-RU"/>
        </w:rPr>
        <w:t xml:space="preserve">. Я с большим вниманием совершил свой туалет; галстук я заботливо выбрал темного, не </w:t>
      </w:r>
      <w:r w:rsidRPr="00127C4E">
        <w:rPr>
          <w:rFonts w:ascii="Verdana" w:hAnsi="Verdana"/>
          <w:color w:val="000000"/>
          <w:sz w:val="20"/>
          <w:lang w:val="ru-RU"/>
        </w:rPr>
        <w:lastRenderedPageBreak/>
        <w:t>кричащего оттенка. Зеркало сказало мне, что я выгляжу неплохо, несмотря на болезнь. Лихорадка придавала блеск моим глазам; щеки и тело порозовели. И вдруг, пока я стоял и глядел на свое изображение, я вспомнил про Клоэ Грин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про то, что прошел целый миллион эонов с тех пор, как я с ней виделся; вспомнил я и про Луиса Дево и про то, сколько времени он выиграл,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и краска то исчезала, то появлялась у меня на лице.</w:t>
      </w:r>
    </w:p>
    <w:p w14:paraId="75185C87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направился прямо к дому Гринов. Мне казалось, что я не иду, а, скорее, плыву: я еле чувствовал землю под ногами. Я даже решил, что злокачественная малярия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очень хорошая вещь, если она может придать человеку столько силы.</w:t>
      </w:r>
    </w:p>
    <w:p w14:paraId="42A2A26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Клоэ и Луис Дево сидели перед домом, под тентом. Она вскочила и протянула мне обе руки.</w:t>
      </w:r>
    </w:p>
    <w:p w14:paraId="743C161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Ах, как я рада, как я рада, что вы опять стали выходить!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воскликнула она, и слова ее казались мне жемчужинами, нанизанными в фразу.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Вы поправились, Томми,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или вам лучше, разумеется? Я хотела зайти навестить вас, но меня не пускали.</w:t>
      </w:r>
    </w:p>
    <w:p w14:paraId="40293D3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О да,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небрежно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это был пустяк. Маленькая лихорадка. Как видите, я уже выхожу.</w:t>
      </w:r>
    </w:p>
    <w:p w14:paraId="091D2E96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Мы посидели втроем и разговаривали с полчаса. Вдруг Клоэ устремила вдаль, на океан, жалобный, полный тоски, взгляд. Я видел, что в ее синих, как море, глазах светится глубокая, безумная жажда чего-то. Дево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черт бы его побрал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тоже заметил это.</w:t>
      </w:r>
    </w:p>
    <w:p w14:paraId="3F90E34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В чем дело?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спросили мы одновременно.</w:t>
      </w:r>
    </w:p>
    <w:p w14:paraId="346C93EE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Пудинг из кокосовых орехов!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жалобно сказала Клоэ.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Мне давно хочется его, целых два дня, страшно хочется! Это уж не желание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это превратилось в навязчивую мысль.</w:t>
      </w:r>
    </w:p>
    <w:p w14:paraId="4473E99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Сезон кокосовых орехов прошел,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Дево этим своим голосом, который придавал жгучий интерес самым обыкновенным его словам.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Я думаю, что в Мохаде вряд ли найдется сейчас хоть один. Туземцы употребляют их, только когда они еще зеленые и молоко свежее. Все спелые орехи они продают на пароходы.</w:t>
      </w:r>
    </w:p>
    <w:p w14:paraId="2DD49D9F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А нельзя ли заменить пудинг омаром или кроликом по-уэльски?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спросил я с идиотски-любезным видом человека, только что перенесшего злокачественную малярию.</w:t>
      </w:r>
    </w:p>
    <w:p w14:paraId="50AFA1D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Клоэ чуть было не сделала недовольной гримасы, но у нее был такой хороший характер и такой очаровательный профиль, что гримаса так и не вышла.</w:t>
      </w:r>
    </w:p>
    <w:p w14:paraId="7CE0C77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Его преподобие Гомер Грин просунул в дверь свое отороченное горностаем лицо и присоединил свое толкование к нашей беседе.</w:t>
      </w:r>
    </w:p>
    <w:p w14:paraId="56500A1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Иногда бывает,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что можно найти сухие орехи у старика Кампоса в маленькой лавочке на горе. Но было бы лучше, дочь моя, если бы ты сдерживала столь необычайные желания и с благодарностью принимала бы ту пищу, которую Господь посылает нам каждый день.</w:t>
      </w:r>
    </w:p>
    <w:p w14:paraId="579F547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Чушь!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</w:p>
    <w:p w14:paraId="16774F37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Как вы сказали?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резко спросил его преподобие.</w:t>
      </w:r>
    </w:p>
    <w:p w14:paraId="7A26B47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Я говорю, сушь страшная... дождя давно не было,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Может быть,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продолжал я заботливо,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кокосовый орех можно заменить грецкими орехами в пикулях или фрикасе из венгерских орешков?</w:t>
      </w:r>
    </w:p>
    <w:p w14:paraId="39E7128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Все посмотрели на меня: на лицах отразилось некоторое удивление.</w:t>
      </w:r>
    </w:p>
    <w:p w14:paraId="70BD9256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Луис Дево встал и начал прощаться. Я следил за ним глазами, покуда он шел до угла своей медленной и величественной походкой. Вот он повернул за угол: ему нужно было пойти к себе, в свои обширные склады и магазины. Клоэ извинилась передо мной и вошла в дом; ей нужно было распорядиться насчет кое-каких мелочей для обеда, который всегда бывал у Гринов в семь часов. Она была великолепной хозяйкой. Я уже пробовал ее пудинги и хлеб и был в восторге от них.</w:t>
      </w:r>
    </w:p>
    <w:p w14:paraId="33A3E547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 xml:space="preserve">Когда все ушли, я как-то случайно повернул голову и увидел корзину, сплетенную из зеленых ивовых ветвей, висевшую на гвоздике на косяке дверей. И вдруг на меня нахлынули воспоминания об охотниках за человеческими головами, и с такой силой, что в моих горевших от жара висках громко застучала кровь. Да, я вспомнил про этих свирепых, безжалостных карликов, которые никогда не показывались, но тайное присутствие которых вселяло ужас и бросало вас в дрожь в самый жаркий полдень... Время от времени, в зависимости от того, когда заговаривает в нем </w:t>
      </w:r>
      <w:r w:rsidRPr="00127C4E">
        <w:rPr>
          <w:rFonts w:ascii="Verdana" w:hAnsi="Verdana"/>
          <w:color w:val="000000"/>
          <w:sz w:val="20"/>
          <w:lang w:val="ru-RU"/>
        </w:rPr>
        <w:lastRenderedPageBreak/>
        <w:t>честолюбие, тщеславие, скука, любовь или ревность, один из них выползает и бесшумно отправляется по следу, захватив с собой тяжелый нож... И затем он с торжеством возвращается из своей экспедиции, и приносит с собою отделенную от туловища окровавленную голову своей жертвы... темнокожая девица, которой увлекается счастливый охотник, стоит тут же: грудь ее лихорадочно вздымается, и она кидает нежные, тигриные взгляды, на это доказательство его любви к ней...</w:t>
      </w:r>
    </w:p>
    <w:p w14:paraId="319FAE55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потихоньку выбрался от Гринов и пошел к себе в хижину. Я схватил висевший на гвозде мачете</w:t>
      </w:r>
      <w:r w:rsidRPr="00127C4E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127C4E">
        <w:rPr>
          <w:rFonts w:ascii="Verdana" w:hAnsi="Verdana"/>
          <w:color w:val="000000"/>
          <w:sz w:val="20"/>
          <w:lang w:val="ru-RU"/>
        </w:rPr>
        <w:t>, тяжелый, как большой нож мясника, и более острый, чем безопасная бритва. А затем я направился, внутренне смеясь, в великолепно обставленный кабинет месье Луиса Дево, узурпатора моих прав на руку Жемчужины Тихого океана.</w:t>
      </w:r>
    </w:p>
    <w:p w14:paraId="55EFCF0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Дево умел быстро соображать. Когда я открыл дверь в его комнату, он всего раз взглянул на мое лицо, затем на мачете в моей руке и точно испарился куда-то. Я побежал к черному ходу, пинком ноги открыл дверь и увидел, что он с быстротой лани мчится по дороге в лес, опушка которого виднелась ярдах в двухстах. Я тотчас же с криком погнался за ним. Я помню, что мне попадались на пути женщины и дети; они орали и кидались в сторону.</w:t>
      </w:r>
    </w:p>
    <w:p w14:paraId="6BE69C8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Дево бежал быстро, но я был сильнее его. Не успели мы пробежать около мили, как я почти настиг его. Он ловко увильнул от меня и кинулся в овраг, который переходил в небольшое ущелье. Я бросился туда за ним, ломая ветви, и не прошло и пяти минут, как я загнал его в угол, образуемый двумя отвесными скалами. Тут его инстинкт самосохранения придал ему смелости; так случается нередко и с затравленным зверем. Он повернулся ко мне, совершенно спокойный, с искаженной улыбкой на лице.</w:t>
      </w:r>
    </w:p>
    <w:p w14:paraId="090EF3F5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Ну, Рэберн,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он. Он сделал такое ужасное усилие, чтобы говорить непринужденно, что я весьма невежливо и грубо расхохотался ему в лицо.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Да ну же, Рэберн,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бросим эту ерунду. Конечно, я знаю, что виновата ваша болезнь и что вы не в своем уме; но возьмите же себя в руки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отдайте мне этот дурацкий нож Давайте, вернемся домой и переговорим обо всем.</w:t>
      </w:r>
    </w:p>
    <w:p w14:paraId="1DB1B17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Я вернусь,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 вашей головой. Посмотрим, как она будет разглагольствовать, лежа в корзине у дверей.</w:t>
      </w:r>
    </w:p>
    <w:p w14:paraId="44F28D5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Да бросьте,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начал он меня уговаривать,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я вовсе не такого дурного мнения о вас и не могу допустить, что вы валяете дурака. Но даже причудам спятившего от лихорадки идиота должен быть предел. Что это за чушь про головы да про корзины? Возьмите себя в руки и бросьте эту дурацкую тяпку для тростника. Ну, что подумает о вас мисс Грин?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он, стараясь ласково уговорить и умаслить меня, точно капризного ребенка.</w:t>
      </w:r>
    </w:p>
    <w:p w14:paraId="2825B57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Слушайте,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наконец-то вы верно попали. Что она обо мне подумает? Слушайте!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повторил я.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Есть женщины,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которые смотрят на диваны с конским волосом и на смородинный сироп, как на дрянь. Для них даже размеренные модуляции ваших тщательно подстриженных речей звучат точно падение гнилых слив ночью с дерева. Это те девушки, которые ходят взад и вперед по деревне, презирая пустые корзинки, висящие у дверей молодых людей, которые хотят пленить их сердце. Сейчас ждет,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одна из таких девушек. Только дурак старается прельстить женщину тем, что ноет у нее на пороге или исполняет все ее капризы, как лакей. Все они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дочери Иродиады! Чтобы пленить их, нужно собственноручно положить к их ногам голову. А теперь, Луис Дево, подставьте шею. Не будьте трусом. Довольно с вас того, что вы болтун, годный лишь для дамской гостиной.</w:t>
      </w:r>
    </w:p>
    <w:p w14:paraId="49AECB0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Ну, ну, перестаньте, Рэберн,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 страхе сказал Дево.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Ведь вы узнаете меня, не правда ли?</w:t>
      </w:r>
    </w:p>
    <w:p w14:paraId="51AEB11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О да!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Я узнаю вас. Я узнаю вас. Я узнаю вас. Но корзинка пуста. И старики, и молодежь, и темнокожие девушки, и те, что белы, как жемчужины,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все ходят по деревне и видят, что она пуста. Станете ли вы сейчас на колени, или же мне придется с вами бороться? Непохоже это на вас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вы ведь не любите ничего грубого и неприличного. Но корзинка ждет вашей головы.</w:t>
      </w:r>
    </w:p>
    <w:p w14:paraId="35CD97E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lastRenderedPageBreak/>
        <w:t>Тут он совсем обезумел. Мне пришлось ловить его: он попытался проскочить мимо меня, точно испуганный заяц. Я бросил его на землю и поставил ногу к нему на грудь; но он начал извиваться, точно червяк, хотя я несколько раз взывал к его чувству приличия и доказывал ему, что его долг по отношению к самому себе как к джентльмену обязывает его не поднимать скандала.</w:t>
      </w:r>
    </w:p>
    <w:p w14:paraId="2B484D42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Но наконец я улучил минуту и занес свой мачете.</w:t>
      </w:r>
    </w:p>
    <w:p w14:paraId="0FC8B180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Работа оказалась трудной. Он бился, как цыпленок, пока я наносил ему удары: пришлось хватить его раз шесть-семь по шее, раньше чем отлетела голова; но наконец он затих. Я увязал его голову в свой носовой платок. Глаза его три раза открывались и закрывались, пока я прошел шагов сто. Я был весь красный от стекающей крови, но не все ли это было равно. Я с наслаждением щупал короткие густые темные волосы и тщательно подстриженную бороду.</w:t>
      </w:r>
    </w:p>
    <w:p w14:paraId="214E2AC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дошел до дома Гринов и швырнул голову Луиса Дево в корзину, все еще висевшую на гвозде у дверей. Затем я сел на кресло под тентом и стал ждать. До захода солнца оставалось часа два. Клоэ вышла. Она, видимо, удивилась.</w:t>
      </w:r>
    </w:p>
    <w:p w14:paraId="4ECC05BC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Где это вы были, Томми?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спросила она.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Вас тут не было, когда я недавно выходила сюда.</w:t>
      </w:r>
    </w:p>
    <w:p w14:paraId="0404D74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Загляните в корзинку,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я, вставая.</w:t>
      </w:r>
    </w:p>
    <w:p w14:paraId="48C3EB2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Она посмотрела и испустила легкий крик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крик восторга, как я с удовольствием заметил.</w:t>
      </w:r>
    </w:p>
    <w:p w14:paraId="1F20222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Ох, Томми!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сказала она.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Ведь я именно этого-то от вас и хотела! Немножко течет эта штука, но это неважно. Разве я вам не говорила? Мелочи играют большую роль. И вы вспомнили!</w:t>
      </w:r>
    </w:p>
    <w:p w14:paraId="2ECA67B1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Мелочи! А ведь она держала в своем белом переднике окровавленную голову Луиса Дево. Струйки красной жидкости расплывались у ней на переднике, и капли стекали на пол. Лицо у нее было веселое, полное нежности.</w:t>
      </w:r>
    </w:p>
    <w:p w14:paraId="25F8B603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«Мелочи, нечего сказать,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подумал я еще раз,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Филиппинские дикари правы. Вот что любят женщины!»</w:t>
      </w:r>
    </w:p>
    <w:p w14:paraId="516B5A3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Клоэ приблизилась ко мне. Вокруг не было видно ни души. Она взглянула на меня своими синими, как море, глазами; эти глаза выражали теперь то, чего я никогда раньше в них не видел.</w:t>
      </w:r>
    </w:p>
    <w:p w14:paraId="1E70FAFA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Вы заботитесь обо мне,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сказала она.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Вы сами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тот человек, которого я вам описала. Вы думаете о мелочах, а именно мелочи и делают жизнь приятной. Тот, кого я люблю, должен помнить малейшее мое желание и доставлять мне маленькие удовольствия. Он должен принести мне персик в декабре, если я этого захочу,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и я буду любить его до июня. Мне вовсе не нужен рыцарь в латах, который убивает своего соперника или умерщвляет дракона ради меня. Вы мне очень нравитесь, Томми.</w:t>
      </w:r>
    </w:p>
    <w:p w14:paraId="6F58FA1F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Я нагнулся и поцеловал ее. Но тут на лбу у меня выступила испарина, и я почувствовал слабость. С передника Клоэ начали исчезать красные пятна, а голова Луиса Дево превратилась в коричневый высохший кокосовый орех.</w:t>
      </w:r>
    </w:p>
    <w:p w14:paraId="4380650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К обеду будет кокосовый пудинг, Томми, мальчик,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весело сказала Клоэ.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Вы непременно должны прийти. А теперь мне нужно на кухню.</w:t>
      </w:r>
    </w:p>
    <w:p w14:paraId="2FB0C1CB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Она грациозно вспорхнула и исчезла.</w:t>
      </w:r>
    </w:p>
    <w:p w14:paraId="2B075314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Доктор Стамфорд торопливо приближался. Он схватил мой пульс с таким жестом, точно это была его собственность, которую я у него похитил.</w:t>
      </w:r>
    </w:p>
    <w:p w14:paraId="530AE0EF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Второго такого идиота, как ты, не найти даже за стенами желтого дома!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он, страшно рассердившись.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Почему ты встал с постели? И сколько глупостей ты тут натворил! Ничего удивительного, когда у тебя пульс стучит, точно молот!</w:t>
      </w:r>
    </w:p>
    <w:p w14:paraId="63641347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Какие глупости?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</w:p>
    <w:p w14:paraId="11447E8F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За мной послал Дево,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Стамфорд.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Он видел из своего окна, как ты вошел в лавку к старику Кампосу; потом ты погнался за ним на гору, с его собственным ярдом в руках; а затем ты вернулся в лавку, взял оттуда самый большой кокосовый орех и убежал с ним.</w:t>
      </w:r>
    </w:p>
    <w:p w14:paraId="0BB7FFC8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В конце концов, играют роль именно мелочи,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я.</w:t>
      </w:r>
    </w:p>
    <w:p w14:paraId="2CDC483D" w14:textId="77777777" w:rsidR="00444803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t>—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Сейчас для тебя играет роль только постель,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сказал он.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Пойдем со мной сейчас же, иначе я откажусь тебя лечить. Король идиотов этакий!</w:t>
      </w:r>
    </w:p>
    <w:p w14:paraId="68A47FDB" w14:textId="19CC28ED" w:rsidR="00BC52AB" w:rsidRPr="00127C4E" w:rsidRDefault="00444803" w:rsidP="00127C4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27C4E">
        <w:rPr>
          <w:rFonts w:ascii="Verdana" w:hAnsi="Verdana"/>
          <w:color w:val="000000"/>
          <w:sz w:val="20"/>
          <w:lang w:val="ru-RU"/>
        </w:rPr>
        <w:lastRenderedPageBreak/>
        <w:t>Таким образом, я в этот вечер остался без кокосового пудинга; зато я перестал всецело доверять методу дикарей</w:t>
      </w:r>
      <w:r w:rsidRPr="00127C4E">
        <w:rPr>
          <w:rFonts w:ascii="Verdana" w:hAnsi="Verdana"/>
          <w:color w:val="000000"/>
          <w:sz w:val="20"/>
        </w:rPr>
        <w:t> </w:t>
      </w:r>
      <w:r w:rsidRPr="00127C4E">
        <w:rPr>
          <w:rFonts w:ascii="Verdana" w:hAnsi="Verdana"/>
          <w:color w:val="000000"/>
          <w:sz w:val="20"/>
          <w:lang w:val="ru-RU"/>
        </w:rPr>
        <w:t>— охотников за головами. Быть может, темнокожие девушки уже много веков ходят по деревне и грустно глядят на головы, лежащие в корзинах у входа в хижины, и сожалеют о том, что там не лежат совсем иные, менее кровавые трофеи!</w:t>
      </w:r>
    </w:p>
    <w:sectPr w:rsidR="00BC52AB" w:rsidRPr="00127C4E" w:rsidSect="00127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0F83" w14:textId="77777777" w:rsidR="00F21FFD" w:rsidRDefault="00F21FFD" w:rsidP="00444803">
      <w:pPr>
        <w:spacing w:after="0" w:line="240" w:lineRule="auto"/>
      </w:pPr>
      <w:r>
        <w:separator/>
      </w:r>
    </w:p>
  </w:endnote>
  <w:endnote w:type="continuationSeparator" w:id="0">
    <w:p w14:paraId="0D07A7C2" w14:textId="77777777" w:rsidR="00F21FFD" w:rsidRDefault="00F21FFD" w:rsidP="0044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4E674" w14:textId="77777777" w:rsidR="00127C4E" w:rsidRDefault="00127C4E" w:rsidP="00E952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E8E317" w14:textId="77777777" w:rsidR="00127C4E" w:rsidRDefault="00127C4E" w:rsidP="00127C4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84F2F" w14:textId="2C37C7F7" w:rsidR="00127C4E" w:rsidRPr="00127C4E" w:rsidRDefault="00127C4E" w:rsidP="00127C4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27C4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27C4E">
      <w:rPr>
        <w:rStyle w:val="PageNumber"/>
        <w:rFonts w:ascii="Arial" w:hAnsi="Arial" w:cs="Arial"/>
        <w:color w:val="999999"/>
        <w:sz w:val="20"/>
      </w:rPr>
      <w:t>http</w:t>
    </w:r>
    <w:r w:rsidRPr="00127C4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27C4E">
      <w:rPr>
        <w:rStyle w:val="PageNumber"/>
        <w:rFonts w:ascii="Arial" w:hAnsi="Arial" w:cs="Arial"/>
        <w:color w:val="999999"/>
        <w:sz w:val="20"/>
      </w:rPr>
      <w:t>artefact</w:t>
    </w:r>
    <w:r w:rsidRPr="00127C4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27C4E">
      <w:rPr>
        <w:rStyle w:val="PageNumber"/>
        <w:rFonts w:ascii="Arial" w:hAnsi="Arial" w:cs="Arial"/>
        <w:color w:val="999999"/>
        <w:sz w:val="20"/>
      </w:rPr>
      <w:t>lib</w:t>
    </w:r>
    <w:r w:rsidRPr="00127C4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27C4E">
      <w:rPr>
        <w:rStyle w:val="PageNumber"/>
        <w:rFonts w:ascii="Arial" w:hAnsi="Arial" w:cs="Arial"/>
        <w:color w:val="999999"/>
        <w:sz w:val="20"/>
      </w:rPr>
      <w:t>ru</w:t>
    </w:r>
    <w:r w:rsidRPr="00127C4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64160" w14:textId="77777777" w:rsidR="00127C4E" w:rsidRDefault="00127C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7A8CC" w14:textId="77777777" w:rsidR="00F21FFD" w:rsidRDefault="00F21FFD" w:rsidP="00444803">
      <w:pPr>
        <w:spacing w:after="0" w:line="240" w:lineRule="auto"/>
      </w:pPr>
      <w:r>
        <w:separator/>
      </w:r>
    </w:p>
  </w:footnote>
  <w:footnote w:type="continuationSeparator" w:id="0">
    <w:p w14:paraId="75F6A09A" w14:textId="77777777" w:rsidR="00F21FFD" w:rsidRDefault="00F21FFD" w:rsidP="00444803">
      <w:pPr>
        <w:spacing w:after="0" w:line="240" w:lineRule="auto"/>
      </w:pPr>
      <w:r>
        <w:continuationSeparator/>
      </w:r>
    </w:p>
  </w:footnote>
  <w:footnote w:id="1">
    <w:p w14:paraId="484ABAA1" w14:textId="77777777" w:rsidR="00444803" w:rsidRDefault="00444803" w:rsidP="00127C4E">
      <w:pPr>
        <w:pStyle w:val="FootNote"/>
        <w:spacing w:after="60"/>
        <w:ind w:firstLine="0"/>
      </w:pPr>
      <w:r w:rsidRPr="00127C4E">
        <w:rPr>
          <w:vertAlign w:val="superscript"/>
        </w:rPr>
        <w:footnoteRef/>
      </w:r>
      <w:r>
        <w:t xml:space="preserve"> </w:t>
      </w:r>
      <w:r w:rsidRPr="00127C4E">
        <w:rPr>
          <w:rFonts w:ascii="Calibri" w:hAnsi="Calibri" w:cs="Calibri"/>
        </w:rPr>
        <w:t>По термометру Фаренгейта.</w:t>
      </w:r>
    </w:p>
  </w:footnote>
  <w:footnote w:id="2">
    <w:p w14:paraId="75E6849B" w14:textId="77777777" w:rsidR="00444803" w:rsidRDefault="00444803" w:rsidP="00127C4E">
      <w:pPr>
        <w:pStyle w:val="FootNote"/>
        <w:spacing w:after="60"/>
        <w:ind w:firstLine="0"/>
      </w:pPr>
      <w:r w:rsidRPr="00127C4E">
        <w:rPr>
          <w:vertAlign w:val="superscript"/>
        </w:rPr>
        <w:footnoteRef/>
      </w:r>
      <w:r>
        <w:t xml:space="preserve"> </w:t>
      </w:r>
      <w:r w:rsidRPr="00127C4E">
        <w:rPr>
          <w:rFonts w:ascii="Calibri" w:hAnsi="Calibri" w:cs="Calibri"/>
        </w:rPr>
        <w:t>Нож, которым рубят сахарный тростник.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B881" w14:textId="77777777" w:rsidR="00127C4E" w:rsidRDefault="00127C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B27B" w14:textId="09E1A53E" w:rsidR="00127C4E" w:rsidRPr="00127C4E" w:rsidRDefault="00127C4E" w:rsidP="00127C4E">
    <w:pPr>
      <w:pStyle w:val="Header"/>
      <w:rPr>
        <w:rFonts w:ascii="Arial" w:hAnsi="Arial" w:cs="Arial"/>
        <w:color w:val="999999"/>
        <w:sz w:val="20"/>
        <w:lang w:val="ru-RU"/>
      </w:rPr>
    </w:pPr>
    <w:r w:rsidRPr="00127C4E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27C4E">
      <w:rPr>
        <w:rFonts w:ascii="Arial" w:hAnsi="Arial" w:cs="Arial"/>
        <w:color w:val="999999"/>
        <w:sz w:val="20"/>
      </w:rPr>
      <w:t>http</w:t>
    </w:r>
    <w:r w:rsidRPr="00127C4E">
      <w:rPr>
        <w:rFonts w:ascii="Arial" w:hAnsi="Arial" w:cs="Arial"/>
        <w:color w:val="999999"/>
        <w:sz w:val="20"/>
        <w:lang w:val="ru-RU"/>
      </w:rPr>
      <w:t>://</w:t>
    </w:r>
    <w:r w:rsidRPr="00127C4E">
      <w:rPr>
        <w:rFonts w:ascii="Arial" w:hAnsi="Arial" w:cs="Arial"/>
        <w:color w:val="999999"/>
        <w:sz w:val="20"/>
      </w:rPr>
      <w:t>artefact</w:t>
    </w:r>
    <w:r w:rsidRPr="00127C4E">
      <w:rPr>
        <w:rFonts w:ascii="Arial" w:hAnsi="Arial" w:cs="Arial"/>
        <w:color w:val="999999"/>
        <w:sz w:val="20"/>
        <w:lang w:val="ru-RU"/>
      </w:rPr>
      <w:t>.</w:t>
    </w:r>
    <w:r w:rsidRPr="00127C4E">
      <w:rPr>
        <w:rFonts w:ascii="Arial" w:hAnsi="Arial" w:cs="Arial"/>
        <w:color w:val="999999"/>
        <w:sz w:val="20"/>
      </w:rPr>
      <w:t>lib</w:t>
    </w:r>
    <w:r w:rsidRPr="00127C4E">
      <w:rPr>
        <w:rFonts w:ascii="Arial" w:hAnsi="Arial" w:cs="Arial"/>
        <w:color w:val="999999"/>
        <w:sz w:val="20"/>
        <w:lang w:val="ru-RU"/>
      </w:rPr>
      <w:t>.</w:t>
    </w:r>
    <w:r w:rsidRPr="00127C4E">
      <w:rPr>
        <w:rFonts w:ascii="Arial" w:hAnsi="Arial" w:cs="Arial"/>
        <w:color w:val="999999"/>
        <w:sz w:val="20"/>
      </w:rPr>
      <w:t>ru</w:t>
    </w:r>
    <w:r w:rsidRPr="00127C4E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5C63" w14:textId="77777777" w:rsidR="00127C4E" w:rsidRDefault="00127C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7C4E"/>
    <w:rsid w:val="0015074B"/>
    <w:rsid w:val="0029639D"/>
    <w:rsid w:val="00326F90"/>
    <w:rsid w:val="00444803"/>
    <w:rsid w:val="006C402C"/>
    <w:rsid w:val="00AA1D8D"/>
    <w:rsid w:val="00AB64DD"/>
    <w:rsid w:val="00B47730"/>
    <w:rsid w:val="00BC52AB"/>
    <w:rsid w:val="00CB0664"/>
    <w:rsid w:val="00F21FF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3D6AD7B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ootNote">
    <w:name w:val="FootNote"/>
    <w:next w:val="Normal"/>
    <w:uiPriority w:val="99"/>
    <w:rsid w:val="00444803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2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4391</Words>
  <Characters>23494</Characters>
  <Application>Microsoft Office Word</Application>
  <DocSecurity>0</DocSecurity>
  <Lines>419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27777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Охотник за головами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2025-05-09T00:00:00Z</dcterms:modified>
  <cp:category/>
</cp:coreProperties>
</file>