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8FCA" w14:textId="77777777" w:rsidR="003C1ECA" w:rsidRPr="007F2B60" w:rsidRDefault="003C1ECA" w:rsidP="007F2B60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7F2B60">
        <w:rPr>
          <w:rFonts w:ascii="Verdana" w:hAnsi="Verdana"/>
          <w:color w:val="000000"/>
          <w:sz w:val="32"/>
          <w:lang w:val="ru-RU"/>
        </w:rPr>
        <w:t>Прагматизм чистейшей воды</w:t>
      </w:r>
    </w:p>
    <w:p w14:paraId="1180069C" w14:textId="3D7ADF82" w:rsidR="003C1ECA" w:rsidRPr="007F2B60" w:rsidRDefault="00E76A41" w:rsidP="007F2B6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7F2B60">
        <w:rPr>
          <w:rFonts w:ascii="Verdana" w:hAnsi="Verdana"/>
          <w:color w:val="000000"/>
          <w:sz w:val="24"/>
          <w:lang w:val="ru-RU"/>
        </w:rPr>
        <w:t>О. Генри</w:t>
      </w:r>
    </w:p>
    <w:p w14:paraId="778A5A6C" w14:textId="2DDD52D2" w:rsidR="003C1ECA" w:rsidRPr="007F2B60" w:rsidRDefault="003C1ECA" w:rsidP="007F2B60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Перевод под ред. М.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Лорие</w:t>
      </w:r>
    </w:p>
    <w:p w14:paraId="11BBD394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DB08F6F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Где искать мудрости? Вопрос этот стоит сейчас очень серьезно. Платон и Аристотель, Марк Аврелий и Эзоп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все мудрецы древности так или иначе скомпрометированы. Муравей, столько лет служивший хрестоматийным примером трудолюбия и ума, на поверку оказался суетливым идиотом, непроизводительно растрачивающим труд и время. Просветители из общества Шатоква пропагандируют на своих съездах не культуру, а игру в диаболо. Почтенные старцы пишут восторженные отзывы продавцам средств для ращения волос. В предсказаниях погоды, которые печатают газеты, встречаются опечатки. Университетские профессора превратились в...</w:t>
      </w:r>
    </w:p>
    <w:p w14:paraId="297B77C8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Но воздержимся от личных выпадов.</w:t>
      </w:r>
    </w:p>
    <w:p w14:paraId="00AF0136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Оттого, что мы будем сидеть в классах, рыться в энциклопедиях и в учебниках истории, мы не станем мудрее. «Знание пришло, а мудрость медлит». Мудрость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это роса, которая незаметно просачивается в нас, поит нас и способствует нашему росту. Знание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сильная струя воды, пущенная в нас из пожарного шланга. Она грозит подмыть наши корни.</w:t>
      </w:r>
    </w:p>
    <w:p w14:paraId="54CE2804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Так давайте же лучше набираться мудрости. Если мы что-то знаем, так мы это знаем; но очень часто нам не хватает мудрости, чтобы это осознать, и тогда...</w:t>
      </w:r>
    </w:p>
    <w:p w14:paraId="03E21286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Но перейдем к рассказу.</w:t>
      </w:r>
    </w:p>
    <w:p w14:paraId="12ED614B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Однажды на скамейке маленького городского парка я нашел журнал ценой в десять центов. Столько он, по крайней мере, запросил с меня, когда я опустился на скамью рядом с ним. Журнал был растрепанный, грязный, захватанный, в таких попадаются интересные рассказы. Однако он оказался всего лишь тетрадью для черновых записей.</w:t>
      </w:r>
    </w:p>
    <w:p w14:paraId="37BA4015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Я газетный репортер,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я, чтобы нащупать почву.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Мне поручено написать что-нибудь о жизни тех несчастных, что проводят вечера в этом парке. Могу я вас спросить, чему вы, например, приписываете ваше падение...</w:t>
      </w:r>
    </w:p>
    <w:p w14:paraId="7F392431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Меня прервал смех такой заржавевший и неумелый, что мне стало ясно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он звучит впервые за много дней.</w:t>
      </w:r>
    </w:p>
    <w:p w14:paraId="4E2E5F57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Нет, нет,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он.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Вы не репортер. Репортеры начинают разговор не так. Они притворяются, что сами бродяги, и рассказывают, что только что приехали зайцем из Сент-Луиса. Репортера я узнаю с первого взгляда. Мы, парковые бродяги, приучаемся разбираться в людях. Сидим здесь целыми днями и смотрим на прохожих. Я вам так определю каждого, кто проходит мимо моей скамьи, что вы диву дадитесь.</w:t>
      </w:r>
    </w:p>
    <w:p w14:paraId="640C6A0A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Ну что ж,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Попробуйте. Как вы определите меня?</w:t>
      </w:r>
    </w:p>
    <w:p w14:paraId="4B4CEEE1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Я бы сказал,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начал знаток человеческой природы после непростительной паузы,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что вы, скорее всего, занимаетесь подрядами, а может, служите в магазине или пишете вывески. В парк вы зашли докурить сигару и надеялись извлечь из меня небольшой бесплатный монолог. А впрочем, вы, может быть, штукатур или адвокат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уже темнеет, знаете ли, боюсь сказать точнее. А жена не позволяет вам курить дома.</w:t>
      </w:r>
    </w:p>
    <w:p w14:paraId="61750122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Я мрачно нахмурился.</w:t>
      </w:r>
    </w:p>
    <w:p w14:paraId="60B9558F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Но опять же,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продолжал знаток рода человеческого,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жены у вас, пожалуй, нет.</w:t>
      </w:r>
    </w:p>
    <w:p w14:paraId="4114317B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Нет,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я, беспокойно вставая с места.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Нет, нет, нет. Но будет, клянусь стрелами Купидона. То есть если я...</w:t>
      </w:r>
    </w:p>
    <w:p w14:paraId="3EBB100E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Вероятно, голос мой замер, придушенный неуверенностью и отчаянием.</w:t>
      </w:r>
    </w:p>
    <w:p w14:paraId="2963B0CB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Я вижу, у вас у самого есть в запасе история,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запыленный субъект, и в тоне его мне послышалось нахальство.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Хотите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вот вам обратно ваши десять центов и выкладывайте. Меня тоже интересуют жизненные перипетии тех, кто проводит вечера в этом парке.</w:t>
      </w:r>
    </w:p>
    <w:p w14:paraId="70822F10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 xml:space="preserve">Это меня позабавило. Я посмотрел на своего оборванного соседа с большим интересом. У меня и правда была в запасе своя история. Почему бы и не рассказать ее? Ни с кем из знакомых я об этом не говорил. Я всегда был человеком сдержанным и замкнутым. Виной тому была либо душевная робость, либо чувствительность, а </w:t>
      </w:r>
      <w:r w:rsidRPr="007F2B60">
        <w:rPr>
          <w:rFonts w:ascii="Verdana" w:hAnsi="Verdana"/>
          <w:color w:val="000000"/>
          <w:sz w:val="20"/>
          <w:lang w:val="ru-RU"/>
        </w:rPr>
        <w:lastRenderedPageBreak/>
        <w:t>может, и то и другое. Я даже улыбнулся про себя, ощутив непонятное желание довериться этому незнакомому бродяге.</w:t>
      </w:r>
    </w:p>
    <w:p w14:paraId="4D54786A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Джек,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представился я.</w:t>
      </w:r>
    </w:p>
    <w:p w14:paraId="3C9C613C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Мак,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представился он.</w:t>
      </w:r>
    </w:p>
    <w:p w14:paraId="564B15C2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Мак,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я вам все расскажу.</w:t>
      </w:r>
    </w:p>
    <w:p w14:paraId="198EA0F3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Десять центов желаете получить авансом?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0FC14C38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Я протянул ему доллар.</w:t>
      </w:r>
    </w:p>
    <w:p w14:paraId="0595ADD4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Те десять центов,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пошли в счет гонорара за вашу историю.</w:t>
      </w:r>
    </w:p>
    <w:p w14:paraId="5A3A5B4E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Не в бровь, а в глаз,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0BCDAF82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И, как это ни покажется невероятным влюбленным всего мира, которые поверяют свои горести только ночному ветру и полной луне, я открыл свою тайну этому оборванцу, менее всего, казалось бы, способному мне посочувствовать.</w:t>
      </w:r>
    </w:p>
    <w:p w14:paraId="6CD2BE7A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Я рассказал ему, что обожаю Милдред Телфэр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что это длится уже много дней, недель, месяцев. Рассказал о своем отчаянии, о мучительных днях и бессонных ночах, об угасающих надеждах и душевном смятении. Я даже описал этому ночному бродяге ее красоту, и царственную повадку, и уважение, которым она пользуется в обществе как старшая дочь старинного родовитого семейства, перед чьей гордостью бледнеет бахвальство миллионеров.</w:t>
      </w:r>
    </w:p>
    <w:p w14:paraId="6BE24D9F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Так чего ж вы зеваете?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спросил Мак, возвращая меня на землю.</w:t>
      </w:r>
    </w:p>
    <w:p w14:paraId="63C8BDFA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Я объяснил ему, что я небогат, что доход мой так ничтожен, а страх так велик, что я не решаюсь даже заикнуться ей о своей любви. Я сказал, что при ней могу только краснеть и заикаться, а она смотрит на меня с волшебной, с ума сводящей насмешливой улыбкой.</w:t>
      </w:r>
    </w:p>
    <w:p w14:paraId="272D0B58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Она, выходит, вроде как профессионалка?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спросил Мак.</w:t>
      </w:r>
    </w:p>
    <w:p w14:paraId="0618FB8D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Семейство Телфэр...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начал я заносчиво.</w:t>
      </w:r>
    </w:p>
    <w:p w14:paraId="0776F5C4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Я это в рассуждении ее красоты,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объяснил он.</w:t>
      </w:r>
    </w:p>
    <w:p w14:paraId="79BF13C0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Многие заслуженно ею восхищаются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ответил я осторожно.</w:t>
      </w:r>
    </w:p>
    <w:p w14:paraId="3265ABC1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Сестры у нее есть?</w:t>
      </w:r>
    </w:p>
    <w:p w14:paraId="017AE076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Есть одна.</w:t>
      </w:r>
    </w:p>
    <w:p w14:paraId="6201BE12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А еще знакомые девушки у вас есть?</w:t>
      </w:r>
    </w:p>
    <w:p w14:paraId="77E5A303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Ну конечно,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ответил я.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Много и еще несколько.</w:t>
      </w:r>
    </w:p>
    <w:p w14:paraId="3FAB93AA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Так вот,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продолжал он.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 другими девицами вы обращаться умеете? Ну там, строить им глазки, а когда и потрепать по щечке и ущипнуть? В общем, вы меня понимаете. А робость нападает на вас только с ней, с этой профессиональной красавицей, так?</w:t>
      </w:r>
    </w:p>
    <w:p w14:paraId="344CB80D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Вы, пожалуй, довольно верно обрисовали положение вещей,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согласился я.</w:t>
      </w:r>
    </w:p>
    <w:p w14:paraId="7E3D95A6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Так я и думал,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Мак угрюмо.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Вот и со мной так же было. Я вам расскажу.</w:t>
      </w:r>
    </w:p>
    <w:p w14:paraId="1BA2F3B9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Я возмутился, но не подал виду. Что значат переживания этого бродяги, да и кого бы то ни было по сравнению с моими? Кроме того, я ему дал доллар и десять центов.</w:t>
      </w:r>
    </w:p>
    <w:p w14:paraId="556CC1C5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Попробуйте мои мускулы,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неожиданно сказал мой собеседник, напружинив руку.</w:t>
      </w:r>
    </w:p>
    <w:p w14:paraId="485279EF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Я машинально послушался. На тренировках в гимнастическом зале к вам постоянно обращаются с такой просьбой. Рука его оказалась твердой, как чугун.</w:t>
      </w:r>
    </w:p>
    <w:p w14:paraId="1F1C97B9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Четыре года тому назад,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Мак,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я мог уложить любого человека в Нью-Йорке, который не числился в профессиональных боксерах. Ваш случай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точная копия с моего. Я родился в Вест-Сайде, между Тридцатой улицей и Сороковой, номер дома я вам не скажу. Уже в десять лет я был отчаянным драчуном, а когда мне стукнуло двадцать, ни один любитель в городе не мог выдержать со мной и четырех раундов. Честное слово. Вы Билла Мак-Карти знаете? Нет? Он устраивал матчи для некоторых шикарных клубов. Так вот, я нокаутировал всех, с кем он меня сводил. Я был средневесом, но мог, если нужно, сбросить до полусреднего. Я боксировал по всему Вест-Сайду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на любительских состязаниях, бенефисах и частных встречах, и никому не удавалось меня победить.</w:t>
      </w:r>
    </w:p>
    <w:p w14:paraId="26F55C24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 xml:space="preserve">Но представьте себе, в первый же раз, как я выступил против профессионала, я превратился в вареного рака. Сам не знаю, как это получилось, но только я струсил. Наверно, у меня слишком богатое воображение. Вся эта обстановка и публичность подействовала, нервы сдали. На ринге я не выиграл ни одной встречи. Всякие легковесы, всякий сброд записывались у моего менеджера, а потом подходили ко </w:t>
      </w:r>
      <w:r w:rsidRPr="007F2B60">
        <w:rPr>
          <w:rFonts w:ascii="Verdana" w:hAnsi="Verdana"/>
          <w:color w:val="000000"/>
          <w:sz w:val="20"/>
          <w:lang w:val="ru-RU"/>
        </w:rPr>
        <w:lastRenderedPageBreak/>
        <w:t>мне, хлопали легонько по руке и смотрели, как я валюсь наземь. Стоило мне увидеть публику и кучу людей во фраках в первых рядах, а на ринг выходил профессионал, как я становился слабее имбирного пива.</w:t>
      </w:r>
    </w:p>
    <w:p w14:paraId="2DDC92F1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Понятно, на меня скоро перестали ставить и меня перестали выпускать против профессионалов, да и против порядочных любителей тоже. Но при этом, заметьте, я был не хуже большинства боксеров, и профессиональных и прочих. Губило меня это чувство оцепенения, омертвения какого-то, которое меня охватывало при виде противника-специалиста.</w:t>
      </w:r>
    </w:p>
    <w:p w14:paraId="01FDF46E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Так вот, сэр, когда я бросил это дело, меня стало тянуть к нему еще сильнее. Я ходил по городу и тузил частных лиц и всяких непрофессионалов просто для удовольствия. Я лупил фараонов в темных переулках, трамвайных кондукторов, извозчиков и ломовиков,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затевал ссору и лупил. Какого бы они ни были роста или веса, знали или не знали приемы,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я со всеми справлялся. Будь у меня на ринге та уверенность, с какой я действовал на улице, мой галстук был бы сейчас заколот булавкой с жемчугом, а носки на мне были бы шелковые, цвета гелиотроп.</w:t>
      </w:r>
    </w:p>
    <w:p w14:paraId="0696E161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Как-то вечером шел я по Бауэри, думал о разных разностях, а навстречу мне компания гуляк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в трущобы их понесло, поглядеть, как там люди живут. Было их человек шесть или семь, все во фраках и в цилиндрах. Один из них легонько спихнул меня с тротуара. У меня перед тем три дня не было ни одной потасовки. Я только сказал: «С превеликим удовольствием!»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и дал ему по уху.</w:t>
      </w:r>
    </w:p>
    <w:p w14:paraId="6550E94E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Ну и пошло. Этот хлыщ работал так, что и в кинематографе лучше не увидишь. Улица была пустынная, фараона ни одного. Парень был знатоком своего дела, и все же на шестой минуте я его уложил.</w:t>
      </w:r>
    </w:p>
    <w:p w14:paraId="6C134677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Фрачники оттащили его к какому-то крылечку, прислонили и стали обмахивать. А один подошел ко мне и говорит:</w:t>
      </w:r>
    </w:p>
    <w:p w14:paraId="3A833ECA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Молодой человек, вы знаете, что вы сделали?</w:t>
      </w:r>
    </w:p>
    <w:p w14:paraId="580C9317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А, бросьте,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говорю,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ничего я не сделал, просто пощекотал немножко вашего приятеля. Везите его домой в университет, да скажите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пусть не валяет дурака, не изучает социологию где не надо.</w:t>
      </w:r>
    </w:p>
    <w:p w14:paraId="7573ACAC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Милейший,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говорит он,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я не знаю, кто вы такой, но очень хотел бы узнать. Ведь вы нокаутировали Редди Бернса, чемпиона мира в среднем весе! Он приехал в Нью-Йорк только вчера вечером, договориться о встрече с Джимом Джеффрисом. Если вы...</w:t>
      </w:r>
    </w:p>
    <w:p w14:paraId="71B44216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Но когда я очнулся от обморока, оказалось, что я лежу на полу в аптеке, начиненный нашатырным спиртом. Знай я, что это Редди Бернс, я бы спрыгнул в водосточную канаву и прополз мимо него на карачках. Да если б я стоял на ринге и увидел, что он лезет под канат, я бы сквозь землю провалился.</w:t>
      </w:r>
    </w:p>
    <w:p w14:paraId="2B582CB8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Вот что значит воображение,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закончил Мак.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И, как я уже говорил, ваш случай точно такой же. Вам никогда не выиграть. Перед профессионалами вы пасуете. Уж поверьте мне, скамейка в парке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вот чем кончится ваша романтическая история.</w:t>
      </w:r>
    </w:p>
    <w:p w14:paraId="70B869E1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И Мак-пессимист хрипло рассмеялся.</w:t>
      </w:r>
    </w:p>
    <w:p w14:paraId="6DC2D12D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К сожалению, я не вижу здесь аналогии,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 холодно.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 боксом я знаком очень поверхностно.</w:t>
      </w:r>
    </w:p>
    <w:p w14:paraId="65DF8FAD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Оборванец для большей убедительности ткнул меня пальцем в рукав и объяснил свою притчу.</w:t>
      </w:r>
    </w:p>
    <w:p w14:paraId="4C97C214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Каждый из нас,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он несколько даже назидательным тоном,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пялит буркалы на то, что ему нравится. Для вас это девица, с которой вы боитесь объясниться, для меня это была победа на ринге. И вы провалитесь так же, как я.</w:t>
      </w:r>
    </w:p>
    <w:p w14:paraId="74FD581F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Почему это вы думаете, что я провалюсь?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спросил я запальчиво.</w:t>
      </w:r>
    </w:p>
    <w:p w14:paraId="362A9BD1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Потому,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отвечал он,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что вы боитесь выйти на ринг. Не решаетесь схватиться с профессионалом. Что ваш случай, что мой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одно и то же. Вы любитель, а раз так, значит, нечего вам лезть на ринг.</w:t>
      </w:r>
    </w:p>
    <w:p w14:paraId="1BA872D3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Ну, мне пора,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я, вставая, и с подчеркнутым вниманием посмотрел на часы.</w:t>
      </w:r>
    </w:p>
    <w:p w14:paraId="2849D096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Когда я отошел шагов на двадцать, парковый житель закричал мне вслед:</w:t>
      </w:r>
    </w:p>
    <w:p w14:paraId="32D3CC5B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Благодарю за доллар. И за десять центов. Но вы ее не добьетесь. Вы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в классе любителей.</w:t>
      </w:r>
    </w:p>
    <w:p w14:paraId="02538BF0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lastRenderedPageBreak/>
        <w:t>«Так тебе и надо,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 себе.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Не якшайся со всяким сбродом. Нет, какая наглость!»</w:t>
      </w:r>
    </w:p>
    <w:p w14:paraId="5A2C3799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Но пока я шел, слова его все время вертелись у меня в мозгу. Я, кажется, всерьез на него рассердился.</w:t>
      </w:r>
    </w:p>
    <w:p w14:paraId="6D5DD860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Я ему докажу!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пригрозил я вслух.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Докажу, что тоже могу сразиться с Редди Бернсом, даже зная, с кем имею дело.</w:t>
      </w:r>
    </w:p>
    <w:p w14:paraId="4442CC04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Я вбежал в телефонную будку и вызвал особняк Телфэров.</w:t>
      </w:r>
    </w:p>
    <w:p w14:paraId="51999A15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Мне ответил нежный, ласкающий голос. Мне ли было не знать его? Рука моя, державшая трубку, задрожала.</w:t>
      </w:r>
    </w:p>
    <w:p w14:paraId="0CB8EF4C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Это вы?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я, прибегая к дурацкой формуле всех, говорящих по телефону.</w:t>
      </w:r>
    </w:p>
    <w:p w14:paraId="2DC0FE04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Да, это я,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прозвучал в ответ низкий, хорошо поставленный голос, семейный признак всех Телфэров.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А кто говорит?</w:t>
      </w:r>
    </w:p>
    <w:p w14:paraId="5FDDBD43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Это я,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И мне нужно кое-что сообщить вам сейчас же, незамедлительно и без обиняков.</w:t>
      </w:r>
    </w:p>
    <w:p w14:paraId="58B29D10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Ой-ой-ой!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голос.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Так это вы, мистер Арден!</w:t>
      </w:r>
    </w:p>
    <w:p w14:paraId="574053F7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Конечно,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 я,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кто же еще? И давайте ближе к делу.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Последние слова прозвучали грубовато, но я не стал тратить времени на извинения.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Вы, разумеется, знаете, что я вас люблю и пребываю в этом идиотском состоянии уже давно. Довольно с меня этой канители... то есть я хочу сказать, что мне нужен ваш ответ немедленно. Согласны вы выйти за меня замуж? Да или нет? Пожалуйста, не вешайте трубку. Станция, не разъединяйте. Алло, алло! Да или нет?</w:t>
      </w:r>
    </w:p>
    <w:p w14:paraId="59E20CCF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Это был тот самый удар по уху, нанесенный Редди Бернсу. И я услышал ответ.</w:t>
      </w:r>
    </w:p>
    <w:p w14:paraId="5012587C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Да, Фил, конечно, милый. Я не знала, что вы... то есть вы никогда не говорили... ой, приходите, пожалуйста, к нам, не могу я это сказать по телефону. Вы такой нетерпеливый. Но вы приходите, придете?</w:t>
      </w:r>
    </w:p>
    <w:p w14:paraId="6AD96D7A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Приду ли!</w:t>
      </w:r>
    </w:p>
    <w:p w14:paraId="3249D8C2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Я с силой нажал звонок у подъезда Телфэров. Нечто в человеческом образе открыло дверь и загнало меня в гостиную.</w:t>
      </w:r>
    </w:p>
    <w:p w14:paraId="560D52A2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«Ну и ладно,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подумал я, глядя в потолок.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Каждый может чему-нибудь научиться от каждого. Философская система у Мака, во всяком случае, вполне разумная. Сам он не сумел применить ее в жизни, а я ей воспользуюсь. Если хочешь попасть в класс профессионалов, нужно...»</w:t>
      </w:r>
    </w:p>
    <w:p w14:paraId="5827E79E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И тут я перестал думать. Кто-то спускался по лестнице. У меня задрожали колени. Я понял, что испытывал Мак, когда на ринг выходил профессиональный боксер. Я беспомощно огляделся в поисках окна или двери, через которые можно было бы улизнуть. Если бы ко мне приближалась любая другая девушка, я еще мог бы...</w:t>
      </w:r>
    </w:p>
    <w:p w14:paraId="0DED7F47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Но тут дверь отворилась, и вошла Бесс, младшая сестра Милдред. Никогда еще я не замечал, какой это ангел красоты. Она подошла прямо ко мне... и...</w:t>
      </w:r>
    </w:p>
    <w:p w14:paraId="6B388954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Никогда еще я не замечал, какие у Элизабет Телфэр удивительные глаза и волосы.</w:t>
      </w:r>
    </w:p>
    <w:p w14:paraId="72F940BE" w14:textId="77777777" w:rsidR="003C1ECA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—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Фил,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сказала она низким, волнующим голосом всех Телфэров,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почему вы до сих пор молчали? А я все думала, что вам нравится моя сестра</w:t>
      </w:r>
      <w:r w:rsidRPr="007F2B60">
        <w:rPr>
          <w:rFonts w:ascii="Verdana" w:hAnsi="Verdana"/>
          <w:color w:val="000000"/>
          <w:sz w:val="20"/>
        </w:rPr>
        <w:t> </w:t>
      </w:r>
      <w:r w:rsidRPr="007F2B60">
        <w:rPr>
          <w:rFonts w:ascii="Verdana" w:hAnsi="Verdana"/>
          <w:color w:val="000000"/>
          <w:sz w:val="20"/>
          <w:lang w:val="ru-RU"/>
        </w:rPr>
        <w:t>— до той минуты, когда вы позвонили мне по телефону.</w:t>
      </w:r>
    </w:p>
    <w:p w14:paraId="7600C155" w14:textId="5F35A225" w:rsidR="003336BF" w:rsidRPr="007F2B60" w:rsidRDefault="003C1ECA" w:rsidP="007F2B6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F2B60">
        <w:rPr>
          <w:rFonts w:ascii="Verdana" w:hAnsi="Verdana"/>
          <w:color w:val="000000"/>
          <w:sz w:val="20"/>
          <w:lang w:val="ru-RU"/>
        </w:rPr>
        <w:t>Похоже, что мы с Маком навсегда останемся безнадежными любителями. Но если судить по тому, как дело обернулось в моем случае, так лучшего я и не желаю.</w:t>
      </w:r>
    </w:p>
    <w:sectPr w:rsidR="003336BF" w:rsidRPr="007F2B60" w:rsidSect="007F2B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78F23" w14:textId="77777777" w:rsidR="002211AB" w:rsidRDefault="002211AB" w:rsidP="007F2B60">
      <w:pPr>
        <w:spacing w:after="0" w:line="240" w:lineRule="auto"/>
      </w:pPr>
      <w:r>
        <w:separator/>
      </w:r>
    </w:p>
  </w:endnote>
  <w:endnote w:type="continuationSeparator" w:id="0">
    <w:p w14:paraId="4CAAA004" w14:textId="77777777" w:rsidR="002211AB" w:rsidRDefault="002211AB" w:rsidP="007F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20756" w14:textId="77777777" w:rsidR="007F2B60" w:rsidRDefault="007F2B60" w:rsidP="007177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8C89C9" w14:textId="77777777" w:rsidR="007F2B60" w:rsidRDefault="007F2B60" w:rsidP="007F2B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6B69" w14:textId="596B5E91" w:rsidR="007F2B60" w:rsidRPr="007F2B60" w:rsidRDefault="007F2B60" w:rsidP="007F2B60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F2B60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F2B60">
      <w:rPr>
        <w:rStyle w:val="PageNumber"/>
        <w:rFonts w:ascii="Arial" w:hAnsi="Arial" w:cs="Arial"/>
        <w:color w:val="999999"/>
        <w:sz w:val="20"/>
      </w:rPr>
      <w:t>http</w:t>
    </w:r>
    <w:r w:rsidRPr="007F2B60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F2B60">
      <w:rPr>
        <w:rStyle w:val="PageNumber"/>
        <w:rFonts w:ascii="Arial" w:hAnsi="Arial" w:cs="Arial"/>
        <w:color w:val="999999"/>
        <w:sz w:val="20"/>
      </w:rPr>
      <w:t>artefact</w:t>
    </w:r>
    <w:r w:rsidRPr="007F2B6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F2B60">
      <w:rPr>
        <w:rStyle w:val="PageNumber"/>
        <w:rFonts w:ascii="Arial" w:hAnsi="Arial" w:cs="Arial"/>
        <w:color w:val="999999"/>
        <w:sz w:val="20"/>
      </w:rPr>
      <w:t>lib</w:t>
    </w:r>
    <w:r w:rsidRPr="007F2B60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F2B60">
      <w:rPr>
        <w:rStyle w:val="PageNumber"/>
        <w:rFonts w:ascii="Arial" w:hAnsi="Arial" w:cs="Arial"/>
        <w:color w:val="999999"/>
        <w:sz w:val="20"/>
      </w:rPr>
      <w:t>ru</w:t>
    </w:r>
    <w:r w:rsidRPr="007F2B60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07A55" w14:textId="77777777" w:rsidR="007F2B60" w:rsidRDefault="007F2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28919" w14:textId="77777777" w:rsidR="002211AB" w:rsidRDefault="002211AB" w:rsidP="007F2B60">
      <w:pPr>
        <w:spacing w:after="0" w:line="240" w:lineRule="auto"/>
      </w:pPr>
      <w:r>
        <w:separator/>
      </w:r>
    </w:p>
  </w:footnote>
  <w:footnote w:type="continuationSeparator" w:id="0">
    <w:p w14:paraId="1181548C" w14:textId="77777777" w:rsidR="002211AB" w:rsidRDefault="002211AB" w:rsidP="007F2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22CD4" w14:textId="77777777" w:rsidR="007F2B60" w:rsidRDefault="007F2B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E89CA" w14:textId="343BAF6A" w:rsidR="007F2B60" w:rsidRPr="007F2B60" w:rsidRDefault="007F2B60" w:rsidP="007F2B60">
    <w:pPr>
      <w:pStyle w:val="Header"/>
      <w:rPr>
        <w:rFonts w:ascii="Arial" w:hAnsi="Arial" w:cs="Arial"/>
        <w:color w:val="999999"/>
        <w:sz w:val="20"/>
        <w:lang w:val="ru-RU"/>
      </w:rPr>
    </w:pPr>
    <w:r w:rsidRPr="007F2B60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1BE56" w14:textId="77777777" w:rsidR="007F2B60" w:rsidRDefault="007F2B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211AB"/>
    <w:rsid w:val="0029639D"/>
    <w:rsid w:val="00326F90"/>
    <w:rsid w:val="003336BF"/>
    <w:rsid w:val="003C1ECA"/>
    <w:rsid w:val="007F2B60"/>
    <w:rsid w:val="00AA1D8D"/>
    <w:rsid w:val="00B47730"/>
    <w:rsid w:val="00CB0664"/>
    <w:rsid w:val="00E76A4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07C3E3"/>
  <w14:defaultImageDpi w14:val="300"/>
  <w15:docId w15:val="{AA1041A9-FA9F-41C9-827E-31128298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F2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2201</Words>
  <Characters>11516</Characters>
  <Application>Microsoft Office Word</Application>
  <DocSecurity>0</DocSecurity>
  <Lines>225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13614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Прагматизм чистейшей воды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2025-05-09T00:01:00Z</dcterms:modified>
  <cp:category/>
</cp:coreProperties>
</file>