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EC03" w14:textId="77777777" w:rsidR="00287498" w:rsidRPr="00236203" w:rsidRDefault="00287498" w:rsidP="00236203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36203">
        <w:rPr>
          <w:rFonts w:ascii="Verdana" w:hAnsi="Verdana"/>
          <w:color w:val="000000"/>
          <w:sz w:val="32"/>
          <w:lang w:val="ru-RU"/>
        </w:rPr>
        <w:t>Чтиво</w:t>
      </w:r>
    </w:p>
    <w:p w14:paraId="5861F4C6" w14:textId="56C49944" w:rsidR="00287498" w:rsidRPr="00236203" w:rsidRDefault="00B72B7F" w:rsidP="0023620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36203">
        <w:rPr>
          <w:rFonts w:ascii="Verdana" w:hAnsi="Verdana"/>
          <w:color w:val="000000"/>
          <w:sz w:val="24"/>
          <w:lang w:val="ru-RU"/>
        </w:rPr>
        <w:t>О. Генри</w:t>
      </w:r>
    </w:p>
    <w:p w14:paraId="40F826EC" w14:textId="4F38A10A" w:rsidR="00287498" w:rsidRPr="00236203" w:rsidRDefault="00287498" w:rsidP="00236203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Перевод В.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Муравьева</w:t>
      </w:r>
    </w:p>
    <w:p w14:paraId="0AFA0128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40B11B5" w14:textId="77777777" w:rsidR="00287498" w:rsidRPr="00236203" w:rsidRDefault="00287498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236203">
        <w:rPr>
          <w:rFonts w:ascii="Verdana" w:hAnsi="Verdana"/>
          <w:i w:val="0"/>
          <w:iCs w:val="0"/>
          <w:color w:val="000000"/>
          <w:sz w:val="20"/>
        </w:rPr>
        <w:t>I</w:t>
      </w:r>
    </w:p>
    <w:p w14:paraId="27B30CB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FCB38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Как-то прошлым летом поехал я в Питтсбург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ладно, кроме шуток, надо было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поехал.</w:t>
      </w:r>
    </w:p>
    <w:p w14:paraId="6B7F5DF0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В моем пульмане народу вполне хватало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такого самого, какой ездит в пульманах. Большей частью дамы, в кружавчатых платьях бурого шелка на квадратных кокетках, вуалетки с мушками. Они не давали открывать окна. Мужчин тоже не меньше обычного, и по виду их сразу было ясно, что все они куда-нибудь едут и чем-нибудь занимаются. Есть такие знатоки людей: только глянут на соседа в поезде и тут же скажут вам, откуда он, кто таков, почем его покупают и почем, наоборот, продают; я так не умею. Я понимаю про спутника, только если поезд перехватят налетчики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или если мы с ним разом схватимся за последнее чистое полотенце в туалете спального вагона.</w:t>
      </w:r>
    </w:p>
    <w:p w14:paraId="1043A69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Вошел проводник и смахнул кучку сажи с подоконника на мое левое колено. Я застенчиво стряхнул кучку на пол. Стояла жуткая духота. Дама в вуалетке потребовала выключить еще два вентилятора и громко заметила, что мы здесь не в Швейцарии. Я вяло откинулся в кресле номер 7 и почти без любопытства поглядел на узкую, темную, лысоватую макушку, выглядывавшую из-за спинки кресла номер 9.</w:t>
      </w:r>
    </w:p>
    <w:p w14:paraId="0E5BBA9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Вдруг номер 9 швырнул какую-то книжку, и она шлепнулась на пол между креслом и окном: это оказался роман «Дева-роза и Тревельян», боевик сезона. Придира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а может, и ханжа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повернулся с креслом к окну, и я сразу признал в нем Джона 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Пискада из Питтсбурга, коммивояжера по сбыту зеркальных стекол, старого знакомого, с которым не виделся два года.</w:t>
      </w:r>
    </w:p>
    <w:p w14:paraId="701104D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За две минуты мы успели повернуться друг к другу, обменяться рукопожатием и покончить с погодой, конъюнктурой, здоровьем и местожительством. Надо было начинать о политике, но от этого бог уберег.</w:t>
      </w:r>
    </w:p>
    <w:p w14:paraId="57F4C1B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Жаль, что вы не знаете Джона 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Пискада. Он из того теста, которого на героев обычно не хватает. Собой невелик, ухмылка во весь рот, а глазом так и клеится к красному пятнышку на кончике вашего носа. Галстук он какой носил, такой всегда и носил; манжеты на запонках, башмаки на пуговицах. Он тверже и надежнее любого изделия Камбрийского сталепроката; и твердо верит, что как только в Питтсбурге всем велят поставить дымопоглотители, так святой Петр снидет с небес и усядется у начала Смитфилд-стрит, а филиал наверху препоручит младшему персоналу. Верит он еще, что «нашим» зеркальным стеклом только и торговать и что если ты дома, то веди себя прилично и соблюдай что положено. Я сошелся с ним в Городе Ежедневной Ночи и остался в неведении, что он думает про жизнь, любовь, литературу и прочую этику. Мы говорили о том о сем и расходились после бутылки Шато-Марго, тушеной баранины, оладьев, пудинга по-домашнему и кофе («Погоди-ка, эй! молоко отдельно»). Теперь настала пора разобраться с ним толком. А дела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что ж дела!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боссы посовещались, и дела пошли в гору, а сходит он в Коктауне.</w:t>
      </w:r>
    </w:p>
    <w:p w14:paraId="63B785A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84E56D6" w14:textId="77777777" w:rsidR="00236203" w:rsidRDefault="00236203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12905103" w14:textId="587C0165" w:rsidR="00287498" w:rsidRPr="00236203" w:rsidRDefault="00287498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236203">
        <w:rPr>
          <w:rFonts w:ascii="Verdana" w:hAnsi="Verdana"/>
          <w:i w:val="0"/>
          <w:iCs w:val="0"/>
          <w:color w:val="000000"/>
          <w:sz w:val="20"/>
        </w:rPr>
        <w:t>II</w:t>
      </w:r>
    </w:p>
    <w:p w14:paraId="458089AD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F2E846B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Да, кстати,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Пискад, ткнув брошенную книгу правым носком,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вам попадалось какое-нибудь такое чтиво в этом роде? Ну, где герой такой американистый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иногда даже из Чикаго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без ума от принцессы европейских кровей, а она странствует под чужим именем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вот он за ней, как пришитый, аж до самого ее королевства-княжества? Наверняка попадалась, все они как две капли воды. То у них орудует ловкач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вашингтонский репортер, то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Ван Какойтотам из Нью-Йорка, то чикагский хлеботорговец с пятьюдесятью миллионами в кармане. И все они всегда готовы породниться с любыми иностранными монархами, от которых королевы и принцессы ездят к нам попрыгать на плюшевых сиденьях Трансконтинентального экспресса. Зачем бы еще им сюда ехать?</w:t>
      </w:r>
    </w:p>
    <w:p w14:paraId="669ADD27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lastRenderedPageBreak/>
        <w:t>И вот, я говорю, этот хват ударяет за такой сидячей королевной и узнает, кто она есть. Так это вечерком прогуляется с ней по корсо или там штрассе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шпарит на десять страниц. Она ему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что они, мол, неровня, а он в ответ давай звонить, что в Америке все кругом некоронованные принцы. Бери его тары-бары, положи на музыку, потом попробуй без музыки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выйдет как раз песенка Джорджа Коэна.</w:t>
      </w:r>
    </w:p>
    <w:p w14:paraId="5E230AB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Да чего там, хоть одну-то книженцию читали, вот и всюду так же: королевские швейцары-телохранители под руку ему не попадайся, как котят валяет. И фехтовать тоже мастак. Ладно, я вообще-то видел одного из Чикаго: силен был пароходы фрахтовать, но фехтовать, не дай бог, не пробовал. А этот, значит, скок на приступочку королевской там аркады замка Шутценфриценшвайн: рапира в руке так и блещет, а из шести взводов предателей и убийц того самого законного короля сам собой ромштекс получается. Ну там, дуэль-другая с канцлерами, эрцгерцоги опять же австрийские вчетвером норовят королевство под бензоколонку разделать, но куда им против него.</w:t>
      </w:r>
    </w:p>
    <w:p w14:paraId="015FF23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Это ладно, а главное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когда принцессы жених граф Феодор зажал его между мостом и заброшенной часовней и наставил на него пищаль, замахнулся ятаганом и науськал кровожадных сибирских овчарок. Вот где жизнь-то, вот почему роман идет двадцать девятым изданием, прежде чем издатель раскачался выплатить автору аванс.</w:t>
      </w:r>
    </w:p>
    <w:p w14:paraId="58DCF87B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Ну, американцу пальто не жалко, он его на овчарок, по пищали трах кулаком, на ятаган как ятагаркнет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а графу перепадает прямой короткий в левый глаз, с приветом от Малыша Мак-Коя. Конечно, не всегда так сразу, читателю за свои деньги полагается и настоящая драка. Граф на этот случай, оказывается, тоже не дурак подраться, может за себя постоять: но тот его разделывает, как Корбетт Салливана на первенство мира, такой бокс идет, читай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не хочу. А под конец книги маклер с принцессой уединяются под липами в исторической аллейке имени сыра Рокфора. Всё, на этом про любовь кончается, куда ж дальше. Правда, я заметил, что по-настоящему-то до конца ни один автор не доходит. Даже у них, у писателей, не хватает совести посадить этого чикагского ловкача на трон Лангустопотсдама или угощать чистокровную принцессу жареной рыбой с картофельным салатом где-нибудь в итальянской забегаловке на Мичиган-авеню. Ну и как вы на все на это смотрите?</w:t>
      </w:r>
    </w:p>
    <w:p w14:paraId="30357D39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 как сказать, Джон,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ответил я.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Есть ведь пословица: перед любовью все равны.</w:t>
      </w:r>
    </w:p>
    <w:p w14:paraId="0F11C049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Э, нет,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Пискад,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одни равны, другие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не очень, а романы все дрянь. Я, может, и торгую зеркальным стеклом, а в литературе все ж таки слегка понимаю. Это не книжки, а сплошное вранье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вот всякий раз, что я в поезде, на меня прямо кидаются с ними. Незачем, я говорю, нашему брату американцу разводить международную путаницу и якшаться с отжившей заокеанской аристократией. Когда люди на самом деле женятся, они, будьте уверены, подыскивают себе подходящую пару. Простой парень ухаживает за одноклассницей, с которой вместе пел в школьном хоре. Молодые миллионеры обязательно влюбляются в балерин, с которыми сошлись во вкусах на омаров под соусом. Вашингтонские газетчики всегда женятся на вдовах старше их лет на десять, квартирохозяйках с жильцами. А когда красавчик с обложки «Лайфа» едет за границу и долбает там королевства только потому, что он американец не хуже Тафта и слегка обучен гимнастике, то спасибо, сэр, видали мы такие романы. А как они разговаривают, вы только послушайте!</w:t>
      </w:r>
    </w:p>
    <w:p w14:paraId="370A7C6C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Пискад поднял и листнул книжонку.</w:t>
      </w:r>
    </w:p>
    <w:p w14:paraId="2854152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Нет, вы послушайте,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он.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Тревельян крутит мозги принцессе в дальнем конце тюльпановых зарослей. Вот нашел:</w:t>
      </w:r>
    </w:p>
    <w:p w14:paraId="3CBC2B72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«Не говори так, о самый чудный и сладостный, о прелестнейший из цветов земных. Дерзну ли я? Ты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недоступная звезда, осиянная царственным величием, а я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всего-навсего я. Но все же я мужчина, и у меня хватит духу на все. Я не ношу титула, я если и монарх, то некоронованный, но вот моя рука, а вот мой верный меч, которому, может статься, еще суждено избавить Шутценфриценшвайн от предательских пут!»</w:t>
      </w:r>
    </w:p>
    <w:p w14:paraId="19DB89A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Представьте парня из Чикаго с мечом, и он еще вдобавок хочет избавить от пут что-то такое на слух явно вроде свиной тушенки! Да он, наоборот, потребует, чтобы ее как следует обложили пошлиной на ввоз!</w:t>
      </w:r>
    </w:p>
    <w:p w14:paraId="163DCD2D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Я, кажется, понял вас, Джон,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я.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Вы хотите, чтобы авторы не мешали все и всех в одну кучу. Чтобы турецкие паши держались подальше от вермонтских фермеров, английские герцоги от лонг-айлендских рыбаков, итальянские графини от ковбоев из Монтаны, а цинциннатские пивовары от индийских раджей.</w:t>
      </w:r>
    </w:p>
    <w:p w14:paraId="5BF4FF9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А простой деловой народ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от аристократок из высшего света,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дополнил Пискад.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Чушь получается. Спорь не спорь, а люди делятся на разные классы, и всякий ищет не отбиться от своих. И не отбивается. Надо же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ведь тратятся, покупают такие книжонки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сотнями тысяч! Да зачем тебе эти чудеса в решете, каких в жизни не видано и не слыхано!</w:t>
      </w:r>
    </w:p>
    <w:p w14:paraId="60FDAE80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035C97" w14:textId="77777777" w:rsidR="00236203" w:rsidRDefault="00236203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7F1C4741" w14:textId="60660CBB" w:rsidR="00287498" w:rsidRPr="00236203" w:rsidRDefault="00287498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236203">
        <w:rPr>
          <w:rFonts w:ascii="Verdana" w:hAnsi="Verdana"/>
          <w:i w:val="0"/>
          <w:iCs w:val="0"/>
          <w:color w:val="000000"/>
          <w:sz w:val="20"/>
        </w:rPr>
        <w:t>III</w:t>
      </w:r>
    </w:p>
    <w:p w14:paraId="7AE671E2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ABF33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 ладно вам, Джон,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я,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 этих боевиков давно в руки не брал. Почитал бы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может, примерно и согласился бы с вами. Вы лучше о себе расскажите. Как у вас дела идут, что ваша компания?</w:t>
      </w:r>
    </w:p>
    <w:p w14:paraId="609F935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Дай бог всякому,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Пискад, сразу просветлев.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Жалованье два раза прибавили, да еще комиссионные. Купил хорошенький участок по Восточной дороге, домик там построил. На будущий год, глядишь, стану пайщиком. Пусть в президенты выбирают кого хотят, мое дело верное.</w:t>
      </w:r>
    </w:p>
    <w:p w14:paraId="64E59B78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Подругой жизни пока не обзавелись, Джон?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78A436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Как, я вам разве не рассказывал?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 широкой улыбкой изумился Пискад.</w:t>
      </w:r>
    </w:p>
    <w:p w14:paraId="6E47B295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О-го!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я.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Стекло, стало быть, стеклом, а романы крутить тоже время находится?</w:t>
      </w:r>
    </w:p>
    <w:p w14:paraId="4F9AEFD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Нет, нет,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Джон.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Какие там романы! Да я вам расскажу все как было. Года полтора назад сижу я в поезде, еду на юг в Цинциннати, и вдруг вижу напротив девушку, какая до сих пор не попадалась. Ничего такого особенного, знаете, просто то, что доктор прописал. Я вообще-то ухаживать никогда не умел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платочки там, автомобили, марки со значением, штучки на ступенечках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да это все и не по ней. Она сидит читает книгу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вообще тихо занимается своим делом, и как-то мир от этого становится лучше и чище. Я поглядываю на нее запасным краем глаза и вдруг переношусь из пульмана в коттедж с лужайкой и с крылечком в плюще. Заговаривать с ней толку не было, но зеркальное стекло я пока решил побоку.</w:t>
      </w:r>
    </w:p>
    <w:p w14:paraId="05F10DA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Она пересела в Цинциннати и отправилась спальным вагоном в Луисвилль напрямик по косой с петельками. Там она перекомпостировала билет, и дальше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Шелбивилль, Фрэнкфорд, Лексингтон. Вот где началось! Едва за ней угнался. Поезда когда хотели, тогда и приходили и никуда особенно не отправлялись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так, болтались на путях, место занимали. Потом стали останавливаться на разъездах, а в городах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нет, а потом вообще стали и стоят. Словом, не торговать бы мне зеркальным стеклом, а служить в агентстве Пинкертона, если б там проведали, как я уследил за этой девицей. На глаза ей старался не попадаться, но из виду не терял.</w:t>
      </w:r>
    </w:p>
    <w:p w14:paraId="0BA5E97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Ну, и сошла она, наконец, в виргинском захолустье, часов так в шесть вечера. Кругом полсотни домов и четыре сотни негров. Красная слякоть, мулы и пятнистые псы.</w:t>
      </w:r>
    </w:p>
    <w:p w14:paraId="76F9F7E8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Встречал ее высокий старик, лицо гладкое, сам седой, глядит, как сенаторы Юлий Цезарь и Роско Конклин с одной открытки. Костюм на нем никуда, но это я потом заметил. Взял он у нее саквояжик, и зашагали они в гору по дощатым настилам. А я за ними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 таким видом, будто ищу в песке кольцо с камушком, которое моя сестра посеяла на пикнике в прошлую субботу.</w:t>
      </w:r>
    </w:p>
    <w:p w14:paraId="6EA86747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Взошли они на холм, а там ворота. Поднял я глаза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дух захватило. Там, оказывается, небывалой величины роща, а в ней домище с белыми круглыми колоннами высотой в тыщу футов, а вокруг такие розы, беседки и сирени, что и дома бы не видать, будь он хоть чуть пониже вашингтонского Капитолия.</w:t>
      </w:r>
    </w:p>
    <w:p w14:paraId="4D8F137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Приехали, нечего сказать,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 я себе.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Я-то думал, что она хотя бы девушка не особенно слишком богатая. А это либо губернаторский дворец, либо сельскохозяйственный павильон к новой всемирной выставке, одно другого не легче. Пойду-ка я обратно в деревню: почтаря, что ли, почтить визитом или провизора проведать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авось порасскажут.</w:t>
      </w:r>
    </w:p>
    <w:p w14:paraId="04EB96A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В деревне я набрел на захудалую гостиницу под названием «Дом с ивой». Трудно сказать, почему ее так назвали: правда, у крыльца паслась сивая кобыла. Я поставил чемодан с образцами на пол и подал голос. Я сказал хозяину, что беру заказы на зеркальное стекло.</w:t>
      </w:r>
    </w:p>
    <w:p w14:paraId="5CFE476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Зеркальное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это мне не надо,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он,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а вот стеклянный кувшин у меня разбился, как бы склеить.</w:t>
      </w:r>
    </w:p>
    <w:p w14:paraId="2205F4A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Скоро он у меня начал болтать языком и даже отвечать на вопросы.</w:t>
      </w:r>
    </w:p>
    <w:p w14:paraId="5986F039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 как же,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это всем известно, кто живет в белом доме на холме. Это полковник Аллен, самый главный и самый родовитый в Виргинии и вообще. Знатней не бывает. Дочка его нынче приехала на поезде: она в Иллинойсе была, у хворой тетки.</w:t>
      </w:r>
    </w:p>
    <w:p w14:paraId="28BAA0D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Я там и устроился, а на третий день гляжу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она гуляет перед домом, у самого, можно сказать, забора. Я остановился и приподнял шляпу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будь, думаю, что будет.</w:t>
      </w:r>
    </w:p>
    <w:p w14:paraId="1AB8FB5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Простите,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вы не знаете, где здесь проживает мистер Хинкл?</w:t>
      </w:r>
    </w:p>
    <w:p w14:paraId="458E60DD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Она на меня так спокойно посмотрела, словно я пришел сад им полоть, только в глазах что-то такое мелькнуло.</w:t>
      </w:r>
    </w:p>
    <w:p w14:paraId="0226E398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В Берчтоне таких нету,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Насколько я,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знаю. А вы, простите, ищете белого джентльмена?</w:t>
      </w:r>
    </w:p>
    <w:p w14:paraId="28F5E18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Поддела-таки меня.</w:t>
      </w:r>
    </w:p>
    <w:p w14:paraId="7BD92745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Легче, легче,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 хотя сам из Питтсбурга, но копченых мне не надо.</w:t>
      </w:r>
    </w:p>
    <w:p w14:paraId="54C47A40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Далеко вы, однако, заехали,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1092D09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Пустяки,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что мне лишняя тысяча миль.</w:t>
      </w:r>
    </w:p>
    <w:p w14:paraId="6B5883B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Давно уж были бы дома, если б тогда не проснулись в Шелбивилле,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 и красная становится, как роза на ихнем садовом кусту. А я вспомнил, что на вокзале в Шелбивилле задремал, пока она своего поезда дожидалась, и только-только успел проснуться.</w:t>
      </w:r>
    </w:p>
    <w:p w14:paraId="3DC3294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Ну, я ей объясняю, зачем приехал, с полным уважением и со всей серьезностью. И кто я такой, чем занимаюсь, и как мне необходимо надо с ней познакомиться, чтоб она ко мне пригляделась.</w:t>
      </w:r>
    </w:p>
    <w:p w14:paraId="031267A0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Она и улыбается и краснеет, а глаза ясные. Говорит и смотрит.</w:t>
      </w:r>
    </w:p>
    <w:p w14:paraId="741E23C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Со мной еще никто так не разговаривал, мистер Пискад,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Как вы сказали вас зовут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Джон?</w:t>
      </w:r>
    </w:p>
    <w:p w14:paraId="434EEA5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Джон 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</w:p>
    <w:p w14:paraId="45814880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А вы, кстати, опять чуть-чуть не упустили поезд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на разъезде в Паухэтене,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 и смеется, словно возмещает мне дорожные расходы.</w:t>
      </w:r>
    </w:p>
    <w:p w14:paraId="0BC72D1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Почем вы знаете?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</w:p>
    <w:p w14:paraId="731AB0D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Ой, мужчины такие неуклюжие,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 вас в каждом поезде видела. Я все боялась, что вы со мной заговорите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очень рада, что не заговорили.</w:t>
      </w:r>
    </w:p>
    <w:p w14:paraId="61FEF2E2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Мы еще потолковали; а потом она стала такая гордая, серьезная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поворачивается и показывает на большой дом.</w:t>
      </w:r>
    </w:p>
    <w:p w14:paraId="0CB8ACBC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Аллены,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живут в Элмкрофте сто с лишним лет. Мы аристократы. Смотрите, какая усадьба. Пятьдесят комнат. Портики, балконы, колонны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смотрите. А потолки в гостиных и зале высотой двадцать восемь футов. Отец мой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прямой потомок препоясанных лордов.</w:t>
      </w:r>
    </w:p>
    <w:p w14:paraId="23C7599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Я одному в «Дюкень-отеле», в Питтсбурге, тоже, помнится, препоясал,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 ничего, обошлось. Он, правда, был не лорд, но вроде того: набрался мононгахельского виски и хотел по нахалке жениться на богатой.</w:t>
      </w:r>
    </w:p>
    <w:p w14:paraId="31C5305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Конечно,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отец мой никогда не позволит коммивояжеру ступить на землю Элмкрофта. Знал бы он, что я с таким через забор разговариваю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запер бы меня в моей комнате.</w:t>
      </w:r>
    </w:p>
    <w:p w14:paraId="74DCCA8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А вы-то мне позволите ступить?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спрашиваю.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Я, положим, приду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вы со мной будете разговаривать? Потому что,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если вы скажете, чтоб я, пожалуйста, приходил, то что мне лорды, препоясанные, преподтяженные или хоть на английских булавках.</w:t>
      </w:r>
    </w:p>
    <w:p w14:paraId="5551A09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Я не должна говорить с вами,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потому что мы друг другу не представлены. Это не принято. Так что всего хорошего, мистер...</w:t>
      </w:r>
    </w:p>
    <w:p w14:paraId="378A7FB9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Смелее,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Небось не забыли, как меня зовут.</w:t>
      </w:r>
    </w:p>
    <w:p w14:paraId="57529EE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Пискад,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она, закусив губу.</w:t>
      </w:r>
    </w:p>
    <w:p w14:paraId="17A683F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А сначала как?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 не теряя того же спокойствия.</w:t>
      </w:r>
    </w:p>
    <w:p w14:paraId="6A22881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Джон,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49CB5B2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Джон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дальше что?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</w:p>
    <w:p w14:paraId="1975CD7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Джон 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она, вздернув головку.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Еще что-нибудь хотите спросить?</w:t>
      </w:r>
    </w:p>
    <w:p w14:paraId="57588C0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Завтра приду повидаться с вашим препоясанным лордом,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</w:p>
    <w:p w14:paraId="7B009FB0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Он вас собакам скормит,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 и смеется.</w:t>
      </w:r>
    </w:p>
    <w:p w14:paraId="61FB172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Ну и пусть, наедятся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резвей бегать будут,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 и сам охотник не хуже любого другого.</w:t>
      </w:r>
    </w:p>
    <w:p w14:paraId="78B4028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Мне пора идти,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Мне совершенно не нужно было вступать с вами в беседу. Надеюсь, вы благополучно доедете обратно в свой Миннеаполис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или, простите, Питтсбург? Всего доброго!</w:t>
      </w:r>
    </w:p>
    <w:p w14:paraId="2CD1698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Доброй ночи,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нет, не в Миннеаполис. А как, простите, лично вас зовут, помимо фамилии?</w:t>
      </w:r>
    </w:p>
    <w:p w14:paraId="78C954E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Она не сразу ответила. Потом сорвала листик с куста и сказала:</w:t>
      </w:r>
    </w:p>
    <w:p w14:paraId="5ECAEFF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Меня,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зовут Джесси.</w:t>
      </w:r>
    </w:p>
    <w:p w14:paraId="2A65C79B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Доброй ночи, мисс Аллен,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 я.</w:t>
      </w:r>
    </w:p>
    <w:p w14:paraId="1DA7411B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Наутро, ровно в одиннадцать, я звоню в звонок этого главного павильона всемирной ярмарки. Не проходит и часа, как старик негр под восемьдесят спрашивает меня, чего мне угодно. Я ему мою карточку и говорю, что мне угодно полковника. Он меня проводит внутрь.</w:t>
      </w:r>
    </w:p>
    <w:p w14:paraId="34795A5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Бывало с вами, что вы разгрызли грецкий орех, а он гнилой? Вот такой оказался дом. Мебели в нем не хватило бы на восьмидолларовую квартирку. Кресла с конским волосом и портреты предков по стенам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вот и все, и больше ничего. Но когда вошел полковник Аллен, тут словно свечи зажгли. Представляете, будто оркестр заиграл и старинные люди в париках и белых чулках пустились танцевать кадриль. Вот он какой был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хотя и в том же самом поношенном костюме, в каком я его видел на станции.</w:t>
      </w:r>
    </w:p>
    <w:p w14:paraId="2E8B718E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Девять секунд, не меньше, он меня разглядывал, и я чуть было не струхнул и не стал предлагать ему зеркальное стекло. Но быстро с собой совладал. Он мне предложил сесть, и я ему рассказал все. Я ему рассказал, как ехал за его дочкой от Цинциннати, чего ради ехал, какое у меня жалованье и виды на будущее, и объяснил ему, как понимаю жизнь: дома соблюдать без всяких, а в дороге не больше четырех кружек пива в день и не выше двадцати пяти центов фишка. Вижу, сейчас он меня из окна вышвырнет, но говорить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 Скоро дошло дело до анекдота про соломенную вдову и конгрессмена с Запада, который потерял бумажник,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ну, помните. И он рассмеялся, а смеха, это я ручаюсь, ни кресла, ни предки давным-давно не слыхали.</w:t>
      </w:r>
    </w:p>
    <w:p w14:paraId="36902609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Часа два у нас шел разговор. Я ему выложил все анекдоты, какие знал; потом он стал задавать вопросы, и я выложил все остальные. Я его только попросил дать мне возможность; не выйдет с дочкой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все: я сматываюсь и меня нет. Наконец, он говорит:</w:t>
      </w:r>
    </w:p>
    <w:p w14:paraId="530FEBC1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При дворе Карла Первого был некий сэр Кортни Пискад, если я не ошибаюсь.</w:t>
      </w:r>
    </w:p>
    <w:p w14:paraId="24D425B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Может, и был,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но он не из наших. Наши как жили, так и живут в Питтсбурге. Есть у меня, правда, дядя на стороне, торгует недвижимостью, и еще один дядя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тот на чем-то попался в Канзасе. А насчет остальных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езжайте к нам в Дымный, поспрошайте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вам все скажут, как есть. А кстати, знаете историю, как капитан-китобой учил матроса молиться?</w:t>
      </w:r>
    </w:p>
    <w:p w14:paraId="79B7350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К сожалению, у меня не было случая с ней ознакомиться,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полковник.</w:t>
      </w:r>
    </w:p>
    <w:p w14:paraId="0479D75D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Ну, я ему рассказал. Смеху было! Я даже пожалел, что он не клиент. Стекла бы ему сбыл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вагон! А он говорит:</w:t>
      </w:r>
    </w:p>
    <w:p w14:paraId="5147B678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На мой взгляд, мистер Пискад, обмен анекдотами и забавными случаями из жизни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один из лучших способов времяпрепровождения и дружеского общения. Если позволите, я расскажу вам историю из области охоты на лисиц, к которой я лично был причастен и которая, надеюсь, доставит вам некоторое удовольствие.</w:t>
      </w:r>
    </w:p>
    <w:p w14:paraId="472FEF7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lastRenderedPageBreak/>
        <w:t>И рассказывает. По часам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сорок минут. Рассмешил? А как вы думаете! Когда я просмеялся, он позвал того Пита, престарелого негритоса, и послал его в гостиницу за моим чемоданом. И пока я оттуда не уехал, адрес мой был Элмкрофт.</w:t>
      </w:r>
    </w:p>
    <w:p w14:paraId="150261D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На третий день мне выпало перекинуться словом наедине с мисс Джесси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на веранде, пока полковник припоминал следующий анекдот.</w:t>
      </w:r>
    </w:p>
    <w:p w14:paraId="1770B5D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Отличный выдался вечер,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говорю.</w:t>
      </w:r>
    </w:p>
    <w:p w14:paraId="59FC1A05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Вот он идет,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Он вам сейчас расскажет про старого негра и зеленые арбузы. Это по порядку за анекдотом про янки и петуха-задиру. И еще один раз,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вы чуть не отстали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 Пуласки-Сити.</w:t>
      </w:r>
    </w:p>
    <w:p w14:paraId="377F1EC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Да,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говорю,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помню. Поезд тронулся, я вскочил на подножку, нога соскользнула, едва не упал.</w:t>
      </w:r>
    </w:p>
    <w:p w14:paraId="22CBFCB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Я видела,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говорит она.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И... и я... и я испугалась, что вы упадете, Джон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А. Я очень испугалась.</w:t>
      </w:r>
    </w:p>
    <w:p w14:paraId="06AB35E7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И шасть к себе в дом через стеклянную дверь.</w:t>
      </w:r>
    </w:p>
    <w:p w14:paraId="713F9996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4B2D572" w14:textId="77777777" w:rsidR="00236203" w:rsidRDefault="00236203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</w:rPr>
      </w:pPr>
    </w:p>
    <w:p w14:paraId="2FF3F1F3" w14:textId="0A03F3F6" w:rsidR="00287498" w:rsidRPr="00236203" w:rsidRDefault="00287498" w:rsidP="00236203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/>
          <w:i w:val="0"/>
          <w:iCs w:val="0"/>
          <w:color w:val="000000"/>
          <w:sz w:val="20"/>
          <w:lang w:val="ru-RU"/>
        </w:rPr>
      </w:pPr>
      <w:r w:rsidRPr="00236203">
        <w:rPr>
          <w:rFonts w:ascii="Verdana" w:hAnsi="Verdana"/>
          <w:i w:val="0"/>
          <w:iCs w:val="0"/>
          <w:color w:val="000000"/>
          <w:sz w:val="20"/>
        </w:rPr>
        <w:t>IV</w:t>
      </w:r>
    </w:p>
    <w:p w14:paraId="3C95C4D4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8ACD2C7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Коктаун,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загудел, проходя, проводник. Поезд замедлил ход.</w:t>
      </w:r>
    </w:p>
    <w:p w14:paraId="791F0D5B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Пискад надел шляпу и собрал пожитки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 небрежной ловкостью опытного путешественника.</w:t>
      </w:r>
    </w:p>
    <w:p w14:paraId="37505FE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Мы поженились год назад,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он.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 же говорю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построил домик по Восточной дороге. И препоясанный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в смысле полковник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тоже с нами. Возвращаюсь, а он караулит у калитки, не привез ли я какого новенького анекдота.</w:t>
      </w:r>
    </w:p>
    <w:p w14:paraId="217D21AD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Я поглядел в окно. Коктауном назывался неровный склон горы с двумя десятками мрачных халуп, подпертых грудами ишака и битого кирпича. Дождь так и хлестал, и ручьи в черной пене растекались у железнодорожного полотна.</w:t>
      </w:r>
    </w:p>
    <w:p w14:paraId="5881B91F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Зеркальным стеклом вы здесь не расторгуетесь, Джон,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я.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Чего вам надо в этой богом забытой дыре?</w:t>
      </w:r>
    </w:p>
    <w:p w14:paraId="03A7BAD9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Понимаете,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Пискад,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я тут на днях возил Джесси слегка проветриться в Филадельфию, и на обратном пути она вроде бы где-то здесь в окошке заметила горшок с петуниями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такими же, как у нее были когда-то в Виргинии. Ну, я и думаю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задержусь-ка здесь на ночь, погляжу, может, раздобуду для нее какие-нибудь там ростки-черенки. О, приехали. Доброй вам ночи. Адрес у вас есть. Как-нибудь выберетесь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повидаемся.</w:t>
      </w:r>
    </w:p>
    <w:p w14:paraId="54B7CF7A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Поезд тронулся. Бурая дама в мушках потребовала открыть окна, благо и дождь хлынул вовсю. Прошел проводник со своим загадочным жезлом и принялся зажигать свет.</w:t>
      </w:r>
    </w:p>
    <w:p w14:paraId="2A9F6173" w14:textId="77777777" w:rsidR="0028749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Я поглядел под ноги и увидел книгу. Я ее подобрал и снова положил на пол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так, чтобы ее не заливало дождем. И вдруг улыбнулся при мысли, что география жизни не помеха.</w:t>
      </w:r>
    </w:p>
    <w:p w14:paraId="4905CBF4" w14:textId="3F6A425B" w:rsidR="005501C8" w:rsidRPr="00236203" w:rsidRDefault="00287498" w:rsidP="002362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203">
        <w:rPr>
          <w:rFonts w:ascii="Verdana" w:hAnsi="Verdana"/>
          <w:color w:val="000000"/>
          <w:sz w:val="20"/>
          <w:lang w:val="ru-RU"/>
        </w:rPr>
        <w:t>—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Удачи тебе, Тревельян,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сказал я.</w:t>
      </w:r>
      <w:r w:rsidRPr="00236203">
        <w:rPr>
          <w:rFonts w:ascii="Verdana" w:hAnsi="Verdana"/>
          <w:color w:val="000000"/>
          <w:sz w:val="20"/>
        </w:rPr>
        <w:t> </w:t>
      </w:r>
      <w:r w:rsidRPr="00236203">
        <w:rPr>
          <w:rFonts w:ascii="Verdana" w:hAnsi="Verdana"/>
          <w:color w:val="000000"/>
          <w:sz w:val="20"/>
          <w:lang w:val="ru-RU"/>
        </w:rPr>
        <w:t>— Петуний тебе для твоей принцессы!</w:t>
      </w:r>
    </w:p>
    <w:sectPr w:rsidR="005501C8" w:rsidRPr="00236203" w:rsidSect="002362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495D" w14:textId="77777777" w:rsidR="00BE2495" w:rsidRDefault="00BE2495" w:rsidP="00236203">
      <w:pPr>
        <w:spacing w:after="0" w:line="240" w:lineRule="auto"/>
      </w:pPr>
      <w:r>
        <w:separator/>
      </w:r>
    </w:p>
  </w:endnote>
  <w:endnote w:type="continuationSeparator" w:id="0">
    <w:p w14:paraId="2F8EACDE" w14:textId="77777777" w:rsidR="00BE2495" w:rsidRDefault="00BE2495" w:rsidP="0023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93E5" w14:textId="77777777" w:rsidR="00236203" w:rsidRDefault="00236203" w:rsidP="00AE0E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651781D" w14:textId="77777777" w:rsidR="00236203" w:rsidRDefault="00236203" w:rsidP="002362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8DDFE" w14:textId="154A250C" w:rsidR="00236203" w:rsidRPr="00236203" w:rsidRDefault="00236203" w:rsidP="0023620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3620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36203">
      <w:rPr>
        <w:rStyle w:val="PageNumber"/>
        <w:rFonts w:ascii="Arial" w:hAnsi="Arial" w:cs="Arial"/>
        <w:color w:val="999999"/>
        <w:sz w:val="20"/>
      </w:rPr>
      <w:t>http</w:t>
    </w:r>
    <w:r w:rsidRPr="0023620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36203">
      <w:rPr>
        <w:rStyle w:val="PageNumber"/>
        <w:rFonts w:ascii="Arial" w:hAnsi="Arial" w:cs="Arial"/>
        <w:color w:val="999999"/>
        <w:sz w:val="20"/>
      </w:rPr>
      <w:t>artefact</w:t>
    </w:r>
    <w:r w:rsidRPr="0023620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36203">
      <w:rPr>
        <w:rStyle w:val="PageNumber"/>
        <w:rFonts w:ascii="Arial" w:hAnsi="Arial" w:cs="Arial"/>
        <w:color w:val="999999"/>
        <w:sz w:val="20"/>
      </w:rPr>
      <w:t>lib</w:t>
    </w:r>
    <w:r w:rsidRPr="0023620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36203">
      <w:rPr>
        <w:rStyle w:val="PageNumber"/>
        <w:rFonts w:ascii="Arial" w:hAnsi="Arial" w:cs="Arial"/>
        <w:color w:val="999999"/>
        <w:sz w:val="20"/>
      </w:rPr>
      <w:t>ru</w:t>
    </w:r>
    <w:r w:rsidRPr="0023620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51991" w14:textId="77777777" w:rsidR="00236203" w:rsidRDefault="002362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2C3F5" w14:textId="77777777" w:rsidR="00BE2495" w:rsidRDefault="00BE2495" w:rsidP="00236203">
      <w:pPr>
        <w:spacing w:after="0" w:line="240" w:lineRule="auto"/>
      </w:pPr>
      <w:r>
        <w:separator/>
      </w:r>
    </w:p>
  </w:footnote>
  <w:footnote w:type="continuationSeparator" w:id="0">
    <w:p w14:paraId="797D2A15" w14:textId="77777777" w:rsidR="00BE2495" w:rsidRDefault="00BE2495" w:rsidP="00236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B042" w14:textId="77777777" w:rsidR="00236203" w:rsidRDefault="002362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4888E" w14:textId="7748650C" w:rsidR="00236203" w:rsidRPr="00236203" w:rsidRDefault="00236203" w:rsidP="00236203">
    <w:pPr>
      <w:pStyle w:val="Header"/>
      <w:rPr>
        <w:rFonts w:ascii="Arial" w:hAnsi="Arial" w:cs="Arial"/>
        <w:color w:val="999999"/>
        <w:sz w:val="20"/>
        <w:lang w:val="ru-RU"/>
      </w:rPr>
    </w:pPr>
    <w:r w:rsidRPr="0023620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A1A1" w14:textId="77777777" w:rsidR="00236203" w:rsidRDefault="002362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6203"/>
    <w:rsid w:val="00287498"/>
    <w:rsid w:val="0029639D"/>
    <w:rsid w:val="00326F90"/>
    <w:rsid w:val="005501C8"/>
    <w:rsid w:val="00AA1D8D"/>
    <w:rsid w:val="00B47730"/>
    <w:rsid w:val="00B72B7F"/>
    <w:rsid w:val="00BE249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EC5D56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36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3336</Words>
  <Characters>17483</Characters>
  <Application>Microsoft Office Word</Application>
  <DocSecurity>0</DocSecurity>
  <Lines>336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Чтиво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2025-05-09T00:01:00Z</dcterms:modified>
  <cp:category/>
</cp:coreProperties>
</file>