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4561D" w14:textId="77777777" w:rsidR="00B85C47" w:rsidRPr="00902330" w:rsidRDefault="00B85C47" w:rsidP="00902330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902330">
        <w:rPr>
          <w:rFonts w:ascii="Verdana" w:hAnsi="Verdana"/>
          <w:color w:val="000000"/>
          <w:sz w:val="32"/>
          <w:lang w:val="ru-RU"/>
        </w:rPr>
        <w:t>Лукавый горожанин</w:t>
      </w:r>
    </w:p>
    <w:p w14:paraId="3F387BFD" w14:textId="595B5353" w:rsidR="00B85C47" w:rsidRPr="00902330" w:rsidRDefault="00697432" w:rsidP="0090233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02330">
        <w:rPr>
          <w:rFonts w:ascii="Verdana" w:hAnsi="Verdana"/>
          <w:color w:val="000000"/>
          <w:sz w:val="24"/>
          <w:lang w:val="ru-RU"/>
        </w:rPr>
        <w:t>О. Генри</w:t>
      </w:r>
    </w:p>
    <w:p w14:paraId="74F970A6" w14:textId="4F44EF71" w:rsidR="00B85C47" w:rsidRPr="00902330" w:rsidRDefault="00B85C47" w:rsidP="00902330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Перевод Г.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Конюшкова</w:t>
      </w:r>
    </w:p>
    <w:p w14:paraId="2063850C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4F3D0D6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Разбивая всех людей по сортам с точки зрения денег, я обнаружил, что не выношу трех сортов, а именно: имеющих больше, чем они могут тратить, имеющих больше, чем они тратят, и тратящих больше, чем они имеют. Из этих же трех разновидностей мне меньше всего нравится первая. Но все же, как человек, мне очень нравился Спенсер Гренвилл Норт, хотя у него и было сколько-то миллионов, не то два, не то десять, не то тридцать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точно не помню.</w:t>
      </w:r>
    </w:p>
    <w:p w14:paraId="389F736A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В этом году я не выезжал на лето из города. Обычно я проводил лето в деревушке на южном берегу Лонг-Айленда. Это замечательное местечко было со всех сторон окружено утиными фермами, и утки, собаки, лесные птицы и неугомонные ветряные мельницы поднимали такой шум, что я мог там спать так же спокойно, как и у себя в Нью-Йорке, на шестом этаже, у самой линии эстакадной дороги. Но в этом году я не выезжал на лето из города. Запомните: не выезжал! Когда один из моих друзей спросил почему, я ответил: «Потому, старина, что Нью-Йорк самый приятный летний курорт в мире». Вы когда-нибудь слышали это раньше? Так, именно так я ему и ответил.</w:t>
      </w:r>
    </w:p>
    <w:p w14:paraId="581B82E5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В это время я был агентом по объявлениям фирмы «Бинкли и Бинг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антрепренеры и режиссеры». Вы, конечно, знаете, что такое агент по объявлениям. Так вот он совсем не то. Это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профессиональная тайна. Бинкли путешествовал по Франции в своем новом автомобиле фирмы «С.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Уильямсон», а Бинг отправился в Шотландию познакомиться с устройством шотландских катков, которые почему-то в его мозгу ассоциировались не с гладкой ледяной поверхностью, а с сооружением шоссейных дорог. Они вручили мне перед отъездом жалованье за июнь и июль, предоставленные мне в виде отпуска, что, впрочем, вполне соответствовало их широкому размаху. А я остался в Нью-Йорке, который считал лучшим летним курортом в...</w:t>
      </w:r>
    </w:p>
    <w:p w14:paraId="32797FC8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Но об этом я уже говорил.</w:t>
      </w:r>
    </w:p>
    <w:p w14:paraId="7A27E768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Десятого июля в город из своего летнего становища под Адирондаксом приехал Норт. Попробуйте представить себе это становище из шестнадцати комнат, с водопроводом, с одеялами на гагачьем пуху, с мажордомом, с гаражом, с тяжелым столовым серебром и с междугородным телефоном. Конечно, оно было расположено в лесу если мистер Пингот желает сохранить леса, пусть он раздаст каждому гражданину по два, или по десять, или по тридцать миллионов долларов, тогда все деревья придвинутся к таким становищам, подобно тому, как Бирнамский лес придвинулся к Дунсинану и леса будут наверняка сохранены.</w:t>
      </w:r>
    </w:p>
    <w:p w14:paraId="67E5731F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Норт застал меня в моей квартире из трех комнат с ванной и особой платой за электричество, в случае если оно расходуется неумеренно или горит всю ночь. Он хлопнул меня по спине (чаще меня хлопают по колену) и приветствовал с необычайной шумливостью и возмутительно хорошим настроением. Он выглядел до наглости здоровым, загорелым и хорошо одетым.</w:t>
      </w:r>
    </w:p>
    <w:p w14:paraId="687E4D4B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Только что приехал на несколько дней,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 он,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нужно подписать кое-какие бумаги и прочую ерунду. Мой поверенный вызвал меня по телеграфу; а вы-то, старый лентяй, что делаете в городе? Я вам как-то позвонил, и мне сказали, что вы в городе. Что-нибудь стряслось с этой вашей «Утопией» на Лонг-Айленде, куда вы таскали каждое лето пишущую машинку и паршивое настроение? Или что-нибудь случилось с этими... как их... с лебедями, что ли, которые поют на фермах по вечерам?</w:t>
      </w:r>
    </w:p>
    <w:p w14:paraId="506818B4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Вы хотите сказать: с утками,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ответил я.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Песни лебедей ласкают слух более счастливых. Лебеди обычно плавают в искусственных озерах, во владениях богатых; там они грациозно изгибают свои длинные шеи, чтобы услаждать взоры любимцев Фортуны.</w:t>
      </w:r>
    </w:p>
    <w:p w14:paraId="44887ECB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Но они точно так же плавают и в Центральном парке,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заметил Норт,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и услаждают взоры иммигрантов и всяких шалопаев. Я на них там насмотрелся достаточно. Но вы-то почему в городе в такое время?</w:t>
      </w:r>
    </w:p>
    <w:p w14:paraId="4374FD93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Нью-Йорк,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начал я свою тираду,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самый приятный лет...</w:t>
      </w:r>
    </w:p>
    <w:p w14:paraId="7A30C358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Бросьте, бросьте,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горячо перебил Норт.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Меня на это не поймать! Да вы и сами отлично знаете. Но вот что, дружище, вы обязательно должны побывать у нас этим летом. У нас сейчас Престолы, и Том Волни, и все Монроу, и Люлю Стенфорд, и мисс Кэнди со своей тетушкой, которая вам так нравилась.</w:t>
      </w:r>
    </w:p>
    <w:p w14:paraId="3BC30A18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Да кто вам сказал, что мне нравилась тетушка мисс Кэнди?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перебил я.</w:t>
      </w:r>
    </w:p>
    <w:p w14:paraId="44670FC3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Да я этого вовсе не говорю,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ответил Норт.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В этом году мы проводим время как никогда. Щуки и форели так клюют, что готовы, кажется, лезть на крючок, если на него нацепить даже проспекты Монтанских медных копей. У нас там пара моторных лодок. Постойте-ка, я расскажу, как мы проводим почти все вечера: к моторной лодке прицепляем на буксир весельную, а в нее ставим граммофон и сажаем мальчика, чтобы менял пластинки,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и на воде, да еще ярдов за двенадцать, это выходит совсем не так плохо. Кроме того, через лес проходят довольно приличные дороги, и мы гоняем на автомобиле. Я захватил с собой парочку. А от нас до отеля «Пайнклифф» всего каких-нибудь три мили. А что там за люди в этом сезоне! Два раза в неделю мы там танцуем. Ну как, старина, могли бы вы катнуть со мной на недельку?</w:t>
      </w:r>
    </w:p>
    <w:p w14:paraId="40D48BE6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Я рассмеялся.</w:t>
      </w:r>
    </w:p>
    <w:p w14:paraId="3507CB26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Норти,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ответил я,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простите, что я так фамильярничаю с миллионером, но, по правде говоря, я не люблю имен Спенсер и Гренвилл. Ваше приглашение очень мило, но летом город для меня приятнее. Когда вся буржуазия выезжает, а город пылает девяноста градусами в тени</w:t>
      </w:r>
      <w:r w:rsidRPr="00902330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902330">
        <w:rPr>
          <w:rFonts w:ascii="Verdana" w:hAnsi="Verdana"/>
          <w:color w:val="000000"/>
          <w:sz w:val="20"/>
          <w:lang w:val="ru-RU"/>
        </w:rPr>
        <w:t>, я могу жить здесь совсем как Нерон,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только, благодарение небу, могу не играть на лире. Тропики и умеренные зоны, как горничные, являются на мой вызов. Я сижу под флоридскими пальмами и ем гранаты, а стоит мне только нажать кнопку, как сам Борей навевает на меня арктическую прохладу. Что же касается форелей, так вы же сами прекрасно знаете, что приготовить их так, как Жан у Мориса, не может никто в целом мире.</w:t>
      </w:r>
    </w:p>
    <w:p w14:paraId="07094D6B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Нет, послушайте,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 Норт.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Мой повар всем даст двадцать очков вперед. Он шпигует форель свиным салом, заворачивает в кукурузные листья, засыпает горячей золой, а поверх кладет горячие уголья. Мы разводим на берегу костры и ужинаем необыкновенной рыбой.</w:t>
      </w:r>
    </w:p>
    <w:p w14:paraId="0AEBC8D5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Ну, знаю, знаю,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заметил я,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лакеи привозят вам столы, стулья, вышитые скатерти, и вы едите серебряными вилками. Знаю я эти становища миллионеров. Ведерки с шампанским обезображиваются полевыми цветами, и уж, конечно, после форелей мадам Гетрацини поет вам в лодке под балдахином.</w:t>
      </w:r>
    </w:p>
    <w:p w14:paraId="12844762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Нет, нет,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обиженно возразил Норт,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и совсем не так уж скверно. Правда, мы приглашали раза три-четыре артистов, но никаких звезд не было,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все в разъезде. По правде говоря, я люблю некоторый комфорт, даже когда отказываюсь от обычных удобств. Вы-то не рассказывайте, будто вам нравится сидеть в городе все лето! Все равно, не поверю. Ну а если и нравится, то почему же вы четыре года подряд ускользали из города ночным поездом и скрывали даже от близких друзей, где находится ваша аркадская деревня?</w:t>
      </w:r>
    </w:p>
    <w:p w14:paraId="77B33052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Потому,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ответил я,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что друзья могли бы устремиться за мной и открыть ее местоположение. Недавно я узнал, что в городе появились Амариллис. Самое приятное, самое свежее, самое яркое, самое редкое можно найти только в городе. Если вы свободны вечером, я вам это докажу.</w:t>
      </w:r>
    </w:p>
    <w:p w14:paraId="3051C30F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Я свободен,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ответил Норт,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к тому же у меня автомобиль. Вероятно, с тех пор как вы перешли на городскую жизнь, ваше представление о деревенских развлечениях заключается в том, чтобы покрутиться в Центральном парке между полисменами на велосипедах, а потом тянуть липкое пиво в каком-нибудь душном подвальчике под вентилятором, у которого столько оборотов в неделю, сколько переворотов в Никарагуа каждый день.</w:t>
      </w:r>
    </w:p>
    <w:p w14:paraId="4BB4E74C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Но начнем все-таки с парка,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 я.</w:t>
      </w:r>
    </w:p>
    <w:p w14:paraId="761A2812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Тяжелый спертый воздух моей маленькой квартиры душил меня, и чтобы доказать моему другу, что Нью-Йорк самый приятный и т.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д., мне было совершенно необходимо глотнуть хоть немного свежего воздуха.</w:t>
      </w:r>
    </w:p>
    <w:p w14:paraId="64803618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Ну, может ли где-нибудь воздух быть чище и свежее, чем здесь?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спросил я, как только мы углубились в парк.</w:t>
      </w:r>
    </w:p>
    <w:p w14:paraId="25A824CA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Воздух?!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презрительно сказал Норт.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И это, по-вашему, воздух? Этот удушливый туман, воняющий отбросами и бензиновым перегаром! Хотелось бы мне, дружище, чтобы вы сейчас вдохнули хоть один глоток настоящего адирондакского смолистого лесного воздуха.</w:t>
      </w:r>
    </w:p>
    <w:p w14:paraId="3E982CB4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Да знаю я его!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ответил я.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Но за легкий морской бриз, дующий с залива, подгоняющий мою легкую лодочку вдоль Лонг-Айленда и щекочущий ноздри соленым ароматом моря, я не возьму и десяти шквалов вашего скипидарного воздуха.</w:t>
      </w:r>
    </w:p>
    <w:p w14:paraId="6EF7CEA1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Так почему же,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 любопытством спросил Норт,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вы не поехали туда, а закупорились в этом пекле?</w:t>
      </w:r>
    </w:p>
    <w:p w14:paraId="33BEDD24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Потому,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упрямо ответил я,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что Нью-Йорк самый приятный летний...</w:t>
      </w:r>
    </w:p>
    <w:p w14:paraId="3C368239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Довольно, довольно!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перебил Норт.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Вы ведь еще не генеральный агент по рекламе нью-йоркского метрополитена, да вы и сами не верите тому, что говорите.</w:t>
      </w:r>
    </w:p>
    <w:p w14:paraId="122E9DE0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Доказать ему справедливость моей теории было довольно трудно. Бюро погоды и время года как будто составили заговор, и развиваемая аргументация требовала большого красноречия.</w:t>
      </w:r>
    </w:p>
    <w:p w14:paraId="216B53B3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Казалось, город висит над самой доменной печью. Повсюду в изможденных жарой фигурах мужчин, прогуливающихся в соломенных шляпах и вечерних костюмах, и в уныло тянущихся наемных экипажах, двигающихся, как в процессии Четвертого июля</w:t>
      </w:r>
      <w:r w:rsidRPr="00902330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902330">
        <w:rPr>
          <w:rFonts w:ascii="Verdana" w:hAnsi="Verdana"/>
          <w:color w:val="000000"/>
          <w:sz w:val="20"/>
          <w:lang w:val="ru-RU"/>
        </w:rPr>
        <w:t>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повсюду чувствуется какое-то подогретое оживление. Отели сохраняли свой блестящий и гостеприимный вид, но стоило заглянуть в эти грандиозные пустые пещеры, как ярко начищенный вид ступенек бара явно говорил, что на них давно уже не ступала нога посетителя. В узких переулках ступеньки крылец старых, темных домов были усеяны пестрыми роями жителей подвалов и чердаков, вытащивших свои соломенные коврики, восседающих на них и оглашающих воздух громкими спорами.</w:t>
      </w:r>
    </w:p>
    <w:p w14:paraId="2D76ABC8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Мы с Нортом пообедали в ресторане на крыше; и в течение нескольких минут я думал, что мне, наконец, повезло. Восточный, почти холодный ветер обвевал эту бескрышную крышу. Скрытый цветами, очень приличный оркестр играл так, что делал музыку терпимой, а разговор возможным.</w:t>
      </w:r>
    </w:p>
    <w:p w14:paraId="3CA8E283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За другими столиками несколько дам в безукоризненных летних туалетах оживляли и окрашивали общую картину. А прекрасный обед, доставляемый главным образом из холодильника, казалось, с успехом поддерживал мое мнение о летнем отдыхе. Но в течение всего обеда Норт беспрестанно ворчал, проклиная своего поверенного, и так часто вспоминал о своем лесном становище, что мне, наконец, захотелось, чтобы он туда поскорее отправился и оставил меня наслаждаться моим мирным городским отдыхом.</w:t>
      </w:r>
    </w:p>
    <w:p w14:paraId="360680AD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После обеда мы отправились в кафешантан на крыше, о котором я много слышал. Там мы нашли высокие цены, искусственно охлажденный воздух, холодные напитки, расторопных официантов и веселую, отлично одетую публику. Норт скучал.</w:t>
      </w:r>
    </w:p>
    <w:p w14:paraId="32833275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Если вам все же не нравится здесь, несмотря на то что этот август самый жаркий за последние пять лет,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 я несколько саркастически,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то вы могли бы вспомнить о том, что на Деланси и Нестор-стрит детишки целыми часами сидят, высунув языки, на пожарных лестницах, тщетно пытаясь вдохнуть хотя бы один глоток не поджаренного с обеих сторон воздуха. Быть может, контраст усилит испытываемое вами удовольствие.</w:t>
      </w:r>
    </w:p>
    <w:p w14:paraId="6E338286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Бросьте проповедовать!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 Норт.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Первого мая я пожертвовал пятьсот долларов на фонд бесплатного льда. А сейчас я сравниваю эти затхлые, искусственные, пустые и скучные развлечения с удовольствием, которое человек испытывает в лесу. Если бы вы видели, как пляшут деревья во время бури; а что может быть приятнее, как после целого дня охоты на оленя броситься плашмя на землю и пить прямо из горного источника. Нет, именно так и нужно проводить лето. Слушайте, бросьте все, разве не прекрасно на лоне природы!</w:t>
      </w:r>
    </w:p>
    <w:p w14:paraId="49234E95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Вполне с вами согласен,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 живостью ответил я.</w:t>
      </w:r>
    </w:p>
    <w:p w14:paraId="6A8A865D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На один момент я ослабил свое внимание и сразу высказал свои настоящие чувства. Норт посмотрел на меня долгим испытующим взглядом.</w:t>
      </w:r>
    </w:p>
    <w:p w14:paraId="5F518EA0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Так почему же, скажите, во имя Пана и Аполлона,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спросил он,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вы поете фальшивые пеаны летнему отдыху в городе?</w:t>
      </w:r>
    </w:p>
    <w:p w14:paraId="56D97F18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Кажется, я себя выдал.</w:t>
      </w:r>
    </w:p>
    <w:p w14:paraId="70ED95EE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А-а-а,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протянул Норт,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по-ни-ма-ю. Могу ли спросить, как ее зовут?</w:t>
      </w:r>
    </w:p>
    <w:p w14:paraId="659DBFF9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Энни Эштон,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просто ответил я.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Она играла Нанетту в «Серебряной струне» у Бинкли и Бинг. В следующем сезоне ей дадут более ответственные роли.</w:t>
      </w:r>
    </w:p>
    <w:p w14:paraId="6FDA9EAD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Покажите мне ее,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попросил Норт.</w:t>
      </w:r>
    </w:p>
    <w:p w14:paraId="31065047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Мисс Эштон жила вместе с матерью в небольшом отеле. Они приехали с Запада, и у них были небольшие деньги, на которые они и жили в перерыве между сезонами. Как агент фирмы Бинкли и Бинг, я стремился показать ее публике. Как Роберт Джемс Вандивер, я надеялся, что она покинет сцену, потому что если и был на свете человек, с которым указанный Вандивер желал вести жизнь вместе и вместе вдыхать соленый морской воздух на южном берегу Лонг-Айленда и слушать в ночные часы кряканье уток, то этим человеком была только мисс Эштон, о которой я только что упомянул.</w:t>
      </w:r>
    </w:p>
    <w:p w14:paraId="5A429054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Но ее я ценил выше уток, выше соловьев и даже выше райских птиц. Она была прекрасна, проста и казалась искренней. В своих сценических выступлениях она показала вкус и талант, но также любила сидеть дома, читать и делать шляпки для своей матери. Она неизменно дружески и тепло относилась к агенту фирмы Бинкли и Бинг. А когда сезон окончился, она позволила мистеру Вандиверу заходить к ней с неофициальными визитами. Я часто рассказывал ей о своем друге Спенсере Гринвилле Норте; и так как сейчас было довольно рано,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первое отделение концерта еще не кончилось,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мы отправились искать телефон.</w:t>
      </w:r>
    </w:p>
    <w:p w14:paraId="46A7CCDE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Мисс Эштон была бы очень рада увидеть у себя мистера Вандивера и мистера Норта.</w:t>
      </w:r>
    </w:p>
    <w:p w14:paraId="2E6B3F22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Когда мы пришли, она шила новую шляпку для своей мамаши. Никогда еще она не была так очаровательна.</w:t>
      </w:r>
    </w:p>
    <w:p w14:paraId="6361D710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Норт стал до неприятности занимателен. Он был интересным собеседником и умел использовать свои таланты. Кроме того, у него было не то два, не то десять, не то тридцать миллионов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точно не помню. Я неосторожно выразил восхищение шляпкой мамаши, а она, воспользовавшись этим, притащила дюжину или две этих шляпок, и мне пришлось выслушать целую лекцию о строчках и оборочках; и несмотря даже на то, что все это было скроено, сшито, подрублено и отделано собственными пальчиками самой Энни, мне все-таки все это скоро надоело. Кроме того, я слышал, как Норт распространялся, рассказывая Энни о своем гнусном становище у Адирондакса.</w:t>
      </w:r>
    </w:p>
    <w:p w14:paraId="3B84673D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Два дня спустя я увидел Норта с мисс Эштон и мамашей в его автомобиле. На следующий день он зашел ко мне.</w:t>
      </w:r>
    </w:p>
    <w:p w14:paraId="6179749D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Знаете, Бобби,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 он,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этот старый город летом, в конце концов, не так уж плох. Я немного поболтался здесь, и он показался мне намного привлекательней. Здесь на крышах небоскребов и в летних садах идут первоклассные оперетты и всякие комические оперы. А если забрести в подходящее местечко да глотнуть чего-нибудь прохладительного, то можно чувствовать себя не хуже, чем за городом. Черт возьми! Если хорошенько подумать, то в деревне, пожалуй, ничем не лучше. Там слоняешься по солнцепеку, устаешь, чувствуешь полное одиночество и ешь всякую заваль, которую тебе подсунет повар.</w:t>
      </w:r>
    </w:p>
    <w:p w14:paraId="0B7B82A1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Значит, есть разница?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1C4F1AEE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Конечно, есть! Кстати: я вчера ел у Мориса уклейку под таким соусом, что перед ней все форели ничего не стоят.</w:t>
      </w:r>
    </w:p>
    <w:p w14:paraId="21C8D808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Значит, есть разница?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31146DE5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Громадная! Самое главное, когда ешь уклейку, это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соус.</w:t>
      </w:r>
    </w:p>
    <w:p w14:paraId="77C8AC80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Значит, есть разница?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спросил я, глядя ему прямо в глаза.</w:t>
      </w:r>
    </w:p>
    <w:p w14:paraId="688EA12F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Он понял.</w:t>
      </w:r>
    </w:p>
    <w:p w14:paraId="42CA7D7D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Послушайте, Боб,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 он,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давайте говорить прямо. Здесь уже ничего не поделаешь. Я веду с вами честную игру, но при этом хочу выиграть. Она именно та, которую я искал.</w:t>
      </w:r>
    </w:p>
    <w:p w14:paraId="6D3CF016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Ну что ж,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 я,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игра чистая. У меня нет никаких прав мешать вам.</w:t>
      </w:r>
    </w:p>
    <w:p w14:paraId="55D3675D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 xml:space="preserve">В четверг мисс Эштон пригласила нас с Нортом на чашку чаю. Он был окончательно влюблен, а она выглядела еще очаровательнее, чем всегда. Тщательно </w:t>
      </w:r>
      <w:r w:rsidRPr="00902330">
        <w:rPr>
          <w:rFonts w:ascii="Verdana" w:hAnsi="Verdana"/>
          <w:color w:val="000000"/>
          <w:sz w:val="20"/>
          <w:lang w:val="ru-RU"/>
        </w:rPr>
        <w:lastRenderedPageBreak/>
        <w:t>избегая разговора о шляпах, мне удалось вставить несколько слов в их беседу. Мисс Эштон очень любезно что-то спросила об устройстве турне на будущий сезон.</w:t>
      </w:r>
    </w:p>
    <w:p w14:paraId="2A313FDD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Не могу вам сказать,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ответил я,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в будущем сезоне я не собираюсь служить у Бинкли и Бинг.</w:t>
      </w:r>
    </w:p>
    <w:p w14:paraId="3E6BDC66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Вот как?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сказала она.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А мне казалось, что они собираются поручить вам первое турне. Кажется, вы же сами говорили.</w:t>
      </w:r>
    </w:p>
    <w:p w14:paraId="4AF30A19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Да они-то собирались,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ответил я,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но из этого ничего не выйдет. Хотите, расскажу, что я собираюсь делать? Я поеду на южный берег Лонг-Айленда и куплю себе небольшой коттедж я уже присмотрел там один на самом берегу залива. Потом я куплю себе парусник и весельную лодку, охотничье ружье и желтую собаку. У меня хватит на это денег. Целый день я буду вдыхать морской соленый воздух, если ветер потянет с моря, и смолистый аромат леса, если потянет с суши. И уж, конечно, я буду писать пьесы, пока не набью ими целый чемодан.</w:t>
      </w:r>
    </w:p>
    <w:p w14:paraId="68D74123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А потом самое главное, что я сделаю, это куплю себе соседнюю утиную ферму. Мало кто разбирается в утках, а я с удовольствием наблюдаю за ними целыми часами. Они маршируют не хуже любой роты национальной гвардии, а игра «Пошел за вожаком» выходит у них куда лучше, чем у членов демократической партии.</w:t>
      </w:r>
    </w:p>
    <w:p w14:paraId="24EAD6AD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Их кряканье не особенно приятно, и все-таки оно мне нравится. Правда, оно разбудит вас десятки раз за ночь, но в этих звуках есть что-то домашнее, уютное, и для меня они звучат куда музыкальнее, чем крики «Све-е-жие я-я-годы-ы», что раздаются под вашим окном, когда вам так хочется спать.</w:t>
      </w:r>
    </w:p>
    <w:p w14:paraId="603A6118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А кроме того,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продолжал я с воодушевлением,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знайте, что, кроме красоты и сообразительности, они имеют крупную ценность. Их перья приносят постоянный верный доход. На одной ферме,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это я хорошо знаю,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перья приносят четыреста долларов в год. Подумать только! А если изучить рынок, так можно получить еще больше. Да, да, утки и соленый ветерок с залива,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вот мое настоящее призвание. Думаю, мне придется взять с собой повара-китайца, и в компании с ним, со своей собакой и солнечным закатом я отлично заживу. Довольно с меня этого гнусного, душного, бесчувственного, шумного города.</w:t>
      </w:r>
    </w:p>
    <w:p w14:paraId="3AABC30A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Мисс Эштон с изумлением смотрела на меня. Норт захохотал.</w:t>
      </w:r>
    </w:p>
    <w:p w14:paraId="6A6630FE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Я начну одну из пьес сегодня же вечером,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 я,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поэтому мне нужно идти.</w:t>
      </w:r>
    </w:p>
    <w:p w14:paraId="6D7282B9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С этими словами я простился.</w:t>
      </w:r>
    </w:p>
    <w:p w14:paraId="5D0DD61C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Через несколько дней мисс Эштон позвонила мне и попросила зайти к ней в четыре часа. Я зашел.</w:t>
      </w:r>
    </w:p>
    <w:p w14:paraId="76DBE761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Вы всегда были очень добры ко мне,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нерешительно сказала она,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и мне кажется, я могу поделиться с вами. Я собираюсь бросить сцену.</w:t>
      </w:r>
    </w:p>
    <w:p w14:paraId="6D487410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Ну да,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ответил я,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я так и думал. Обычно все бросают сцену, если появляются большие деньги.</w:t>
      </w:r>
    </w:p>
    <w:p w14:paraId="0F998586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Какие деньги?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ответила она.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Их почти уже нет, или, во всяком случае, осталось очень немного.</w:t>
      </w:r>
    </w:p>
    <w:p w14:paraId="0FA414F6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Но я ведь вам говорил,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 я,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что у него не то два, не то десять, не то тридцать миллионов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точно не помню.</w:t>
      </w:r>
    </w:p>
    <w:p w14:paraId="24C4EC73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Ах, вот о чем вы думаете!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сказала она.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Но я не собираюсь замуж за мистера Норта.</w:t>
      </w:r>
    </w:p>
    <w:p w14:paraId="31AFAB67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Так зачем же вы бросаете сцену?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злобно спросил я.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— Чем еще вы можете жить?</w:t>
      </w:r>
    </w:p>
    <w:p w14:paraId="3B4F6E07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Она подошла совсем близко ко мне, и я заметил, как блестели ее глаза, когда она сказала:</w:t>
      </w:r>
    </w:p>
    <w:p w14:paraId="713CD3B0" w14:textId="77777777" w:rsidR="00B85C47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—</w:t>
      </w:r>
      <w:r w:rsidRPr="00902330">
        <w:rPr>
          <w:rFonts w:ascii="Verdana" w:hAnsi="Verdana"/>
          <w:color w:val="000000"/>
          <w:sz w:val="20"/>
        </w:rPr>
        <w:t> </w:t>
      </w:r>
      <w:r w:rsidRPr="00902330">
        <w:rPr>
          <w:rFonts w:ascii="Verdana" w:hAnsi="Verdana"/>
          <w:color w:val="000000"/>
          <w:sz w:val="20"/>
          <w:lang w:val="ru-RU"/>
        </w:rPr>
        <w:t>Я могу щипать уток.</w:t>
      </w:r>
    </w:p>
    <w:p w14:paraId="5E1A0876" w14:textId="4591FC46" w:rsidR="00554F53" w:rsidRPr="00902330" w:rsidRDefault="00B85C47" w:rsidP="0090233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2330">
        <w:rPr>
          <w:rFonts w:ascii="Verdana" w:hAnsi="Verdana"/>
          <w:color w:val="000000"/>
          <w:sz w:val="20"/>
          <w:lang w:val="ru-RU"/>
        </w:rPr>
        <w:t>В первый год мы выручили за утиные перья триста пятьдесят долларов.</w:t>
      </w:r>
    </w:p>
    <w:sectPr w:rsidR="00554F53" w:rsidRPr="00902330" w:rsidSect="009023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56BBC" w14:textId="77777777" w:rsidR="00B307AF" w:rsidRDefault="00B307AF" w:rsidP="00B85C47">
      <w:pPr>
        <w:spacing w:after="0" w:line="240" w:lineRule="auto"/>
      </w:pPr>
      <w:r>
        <w:separator/>
      </w:r>
    </w:p>
  </w:endnote>
  <w:endnote w:type="continuationSeparator" w:id="0">
    <w:p w14:paraId="0E163806" w14:textId="77777777" w:rsidR="00B307AF" w:rsidRDefault="00B307AF" w:rsidP="00B8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BCE03" w14:textId="77777777" w:rsidR="00902330" w:rsidRDefault="00902330" w:rsidP="007301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5211CB1" w14:textId="77777777" w:rsidR="00902330" w:rsidRDefault="00902330" w:rsidP="0090233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83908" w14:textId="64146564" w:rsidR="00902330" w:rsidRPr="00902330" w:rsidRDefault="00902330" w:rsidP="00902330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0233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02330">
      <w:rPr>
        <w:rStyle w:val="PageNumber"/>
        <w:rFonts w:ascii="Arial" w:hAnsi="Arial" w:cs="Arial"/>
        <w:color w:val="999999"/>
        <w:sz w:val="20"/>
      </w:rPr>
      <w:t>http</w:t>
    </w:r>
    <w:r w:rsidRPr="0090233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02330">
      <w:rPr>
        <w:rStyle w:val="PageNumber"/>
        <w:rFonts w:ascii="Arial" w:hAnsi="Arial" w:cs="Arial"/>
        <w:color w:val="999999"/>
        <w:sz w:val="20"/>
      </w:rPr>
      <w:t>artefact</w:t>
    </w:r>
    <w:r w:rsidRPr="0090233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02330">
      <w:rPr>
        <w:rStyle w:val="PageNumber"/>
        <w:rFonts w:ascii="Arial" w:hAnsi="Arial" w:cs="Arial"/>
        <w:color w:val="999999"/>
        <w:sz w:val="20"/>
      </w:rPr>
      <w:t>lib</w:t>
    </w:r>
    <w:r w:rsidRPr="0090233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02330">
      <w:rPr>
        <w:rStyle w:val="PageNumber"/>
        <w:rFonts w:ascii="Arial" w:hAnsi="Arial" w:cs="Arial"/>
        <w:color w:val="999999"/>
        <w:sz w:val="20"/>
      </w:rPr>
      <w:t>ru</w:t>
    </w:r>
    <w:r w:rsidRPr="0090233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1C277" w14:textId="77777777" w:rsidR="00902330" w:rsidRDefault="009023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6784E" w14:textId="77777777" w:rsidR="00B307AF" w:rsidRDefault="00B307AF" w:rsidP="00B85C47">
      <w:pPr>
        <w:spacing w:after="0" w:line="240" w:lineRule="auto"/>
      </w:pPr>
      <w:r>
        <w:separator/>
      </w:r>
    </w:p>
  </w:footnote>
  <w:footnote w:type="continuationSeparator" w:id="0">
    <w:p w14:paraId="210D18C0" w14:textId="77777777" w:rsidR="00B307AF" w:rsidRDefault="00B307AF" w:rsidP="00B85C47">
      <w:pPr>
        <w:spacing w:after="0" w:line="240" w:lineRule="auto"/>
      </w:pPr>
      <w:r>
        <w:continuationSeparator/>
      </w:r>
    </w:p>
  </w:footnote>
  <w:footnote w:id="1">
    <w:p w14:paraId="0C87F4A8" w14:textId="77777777" w:rsidR="00B85C47" w:rsidRDefault="00B85C47" w:rsidP="00902330">
      <w:pPr>
        <w:pStyle w:val="FootNote"/>
        <w:spacing w:after="60"/>
        <w:ind w:firstLine="0"/>
      </w:pPr>
      <w:r w:rsidRPr="00902330">
        <w:rPr>
          <w:vertAlign w:val="superscript"/>
        </w:rPr>
        <w:footnoteRef/>
      </w:r>
      <w:r>
        <w:t xml:space="preserve"> </w:t>
      </w:r>
      <w:r w:rsidRPr="00902330">
        <w:rPr>
          <w:rFonts w:ascii="Calibri" w:hAnsi="Calibri" w:cs="Calibri"/>
        </w:rPr>
        <w:t>По Фаренгейту, равняется + 32 °C.</w:t>
      </w:r>
    </w:p>
  </w:footnote>
  <w:footnote w:id="2">
    <w:p w14:paraId="56C181BC" w14:textId="17B59E30" w:rsidR="00B85C47" w:rsidRDefault="00B85C47" w:rsidP="00902330">
      <w:pPr>
        <w:pStyle w:val="FootNote"/>
        <w:spacing w:after="60"/>
        <w:ind w:firstLine="0"/>
      </w:pPr>
      <w:r w:rsidRPr="00902330">
        <w:rPr>
          <w:vertAlign w:val="superscript"/>
        </w:rPr>
        <w:footnoteRef/>
      </w:r>
      <w:r>
        <w:t xml:space="preserve"> </w:t>
      </w:r>
      <w:r w:rsidRPr="00902330">
        <w:rPr>
          <w:rFonts w:ascii="Calibri" w:hAnsi="Calibri" w:cs="Calibri"/>
        </w:rPr>
        <w:t>Американский национальный праздник</w:t>
      </w:r>
      <w:r w:rsidR="00902330">
        <w:rPr>
          <w:rFonts w:ascii="Calibri" w:hAnsi="Calibri" w:cs="Calibri"/>
        </w:rPr>
        <w:t xml:space="preserve"> — </w:t>
      </w:r>
      <w:r w:rsidRPr="00902330">
        <w:rPr>
          <w:rFonts w:ascii="Calibri" w:hAnsi="Calibri" w:cs="Calibri"/>
        </w:rPr>
        <w:t>день объявления американской независимости.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9384" w14:textId="77777777" w:rsidR="00902330" w:rsidRDefault="009023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BBAA" w14:textId="661F3CCA" w:rsidR="00902330" w:rsidRPr="00902330" w:rsidRDefault="00902330" w:rsidP="00902330">
    <w:pPr>
      <w:pStyle w:val="Header"/>
      <w:rPr>
        <w:rFonts w:ascii="Arial" w:hAnsi="Arial" w:cs="Arial"/>
        <w:color w:val="999999"/>
        <w:sz w:val="20"/>
        <w:lang w:val="ru-RU"/>
      </w:rPr>
    </w:pPr>
    <w:r w:rsidRPr="00902330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02330">
      <w:rPr>
        <w:rFonts w:ascii="Arial" w:hAnsi="Arial" w:cs="Arial"/>
        <w:color w:val="999999"/>
        <w:sz w:val="20"/>
      </w:rPr>
      <w:t>http</w:t>
    </w:r>
    <w:r w:rsidRPr="00902330">
      <w:rPr>
        <w:rFonts w:ascii="Arial" w:hAnsi="Arial" w:cs="Arial"/>
        <w:color w:val="999999"/>
        <w:sz w:val="20"/>
        <w:lang w:val="ru-RU"/>
      </w:rPr>
      <w:t>://</w:t>
    </w:r>
    <w:r w:rsidRPr="00902330">
      <w:rPr>
        <w:rFonts w:ascii="Arial" w:hAnsi="Arial" w:cs="Arial"/>
        <w:color w:val="999999"/>
        <w:sz w:val="20"/>
      </w:rPr>
      <w:t>artefact</w:t>
    </w:r>
    <w:r w:rsidRPr="00902330">
      <w:rPr>
        <w:rFonts w:ascii="Arial" w:hAnsi="Arial" w:cs="Arial"/>
        <w:color w:val="999999"/>
        <w:sz w:val="20"/>
        <w:lang w:val="ru-RU"/>
      </w:rPr>
      <w:t>.</w:t>
    </w:r>
    <w:r w:rsidRPr="00902330">
      <w:rPr>
        <w:rFonts w:ascii="Arial" w:hAnsi="Arial" w:cs="Arial"/>
        <w:color w:val="999999"/>
        <w:sz w:val="20"/>
      </w:rPr>
      <w:t>lib</w:t>
    </w:r>
    <w:r w:rsidRPr="00902330">
      <w:rPr>
        <w:rFonts w:ascii="Arial" w:hAnsi="Arial" w:cs="Arial"/>
        <w:color w:val="999999"/>
        <w:sz w:val="20"/>
        <w:lang w:val="ru-RU"/>
      </w:rPr>
      <w:t>.</w:t>
    </w:r>
    <w:r w:rsidRPr="00902330">
      <w:rPr>
        <w:rFonts w:ascii="Arial" w:hAnsi="Arial" w:cs="Arial"/>
        <w:color w:val="999999"/>
        <w:sz w:val="20"/>
      </w:rPr>
      <w:t>ru</w:t>
    </w:r>
    <w:r w:rsidRPr="00902330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97349" w14:textId="77777777" w:rsidR="00902330" w:rsidRDefault="009023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044CD"/>
    <w:rsid w:val="00554F53"/>
    <w:rsid w:val="00697432"/>
    <w:rsid w:val="00902330"/>
    <w:rsid w:val="00AA1D8D"/>
    <w:rsid w:val="00B307AF"/>
    <w:rsid w:val="00B47730"/>
    <w:rsid w:val="00B85C47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3CF9300"/>
  <w14:defaultImageDpi w14:val="300"/>
  <w15:docId w15:val="{AA1041A9-FA9F-41C9-827E-31128298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B85C47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02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2916</Words>
  <Characters>15456</Characters>
  <Application>Microsoft Office Word</Application>
  <DocSecurity>0</DocSecurity>
  <Lines>286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18277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Лукавый горожанин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2025-05-09T00:02:00Z</dcterms:modified>
  <cp:category/>
</cp:coreProperties>
</file>