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49A7" w14:textId="77777777" w:rsidR="00292542" w:rsidRPr="007F4315" w:rsidRDefault="00292542" w:rsidP="007F431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F4315">
        <w:rPr>
          <w:rFonts w:ascii="Verdana" w:hAnsi="Verdana"/>
          <w:color w:val="000000"/>
          <w:sz w:val="32"/>
          <w:lang w:val="ru-RU"/>
        </w:rPr>
        <w:t>Воробьи на Мэдисон-сквере</w:t>
      </w:r>
    </w:p>
    <w:p w14:paraId="4DA07EFB" w14:textId="73875025" w:rsidR="00292542" w:rsidRPr="007F4315" w:rsidRDefault="008517E4" w:rsidP="007F431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F4315">
        <w:rPr>
          <w:rFonts w:ascii="Verdana" w:hAnsi="Verdana"/>
          <w:color w:val="000000"/>
          <w:sz w:val="24"/>
          <w:lang w:val="ru-RU"/>
        </w:rPr>
        <w:t>О. Генри</w:t>
      </w:r>
    </w:p>
    <w:p w14:paraId="21345201" w14:textId="77777777" w:rsidR="00292542" w:rsidRPr="007F4315" w:rsidRDefault="00292542" w:rsidP="007F4315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Перевод Н.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Галь.</w:t>
      </w:r>
    </w:p>
    <w:p w14:paraId="6F3ABCA3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B63B5F9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Молодому человеку в стесненных обстоятельствах, если он приехал в Нью-Йорк, чтобы стать писателем, и притом заранее тщательно изучил поле боя, требуется сделать только одно. Надо прямиком отправиться на Мэдисон-сквер, написать очерк о здешних воробьях и за пятнадцать долларов продать его редакции «Сан».</w:t>
      </w:r>
    </w:p>
    <w:p w14:paraId="7B48D590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Я не могу припомнить ни единого романа или рассказа на ходкую тему о молодом литераторе из провинции, приехавшем в великий город завоевать пером богатство и славу, в которых герой не начал бы именно с этого. Даже странно, почему какой-нибудь автор в поисках сверхоригинального сюжета не додумался заставить героя описать синиц на Юнион-сквере и продать свое произведение «Гералду». Но комплекты нью-йоркских журналов неоспоримо свидетельствуют в пользу воробьев и зеленого островка на старой площади, и чек всегда выписывает «Сан».</w:t>
      </w:r>
    </w:p>
    <w:p w14:paraId="3435F9C9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Разумеется, нетрудно понять, почему первая дерзкая попытка начинающего автора всегда увенчивается успехом. Его подстегивает необходимость сделать сверхчеловеческое усилие; в огромном грохочущем городе, среди железа, камня и мрамора он отыскал уголок, где зеленеют трава и деревья и щебечут птицы; все чувствительные струны его души трепещут в сладостной тоске по родным местам; быть может, никогда больше в нем не пробудится с такой силой творческий гений; птички поют, колышутся ветви деревьев, забыт грохот колес; он пишет, вкладывая в строчки всю душу... и продает свое творение в «Сан» за пятнадцать долларов.</w:t>
      </w:r>
    </w:p>
    <w:p w14:paraId="15BC7342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Многие годы читал я про этот обычай, прежде чем приехал в Нью-Йорк. Когда друзья, пуская в ход самые убедительные доводы, пытались отговорить меня от поездки, я лишь безмятежно улыбался. Они не знали, что в запасе у меня фокус с воробьями.</w:t>
      </w:r>
    </w:p>
    <w:p w14:paraId="799E5947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Когда я приехал в Нью-Йорк и трамвай повез меня от парома по Двадцать третьей улице прямиком к Мэдисон-скверу, я уже слышал, как этот чек на пятнадцать долларов шуршит у меня в кармане.</w:t>
      </w:r>
    </w:p>
    <w:p w14:paraId="4AD402BC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Я остановился в каком-то скромном пансиончике и на другое утро, в час, когда едва просыпаются воробьи, уже сидел на скамье в Мэдисон-сквере. Мелодичное воробьиное чириканье, приветливая весенняя листва величавых деревьев и свежая душистая трава с такой силой напомнили мне старую ферму, которую я покинул, что на глаза мои чуть не навернулись слезы. И тотчас меня посетило вдохновение. Смелые звонкие голоса этих веселых пичужек словно задавали тон чудесной, светлой, причудливой песне надежды, радости и любви к ближнему. Сердца этих крохотных созданий, как и мое сердце, звучали в лад лесам и полям; как и я, они, по воле случая, оказались пленниками сумрачного шумного города,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но как же весело, с каким изяществом они переносят неволю!</w:t>
      </w:r>
    </w:p>
    <w:p w14:paraId="4279CF92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А потом появились люди, те, кто спозаранку идет на работу,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хмурые, угрюмые, они проходили мимо, бросая на меня косые взгляды, и всё торопились, торопились, торопились. И я отчетливо уловил в птичьей песенке свою тему и преобразил ее в притчу и в стихи, в праздничную пляску и в колыбельную песню; а потом перевел все это в прозу и принялся писать.</w:t>
      </w:r>
    </w:p>
    <w:p w14:paraId="561CF5BF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Два часа кряду карандаш мой без роздыха бегал по листкам блокнота. Потом я пошел в комнатку, которую снял на два дня, сократил написанное вдвое и свеженькое, с пылу с жару, отослал почтой в «Сан».</w:t>
      </w:r>
    </w:p>
    <w:p w14:paraId="300C74D5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Назавтра я поднялся чуть свет и потратил два цента из своих капиталов на газету. Если и было в ней слово «воробей», мне не удалось его отыскать.</w:t>
      </w:r>
    </w:p>
    <w:p w14:paraId="68EADE0D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Я вернулся с газетой в номер, разостлал ее на кровати и просмотрел всю, столбец за столбцом. Где-то произошла осечка.</w:t>
      </w:r>
    </w:p>
    <w:p w14:paraId="15558E4A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Три часа спустя почтальон принес мне большой конверт, в котором находились моя рукопись и листок дешевой бумаги размером примерно три дюйма на четыре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наверно, кое-кому из вас случалось видеть такие листки,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на котором лиловыми чернилами было написано: «Редакция „Сан“ возвращает с благодарностью».</w:t>
      </w:r>
    </w:p>
    <w:p w14:paraId="0E406023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Я пошел все в тот же сквер и сел на скамью. Нет, в это утро я не счел нужным позавтракать. Несносные воробьи своим дурацким чириканьем совсем испакостили сквер. В жизни не видал таких неумолчно крикливых, нахальных и противных птиц.</w:t>
      </w:r>
    </w:p>
    <w:p w14:paraId="56B4DB7B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lastRenderedPageBreak/>
        <w:t>Согласно всем традициям, сейчас я должен бы стоять в кабинете редактора «Сан». Сей почтенный деятель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высокий, серьезный, седовласый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должен бы стиснуть мою руку, протереть стекла подозрительно увлажнившихся очков и тряхнуть серебряным колокольчиком.</w:t>
      </w:r>
    </w:p>
    <w:p w14:paraId="7354E36F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Мистер Мак-Чесни,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должен бы он сказать появившемуся в дверях подчиненному,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познакомьтесь, этот молодой человек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мистер Генри, тот самый, что прислал нам такую прелестную жемчужину о воробьях на Мэдисон-сквере. Сейчас же зачислите его в штат. Для начала, сэр, вы будете получать восемьдесят долларов в неделю.</w:t>
      </w:r>
    </w:p>
    <w:p w14:paraId="1AA60CCB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Вот чего я ждал, доверясь всем авторам, которые воспевали литературный Нью-Йорк.</w:t>
      </w:r>
    </w:p>
    <w:p w14:paraId="6F4577C6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Да, традиция почему-то дала осечку. За собою я никакой вины не знал; стало быть, во всем виноваты воробьи. Я уже начал страстно, неукротимо их ненавидеть.</w:t>
      </w:r>
    </w:p>
    <w:p w14:paraId="5710D154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В эту минуту рядом со мной осторожно уселся некто давным-давно не бритый и не стриженный, в какой-то жеваной шляпе и с премерзкой физиономией.</w:t>
      </w:r>
    </w:p>
    <w:p w14:paraId="3B3B5AA8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Послушай, Вилли,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вкрадчиво забормотал он,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ты не выдашь мне гривенник из своих сундуков? Я бы выпил чашку кофе.</w:t>
      </w:r>
    </w:p>
    <w:p w14:paraId="6F11C262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Я и сам оскудел, приятель,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отвечал я.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От силы могу дать три цента.</w:t>
      </w:r>
    </w:p>
    <w:p w14:paraId="175B2443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А поглядеть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джентльмен,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сказал он.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Что же это тебя разорило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выпивка?</w:t>
      </w:r>
    </w:p>
    <w:p w14:paraId="1E8ADF28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Птички,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свирепо ответил я.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Певуны с коричневым горлышком, которые среди городской пыли и шума распевают над ухом усталого труженика про бодрость и надежду. Маленькие пернатые посланцы полей и лесов, нежно чирикающие нам про голубые небеса и цветущие луга. Несносные хитрые надоеды, которые верещат, точно целая стая фисгармоний, и наедаются до отвала букашками и семенами, когда человек сидит тут без завтрака. Да, сэр, птички! Вот, полюбуйтесь-ка на них!</w:t>
      </w:r>
    </w:p>
    <w:p w14:paraId="509FB994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С этими словами я подобрал валявшийся подле скамейки сук и изо всей силы швырнул его в сборище воробьев на лужайке. С пронзительным писком стая взлетела на деревья, но двое остались лежать в траве.</w:t>
      </w:r>
    </w:p>
    <w:p w14:paraId="1A9F3783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Мой малопривлекательный сосед мигом перепрыгнул через скамьи, подхватил трепыхающиеся жертвы и поспешно засунул в карман. Потом поманил меня грязным пальцем.</w:t>
      </w:r>
    </w:p>
    <w:p w14:paraId="692160C6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Пошли, друг,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прохрипел он.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Будет тебе кормежка.</w:t>
      </w:r>
    </w:p>
    <w:p w14:paraId="408A7102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Я покорно последовал за моим сомнительным знакомцем. Он вывел меня из садика на какую-то боковую улочку, потом через щель в заборе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на пустырь, где когда-то рыли какие-то ямы. За грудой камней и строительного хлама он остановился и вытащил воробьев из кармана.</w:t>
      </w:r>
    </w:p>
    <w:p w14:paraId="1A1E34D8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Спички у меня есть,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сказал он.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Найдется у тебя бумажка разжечь огонь?</w:t>
      </w:r>
    </w:p>
    <w:p w14:paraId="13DDF127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Я достал рукопись моего рассказа о воробьях и предложил ее для жертвенного костра. Под ногами у нас валялись обломки досок, щепки, стружки. Откуда-то из недр своего потрепанного одеяния мой замызганный приятель извлек полбулки, перец и соль.</w:t>
      </w:r>
    </w:p>
    <w:p w14:paraId="44791EDD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Через десять минут мы держали над пляшущим огнем по насаженному на палочку воробью.</w:t>
      </w:r>
    </w:p>
    <w:p w14:paraId="75A1D8E0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А что,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сказал мой сотрапезник,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не так уж и плохо на голодный-то желудок. Вот, помню, когда я только попал в Нью-Йорк... тому уж лет пятнадцать... Приехал я с Запада, думал подыскать себе работу в газете. Пошел я в первое утро в садик на Мэдисон-сквере и уселся на скамейку. Гляжу, воробьи чирикают, трава зеленая, и деревья, и так это славно, будто я опять дома, в наших краях. Вытащил я из кармана бумагу и...</w:t>
      </w:r>
    </w:p>
    <w:p w14:paraId="5D0A0C59" w14:textId="77777777" w:rsidR="00292542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Знаю,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перебил я.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Отослал в «Сан» и получил за это дело пятнадцать долларов.</w:t>
      </w:r>
    </w:p>
    <w:p w14:paraId="213F89D2" w14:textId="65889FA7" w:rsidR="001E6C0E" w:rsidRPr="007F4315" w:rsidRDefault="00292542" w:rsidP="007F431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4315">
        <w:rPr>
          <w:rFonts w:ascii="Verdana" w:hAnsi="Verdana"/>
          <w:color w:val="000000"/>
          <w:sz w:val="20"/>
          <w:lang w:val="ru-RU"/>
        </w:rPr>
        <w:t>—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Слушай,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подозрительно сказал мой приятель,</w:t>
      </w:r>
      <w:r w:rsidRPr="007F4315">
        <w:rPr>
          <w:rFonts w:ascii="Verdana" w:hAnsi="Verdana"/>
          <w:color w:val="000000"/>
          <w:sz w:val="20"/>
        </w:rPr>
        <w:t> </w:t>
      </w:r>
      <w:r w:rsidRPr="007F4315">
        <w:rPr>
          <w:rFonts w:ascii="Verdana" w:hAnsi="Verdana"/>
          <w:color w:val="000000"/>
          <w:sz w:val="20"/>
          <w:lang w:val="ru-RU"/>
        </w:rPr>
        <w:t>— ты что-то больно много знаешь. Где ты был? Я там заснул на скамье, на солнышке, и кто-то вытащил у меня деньги, все пятнадцать долларов до последнего цента.</w:t>
      </w:r>
    </w:p>
    <w:sectPr w:rsidR="001E6C0E" w:rsidRPr="007F4315" w:rsidSect="007F43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C9FAC" w14:textId="77777777" w:rsidR="00602A4C" w:rsidRDefault="00602A4C" w:rsidP="007F4315">
      <w:pPr>
        <w:spacing w:after="0" w:line="240" w:lineRule="auto"/>
      </w:pPr>
      <w:r>
        <w:separator/>
      </w:r>
    </w:p>
  </w:endnote>
  <w:endnote w:type="continuationSeparator" w:id="0">
    <w:p w14:paraId="538557CE" w14:textId="77777777" w:rsidR="00602A4C" w:rsidRDefault="00602A4C" w:rsidP="007F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EC17" w14:textId="77777777" w:rsidR="007F4315" w:rsidRDefault="007F4315" w:rsidP="006802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A6EAA8D" w14:textId="77777777" w:rsidR="007F4315" w:rsidRDefault="007F4315" w:rsidP="007F43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25FA" w14:textId="334F9EF6" w:rsidR="007F4315" w:rsidRPr="007F4315" w:rsidRDefault="007F4315" w:rsidP="007F431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F431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F4315">
      <w:rPr>
        <w:rStyle w:val="PageNumber"/>
        <w:rFonts w:ascii="Arial" w:hAnsi="Arial" w:cs="Arial"/>
        <w:color w:val="999999"/>
        <w:sz w:val="20"/>
      </w:rPr>
      <w:t>http</w:t>
    </w:r>
    <w:r w:rsidRPr="007F431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F4315">
      <w:rPr>
        <w:rStyle w:val="PageNumber"/>
        <w:rFonts w:ascii="Arial" w:hAnsi="Arial" w:cs="Arial"/>
        <w:color w:val="999999"/>
        <w:sz w:val="20"/>
      </w:rPr>
      <w:t>artefact</w:t>
    </w:r>
    <w:r w:rsidRPr="007F431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F4315">
      <w:rPr>
        <w:rStyle w:val="PageNumber"/>
        <w:rFonts w:ascii="Arial" w:hAnsi="Arial" w:cs="Arial"/>
        <w:color w:val="999999"/>
        <w:sz w:val="20"/>
      </w:rPr>
      <w:t>lib</w:t>
    </w:r>
    <w:r w:rsidRPr="007F431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F4315">
      <w:rPr>
        <w:rStyle w:val="PageNumber"/>
        <w:rFonts w:ascii="Arial" w:hAnsi="Arial" w:cs="Arial"/>
        <w:color w:val="999999"/>
        <w:sz w:val="20"/>
      </w:rPr>
      <w:t>ru</w:t>
    </w:r>
    <w:r w:rsidRPr="007F431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5F06" w14:textId="77777777" w:rsidR="007F4315" w:rsidRDefault="007F4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A32E2" w14:textId="77777777" w:rsidR="00602A4C" w:rsidRDefault="00602A4C" w:rsidP="007F4315">
      <w:pPr>
        <w:spacing w:after="0" w:line="240" w:lineRule="auto"/>
      </w:pPr>
      <w:r>
        <w:separator/>
      </w:r>
    </w:p>
  </w:footnote>
  <w:footnote w:type="continuationSeparator" w:id="0">
    <w:p w14:paraId="7E178C25" w14:textId="77777777" w:rsidR="00602A4C" w:rsidRDefault="00602A4C" w:rsidP="007F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F1592" w14:textId="77777777" w:rsidR="007F4315" w:rsidRDefault="007F4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710B" w14:textId="7E5B326F" w:rsidR="007F4315" w:rsidRPr="007F4315" w:rsidRDefault="007F4315" w:rsidP="007F4315">
    <w:pPr>
      <w:pStyle w:val="Header"/>
      <w:rPr>
        <w:rFonts w:ascii="Arial" w:hAnsi="Arial" w:cs="Arial"/>
        <w:color w:val="999999"/>
        <w:sz w:val="20"/>
        <w:lang w:val="ru-RU"/>
      </w:rPr>
    </w:pPr>
    <w:r w:rsidRPr="007F4315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A67B" w14:textId="77777777" w:rsidR="007F4315" w:rsidRDefault="007F4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E6C0E"/>
    <w:rsid w:val="00292542"/>
    <w:rsid w:val="0029639D"/>
    <w:rsid w:val="00326F90"/>
    <w:rsid w:val="00602A4C"/>
    <w:rsid w:val="007F4315"/>
    <w:rsid w:val="008517E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5963EBC"/>
  <w14:defaultImageDpi w14:val="300"/>
  <w15:docId w15:val="{097DD2DA-D1B4-4A30-A474-13334EF1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F4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6326</Characters>
  <Application>Microsoft Office Word</Application>
  <DocSecurity>0</DocSecurity>
  <Lines>115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7433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Воробьи на Мэдисон-сквере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2025-05-07T00:47:00Z</dcterms:modified>
  <cp:category/>
</cp:coreProperties>
</file>