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3888C1" w14:textId="77777777" w:rsidR="001F57E4" w:rsidRPr="00DF0B1B" w:rsidRDefault="001F57E4" w:rsidP="00DF0B1B">
      <w:pPr>
        <w:pStyle w:val="Heading2"/>
        <w:keepNext w:val="0"/>
        <w:keepLines w:val="0"/>
        <w:suppressAutoHyphens/>
        <w:spacing w:before="0" w:line="240" w:lineRule="auto"/>
        <w:jc w:val="both"/>
        <w:rPr>
          <w:rFonts w:ascii="Verdana" w:hAnsi="Verdana"/>
          <w:color w:val="000000"/>
          <w:sz w:val="32"/>
          <w:lang w:val="ru-RU"/>
        </w:rPr>
      </w:pPr>
      <w:r w:rsidRPr="00DF0B1B">
        <w:rPr>
          <w:rFonts w:ascii="Verdana" w:hAnsi="Verdana"/>
          <w:color w:val="000000"/>
          <w:sz w:val="32"/>
          <w:lang w:val="ru-RU"/>
        </w:rPr>
        <w:t>Метель</w:t>
      </w:r>
    </w:p>
    <w:p w14:paraId="7CE34960" w14:textId="5636AA1D" w:rsidR="001F57E4" w:rsidRPr="00DF0B1B" w:rsidRDefault="00825853" w:rsidP="00DF0B1B">
      <w:pPr>
        <w:suppressAutoHyphens/>
        <w:spacing w:after="0" w:line="240" w:lineRule="auto"/>
        <w:jc w:val="both"/>
        <w:rPr>
          <w:rFonts w:ascii="Verdana" w:hAnsi="Verdana"/>
          <w:color w:val="000000"/>
          <w:sz w:val="24"/>
          <w:lang w:val="ru-RU"/>
        </w:rPr>
      </w:pPr>
      <w:r w:rsidRPr="00DF0B1B">
        <w:rPr>
          <w:rFonts w:ascii="Verdana" w:hAnsi="Verdana"/>
          <w:color w:val="000000"/>
          <w:sz w:val="24"/>
          <w:lang w:val="ru-RU"/>
        </w:rPr>
        <w:t>О. Генри</w:t>
      </w:r>
    </w:p>
    <w:p w14:paraId="3682E2FC" w14:textId="0A28FF64" w:rsidR="001F57E4" w:rsidRPr="00DF0B1B" w:rsidRDefault="001F57E4" w:rsidP="00DF0B1B">
      <w:pPr>
        <w:suppressAutoHyphens/>
        <w:spacing w:after="0" w:line="240" w:lineRule="auto"/>
        <w:jc w:val="both"/>
        <w:rPr>
          <w:rFonts w:ascii="Verdana" w:hAnsi="Verdana"/>
          <w:color w:val="000000"/>
          <w:sz w:val="20"/>
          <w:lang w:val="ru-RU"/>
        </w:rPr>
      </w:pPr>
      <w:r w:rsidRPr="00DF0B1B">
        <w:rPr>
          <w:rFonts w:ascii="Verdana" w:hAnsi="Verdana"/>
          <w:color w:val="000000"/>
          <w:sz w:val="20"/>
          <w:lang w:val="ru-RU"/>
        </w:rPr>
        <w:t>Перевод Э.</w:t>
      </w:r>
      <w:r w:rsidRPr="00DF0B1B">
        <w:rPr>
          <w:rFonts w:ascii="Verdana" w:hAnsi="Verdana"/>
          <w:color w:val="000000"/>
          <w:sz w:val="20"/>
        </w:rPr>
        <w:t> </w:t>
      </w:r>
      <w:r w:rsidRPr="00DF0B1B">
        <w:rPr>
          <w:rFonts w:ascii="Verdana" w:hAnsi="Verdana"/>
          <w:color w:val="000000"/>
          <w:sz w:val="20"/>
          <w:lang w:val="ru-RU"/>
        </w:rPr>
        <w:t>Бродерсон</w:t>
      </w:r>
    </w:p>
    <w:p w14:paraId="564AA1CE" w14:textId="77777777" w:rsidR="001F57E4" w:rsidRPr="00DF0B1B" w:rsidRDefault="001F57E4" w:rsidP="00DF0B1B">
      <w:pPr>
        <w:suppressAutoHyphens/>
        <w:spacing w:after="0" w:line="240" w:lineRule="auto"/>
        <w:ind w:firstLine="283"/>
        <w:jc w:val="both"/>
        <w:rPr>
          <w:rFonts w:ascii="Verdana" w:hAnsi="Verdana"/>
          <w:color w:val="000000"/>
          <w:sz w:val="20"/>
          <w:lang w:val="ru-RU"/>
        </w:rPr>
      </w:pPr>
    </w:p>
    <w:p w14:paraId="082E47E3" w14:textId="77777777" w:rsidR="001F57E4" w:rsidRPr="00DF0B1B" w:rsidRDefault="001F57E4" w:rsidP="00DF0B1B">
      <w:pPr>
        <w:suppressAutoHyphens/>
        <w:spacing w:after="0" w:line="240" w:lineRule="auto"/>
        <w:ind w:firstLine="283"/>
        <w:jc w:val="both"/>
        <w:rPr>
          <w:rFonts w:ascii="Verdana" w:hAnsi="Verdana"/>
          <w:color w:val="000000"/>
          <w:sz w:val="20"/>
          <w:lang w:val="ru-RU"/>
        </w:rPr>
      </w:pPr>
      <w:r w:rsidRPr="00DF0B1B">
        <w:rPr>
          <w:rFonts w:ascii="Verdana" w:hAnsi="Verdana"/>
          <w:color w:val="000000"/>
          <w:sz w:val="20"/>
          <w:lang w:val="ru-RU"/>
        </w:rPr>
        <w:t>Ночь распростерла свои мрачные крылья над ущельем Потерянной реки, и я дал шпоры своему коню и быстро помчался по направлению к ранчо Гнедая лошадь, потому что все предвещало метель.</w:t>
      </w:r>
    </w:p>
    <w:p w14:paraId="72888017" w14:textId="77777777" w:rsidR="001F57E4" w:rsidRPr="00DF0B1B" w:rsidRDefault="001F57E4" w:rsidP="00DF0B1B">
      <w:pPr>
        <w:suppressAutoHyphens/>
        <w:spacing w:after="0" w:line="240" w:lineRule="auto"/>
        <w:ind w:firstLine="283"/>
        <w:jc w:val="both"/>
        <w:rPr>
          <w:rFonts w:ascii="Verdana" w:hAnsi="Verdana"/>
          <w:color w:val="000000"/>
          <w:sz w:val="20"/>
          <w:lang w:val="ru-RU"/>
        </w:rPr>
      </w:pPr>
      <w:r w:rsidRPr="00DF0B1B">
        <w:rPr>
          <w:rFonts w:ascii="Verdana" w:hAnsi="Verdana"/>
          <w:color w:val="000000"/>
          <w:sz w:val="20"/>
          <w:lang w:val="ru-RU"/>
        </w:rPr>
        <w:t>Я был знаком с Россом Куртисом, владельцем ранчо, и знал, что буду радушно принят, во-первых, потому, что он был всегда гостеприимным хозяином, а во-вторых, потому, что он любил поговорить.</w:t>
      </w:r>
    </w:p>
    <w:p w14:paraId="79A6EE22" w14:textId="77777777" w:rsidR="001F57E4" w:rsidRPr="00DF0B1B" w:rsidRDefault="001F57E4" w:rsidP="00DF0B1B">
      <w:pPr>
        <w:suppressAutoHyphens/>
        <w:spacing w:after="0" w:line="240" w:lineRule="auto"/>
        <w:ind w:firstLine="283"/>
        <w:jc w:val="both"/>
        <w:rPr>
          <w:rFonts w:ascii="Verdana" w:hAnsi="Verdana"/>
          <w:color w:val="000000"/>
          <w:sz w:val="20"/>
          <w:lang w:val="ru-RU"/>
        </w:rPr>
      </w:pPr>
      <w:r w:rsidRPr="00DF0B1B">
        <w:rPr>
          <w:rFonts w:ascii="Verdana" w:hAnsi="Verdana"/>
          <w:color w:val="000000"/>
          <w:sz w:val="20"/>
          <w:lang w:val="ru-RU"/>
        </w:rPr>
        <w:t>На мой оклик из ворот усадебного дома, который находился в самой «пасти» ущелья, высунулась чья-то рука и взяла за уздцы моего усталого коня. А несколько минут спустя я уже сидел с Россом у пылающего камина в столовой усадебного дома, состоящего из четырех комнат. К столовой, не отделяясь от нее дверью, прилегала кухня.</w:t>
      </w:r>
    </w:p>
    <w:p w14:paraId="140A9141" w14:textId="77777777" w:rsidR="001F57E4" w:rsidRPr="00DF0B1B" w:rsidRDefault="001F57E4" w:rsidP="00DF0B1B">
      <w:pPr>
        <w:suppressAutoHyphens/>
        <w:spacing w:after="0" w:line="240" w:lineRule="auto"/>
        <w:ind w:firstLine="283"/>
        <w:jc w:val="both"/>
        <w:rPr>
          <w:rFonts w:ascii="Verdana" w:hAnsi="Verdana"/>
          <w:color w:val="000000"/>
          <w:sz w:val="20"/>
          <w:lang w:val="ru-RU"/>
        </w:rPr>
      </w:pPr>
      <w:r w:rsidRPr="00DF0B1B">
        <w:rPr>
          <w:rFonts w:ascii="Verdana" w:hAnsi="Verdana"/>
          <w:color w:val="000000"/>
          <w:sz w:val="20"/>
          <w:lang w:val="ru-RU"/>
        </w:rPr>
        <w:t>В ней я мельком увидел коренастого человека с обветренным лицом, с профессиональной уверенностью расхаживающего вокруг раскаленной плиты. На его серьезном лице нельзя было ничего прочесть</w:t>
      </w:r>
      <w:r w:rsidRPr="00DF0B1B">
        <w:rPr>
          <w:rFonts w:ascii="Verdana" w:hAnsi="Verdana"/>
          <w:color w:val="000000"/>
          <w:sz w:val="20"/>
        </w:rPr>
        <w:t> </w:t>
      </w:r>
      <w:r w:rsidRPr="00DF0B1B">
        <w:rPr>
          <w:rFonts w:ascii="Verdana" w:hAnsi="Verdana"/>
          <w:color w:val="000000"/>
          <w:sz w:val="20"/>
          <w:lang w:val="ru-RU"/>
        </w:rPr>
        <w:t>— это могло быть лицо великого мыслителя или человека, не привыкшего вовсе мыслить.</w:t>
      </w:r>
    </w:p>
    <w:p w14:paraId="74732AAD" w14:textId="77777777" w:rsidR="001F57E4" w:rsidRPr="00DF0B1B" w:rsidRDefault="001F57E4" w:rsidP="00DF0B1B">
      <w:pPr>
        <w:suppressAutoHyphens/>
        <w:spacing w:after="0" w:line="240" w:lineRule="auto"/>
        <w:ind w:firstLine="283"/>
        <w:jc w:val="both"/>
        <w:rPr>
          <w:rFonts w:ascii="Verdana" w:hAnsi="Verdana"/>
          <w:color w:val="000000"/>
          <w:sz w:val="20"/>
          <w:lang w:val="ru-RU"/>
        </w:rPr>
      </w:pPr>
      <w:r w:rsidRPr="00DF0B1B">
        <w:rPr>
          <w:rFonts w:ascii="Verdana" w:hAnsi="Verdana"/>
          <w:color w:val="000000"/>
          <w:sz w:val="20"/>
          <w:lang w:val="ru-RU"/>
        </w:rPr>
        <w:t>Мелкий сухой снег пробивался сквозь щели балок, и, несмотря на весело горящий камин, в комнате было холодно. Мы сидели и болтали, вздрагивая от нервности и от сквозняков. Росс очень кстати вспомнил о бутылочке, которая стояла у него в шкафу, и мы устроили себе горячий грог.</w:t>
      </w:r>
    </w:p>
    <w:p w14:paraId="0139144E" w14:textId="77777777" w:rsidR="001F57E4" w:rsidRPr="00DF0B1B" w:rsidRDefault="001F57E4" w:rsidP="00DF0B1B">
      <w:pPr>
        <w:suppressAutoHyphens/>
        <w:spacing w:after="0" w:line="240" w:lineRule="auto"/>
        <w:ind w:firstLine="283"/>
        <w:jc w:val="both"/>
        <w:rPr>
          <w:rFonts w:ascii="Verdana" w:hAnsi="Verdana"/>
          <w:color w:val="000000"/>
          <w:sz w:val="20"/>
          <w:lang w:val="ru-RU"/>
        </w:rPr>
      </w:pPr>
      <w:r w:rsidRPr="00DF0B1B">
        <w:rPr>
          <w:rFonts w:ascii="Verdana" w:hAnsi="Verdana"/>
          <w:color w:val="000000"/>
          <w:sz w:val="20"/>
          <w:lang w:val="ru-RU"/>
        </w:rPr>
        <w:t>Те, которые считают, что все можно выразить в музыке, вероятно, вдохновились бы и написали бы симфонию для выражения того настроения, в котором мы находились. Звон стаканов, треск дров в камине, завывание ветра и вагнеровский грохот сковородок на кухне</w:t>
      </w:r>
      <w:r w:rsidRPr="00DF0B1B">
        <w:rPr>
          <w:rFonts w:ascii="Verdana" w:hAnsi="Verdana"/>
          <w:color w:val="000000"/>
          <w:sz w:val="20"/>
        </w:rPr>
        <w:t> </w:t>
      </w:r>
      <w:r w:rsidRPr="00DF0B1B">
        <w:rPr>
          <w:rFonts w:ascii="Verdana" w:hAnsi="Verdana"/>
          <w:color w:val="000000"/>
          <w:sz w:val="20"/>
          <w:lang w:val="ru-RU"/>
        </w:rPr>
        <w:t>— все это сливалось в одну гармоническую мелодию. Не менее приятным аккомпанементом было шипение жарящихся бараньих котлет, которое сулило нам вкусный ужин.</w:t>
      </w:r>
    </w:p>
    <w:p w14:paraId="05CCA5B8" w14:textId="77777777" w:rsidR="001F57E4" w:rsidRPr="00DF0B1B" w:rsidRDefault="001F57E4" w:rsidP="00DF0B1B">
      <w:pPr>
        <w:suppressAutoHyphens/>
        <w:spacing w:after="0" w:line="240" w:lineRule="auto"/>
        <w:ind w:firstLine="283"/>
        <w:jc w:val="both"/>
        <w:rPr>
          <w:rFonts w:ascii="Verdana" w:hAnsi="Verdana"/>
          <w:color w:val="000000"/>
          <w:sz w:val="20"/>
          <w:lang w:val="ru-RU"/>
        </w:rPr>
      </w:pPr>
      <w:r w:rsidRPr="00DF0B1B">
        <w:rPr>
          <w:rFonts w:ascii="Verdana" w:hAnsi="Verdana"/>
          <w:color w:val="000000"/>
          <w:sz w:val="20"/>
          <w:lang w:val="ru-RU"/>
        </w:rPr>
        <w:t>Повар вошел в комнату и поставил на стол шипящую сковородку. Он равнодушно кивнул мне головой и с ловкостью жонглера расставил тарелки и приборы. Я бросил на него любопытный и, должен сознаться, несколько заискивающий взгляд. Кто мог предсказать, когда кончится метель и когда можно будет выбраться отсюда? А в таком случае всегда хорошо пользоваться расположением повара. Но я не мог прочесть на его невозмутимом лице ни расположения, ни пренебрежения. Ужин отвлек меня от дальнейших моих наблюдений, и я обратил все свое внимание на вкусные бараньи котлеты.</w:t>
      </w:r>
    </w:p>
    <w:p w14:paraId="16FE2BDC" w14:textId="77777777" w:rsidR="001F57E4" w:rsidRPr="00DF0B1B" w:rsidRDefault="001F57E4" w:rsidP="00DF0B1B">
      <w:pPr>
        <w:suppressAutoHyphens/>
        <w:spacing w:after="0" w:line="240" w:lineRule="auto"/>
        <w:ind w:firstLine="283"/>
        <w:jc w:val="both"/>
        <w:rPr>
          <w:rFonts w:ascii="Verdana" w:hAnsi="Verdana"/>
          <w:color w:val="000000"/>
          <w:sz w:val="20"/>
          <w:lang w:val="ru-RU"/>
        </w:rPr>
      </w:pPr>
      <w:r w:rsidRPr="00DF0B1B">
        <w:rPr>
          <w:rFonts w:ascii="Verdana" w:hAnsi="Verdana"/>
          <w:color w:val="000000"/>
          <w:sz w:val="20"/>
          <w:lang w:val="ru-RU"/>
        </w:rPr>
        <w:t>—</w:t>
      </w:r>
      <w:r w:rsidRPr="00DF0B1B">
        <w:rPr>
          <w:rFonts w:ascii="Verdana" w:hAnsi="Verdana"/>
          <w:color w:val="000000"/>
          <w:sz w:val="20"/>
        </w:rPr>
        <w:t> </w:t>
      </w:r>
      <w:r w:rsidRPr="00DF0B1B">
        <w:rPr>
          <w:rFonts w:ascii="Verdana" w:hAnsi="Verdana"/>
          <w:color w:val="000000"/>
          <w:sz w:val="20"/>
          <w:lang w:val="ru-RU"/>
        </w:rPr>
        <w:t>Как ты думаешь, Джордж, долго ли продлится метель?</w:t>
      </w:r>
      <w:r w:rsidRPr="00DF0B1B">
        <w:rPr>
          <w:rFonts w:ascii="Verdana" w:hAnsi="Verdana"/>
          <w:color w:val="000000"/>
          <w:sz w:val="20"/>
        </w:rPr>
        <w:t> </w:t>
      </w:r>
      <w:r w:rsidRPr="00DF0B1B">
        <w:rPr>
          <w:rFonts w:ascii="Verdana" w:hAnsi="Verdana"/>
          <w:color w:val="000000"/>
          <w:sz w:val="20"/>
          <w:lang w:val="ru-RU"/>
        </w:rPr>
        <w:t>— спросил Росс повара.</w:t>
      </w:r>
    </w:p>
    <w:p w14:paraId="2FE555BF" w14:textId="77777777" w:rsidR="001F57E4" w:rsidRPr="00DF0B1B" w:rsidRDefault="001F57E4" w:rsidP="00DF0B1B">
      <w:pPr>
        <w:suppressAutoHyphens/>
        <w:spacing w:after="0" w:line="240" w:lineRule="auto"/>
        <w:ind w:firstLine="283"/>
        <w:jc w:val="both"/>
        <w:rPr>
          <w:rFonts w:ascii="Verdana" w:hAnsi="Verdana"/>
          <w:color w:val="000000"/>
          <w:sz w:val="20"/>
          <w:lang w:val="ru-RU"/>
        </w:rPr>
      </w:pPr>
      <w:r w:rsidRPr="00DF0B1B">
        <w:rPr>
          <w:rFonts w:ascii="Verdana" w:hAnsi="Verdana"/>
          <w:color w:val="000000"/>
          <w:sz w:val="20"/>
          <w:lang w:val="ru-RU"/>
        </w:rPr>
        <w:t>—</w:t>
      </w:r>
      <w:r w:rsidRPr="00DF0B1B">
        <w:rPr>
          <w:rFonts w:ascii="Verdana" w:hAnsi="Verdana"/>
          <w:color w:val="000000"/>
          <w:sz w:val="20"/>
        </w:rPr>
        <w:t> </w:t>
      </w:r>
      <w:r w:rsidRPr="00DF0B1B">
        <w:rPr>
          <w:rFonts w:ascii="Verdana" w:hAnsi="Verdana"/>
          <w:color w:val="000000"/>
          <w:sz w:val="20"/>
          <w:lang w:val="ru-RU"/>
        </w:rPr>
        <w:t>Может быть, долго,</w:t>
      </w:r>
      <w:r w:rsidRPr="00DF0B1B">
        <w:rPr>
          <w:rFonts w:ascii="Verdana" w:hAnsi="Verdana"/>
          <w:color w:val="000000"/>
          <w:sz w:val="20"/>
        </w:rPr>
        <w:t> </w:t>
      </w:r>
      <w:r w:rsidRPr="00DF0B1B">
        <w:rPr>
          <w:rFonts w:ascii="Verdana" w:hAnsi="Verdana"/>
          <w:color w:val="000000"/>
          <w:sz w:val="20"/>
          <w:lang w:val="ru-RU"/>
        </w:rPr>
        <w:t>— ответил он</w:t>
      </w:r>
      <w:r w:rsidRPr="00DF0B1B">
        <w:rPr>
          <w:rFonts w:ascii="Verdana" w:hAnsi="Verdana"/>
          <w:color w:val="000000"/>
          <w:sz w:val="20"/>
        </w:rPr>
        <w:t> </w:t>
      </w:r>
      <w:r w:rsidRPr="00DF0B1B">
        <w:rPr>
          <w:rFonts w:ascii="Verdana" w:hAnsi="Verdana"/>
          <w:color w:val="000000"/>
          <w:sz w:val="20"/>
          <w:lang w:val="ru-RU"/>
        </w:rPr>
        <w:t>— а может быть, и не долго,</w:t>
      </w:r>
      <w:r w:rsidRPr="00DF0B1B">
        <w:rPr>
          <w:rFonts w:ascii="Verdana" w:hAnsi="Verdana"/>
          <w:color w:val="000000"/>
          <w:sz w:val="20"/>
        </w:rPr>
        <w:t> </w:t>
      </w:r>
      <w:r w:rsidRPr="00DF0B1B">
        <w:rPr>
          <w:rFonts w:ascii="Verdana" w:hAnsi="Verdana"/>
          <w:color w:val="000000"/>
          <w:sz w:val="20"/>
          <w:lang w:val="ru-RU"/>
        </w:rPr>
        <w:t>— добавил он после некоторого размышления и вернулся к своей плите.</w:t>
      </w:r>
    </w:p>
    <w:p w14:paraId="0C174B26" w14:textId="77777777" w:rsidR="001F57E4" w:rsidRPr="00DF0B1B" w:rsidRDefault="001F57E4" w:rsidP="00DF0B1B">
      <w:pPr>
        <w:suppressAutoHyphens/>
        <w:spacing w:after="0" w:line="240" w:lineRule="auto"/>
        <w:ind w:firstLine="283"/>
        <w:jc w:val="both"/>
        <w:rPr>
          <w:rFonts w:ascii="Verdana" w:hAnsi="Verdana"/>
          <w:color w:val="000000"/>
          <w:sz w:val="20"/>
          <w:lang w:val="ru-RU"/>
        </w:rPr>
      </w:pPr>
      <w:r w:rsidRPr="00DF0B1B">
        <w:rPr>
          <w:rFonts w:ascii="Verdana" w:hAnsi="Verdana"/>
          <w:color w:val="000000"/>
          <w:sz w:val="20"/>
          <w:lang w:val="ru-RU"/>
        </w:rPr>
        <w:t>После ужина Росс насыпал табаку на стол, снова поставил бутылку виски и стаканы. Я понял, что на меня скоро хлынет так долго сдерживаемый поток его красноречия.</w:t>
      </w:r>
    </w:p>
    <w:p w14:paraId="74AAB6C9" w14:textId="77777777" w:rsidR="001F57E4" w:rsidRPr="00DF0B1B" w:rsidRDefault="001F57E4" w:rsidP="00DF0B1B">
      <w:pPr>
        <w:suppressAutoHyphens/>
        <w:spacing w:after="0" w:line="240" w:lineRule="auto"/>
        <w:ind w:firstLine="283"/>
        <w:jc w:val="both"/>
        <w:rPr>
          <w:rFonts w:ascii="Verdana" w:hAnsi="Verdana"/>
          <w:color w:val="000000"/>
          <w:sz w:val="20"/>
          <w:lang w:val="ru-RU"/>
        </w:rPr>
      </w:pPr>
      <w:r w:rsidRPr="00DF0B1B">
        <w:rPr>
          <w:rFonts w:ascii="Verdana" w:hAnsi="Verdana"/>
          <w:color w:val="000000"/>
          <w:sz w:val="20"/>
          <w:lang w:val="ru-RU"/>
        </w:rPr>
        <w:t>—</w:t>
      </w:r>
      <w:r w:rsidRPr="00DF0B1B">
        <w:rPr>
          <w:rFonts w:ascii="Verdana" w:hAnsi="Verdana"/>
          <w:color w:val="000000"/>
          <w:sz w:val="20"/>
        </w:rPr>
        <w:t> </w:t>
      </w:r>
      <w:r w:rsidRPr="00DF0B1B">
        <w:rPr>
          <w:rFonts w:ascii="Verdana" w:hAnsi="Verdana"/>
          <w:color w:val="000000"/>
          <w:sz w:val="20"/>
          <w:lang w:val="ru-RU"/>
        </w:rPr>
        <w:t>Чертовская вещь эта метель!</w:t>
      </w:r>
      <w:r w:rsidRPr="00DF0B1B">
        <w:rPr>
          <w:rFonts w:ascii="Verdana" w:hAnsi="Verdana"/>
          <w:color w:val="000000"/>
          <w:sz w:val="20"/>
        </w:rPr>
        <w:t> </w:t>
      </w:r>
      <w:r w:rsidRPr="00DF0B1B">
        <w:rPr>
          <w:rFonts w:ascii="Verdana" w:hAnsi="Verdana"/>
          <w:color w:val="000000"/>
          <w:sz w:val="20"/>
          <w:lang w:val="ru-RU"/>
        </w:rPr>
        <w:t>— сказал Росс в виде, предисловия.</w:t>
      </w:r>
      <w:r w:rsidRPr="00DF0B1B">
        <w:rPr>
          <w:rFonts w:ascii="Verdana" w:hAnsi="Verdana"/>
          <w:color w:val="000000"/>
          <w:sz w:val="20"/>
        </w:rPr>
        <w:t> </w:t>
      </w:r>
      <w:r w:rsidRPr="00DF0B1B">
        <w:rPr>
          <w:rFonts w:ascii="Verdana" w:hAnsi="Verdana"/>
          <w:color w:val="000000"/>
          <w:sz w:val="20"/>
          <w:lang w:val="ru-RU"/>
        </w:rPr>
        <w:t>— Я могу выносить дождь и слякоть, и двадцать градусов выше и ниже нуля, и даже циклон средней силы, но этот дурацкий снег выводит меня из терпения!.. Я полагаю, что он потому так действует на мои нервы, что сильно изменяет вид всех предметов. В одну ночь снег скрывает все старые хорошо знакомые нам места, и мы неожиданно переносимся в какую-то сказочную страну...</w:t>
      </w:r>
    </w:p>
    <w:p w14:paraId="54332FE2" w14:textId="77777777" w:rsidR="001F57E4" w:rsidRPr="00DF0B1B" w:rsidRDefault="001F57E4" w:rsidP="00DF0B1B">
      <w:pPr>
        <w:suppressAutoHyphens/>
        <w:spacing w:after="0" w:line="240" w:lineRule="auto"/>
        <w:ind w:firstLine="283"/>
        <w:jc w:val="both"/>
        <w:rPr>
          <w:rFonts w:ascii="Verdana" w:hAnsi="Verdana"/>
          <w:color w:val="000000"/>
          <w:sz w:val="20"/>
          <w:lang w:val="ru-RU"/>
        </w:rPr>
      </w:pPr>
      <w:r w:rsidRPr="00DF0B1B">
        <w:rPr>
          <w:rFonts w:ascii="Verdana" w:hAnsi="Verdana"/>
          <w:color w:val="000000"/>
          <w:sz w:val="20"/>
          <w:lang w:val="ru-RU"/>
        </w:rPr>
        <w:t>Понемногу поток красноречия Росса стал сгущаться в тучи, и он замолк. И мы молча сидели у догорающего камина, как это делают хорошие друзья или ярые враги...</w:t>
      </w:r>
    </w:p>
    <w:p w14:paraId="4AC0DC79" w14:textId="77777777" w:rsidR="001F57E4" w:rsidRPr="00DF0B1B" w:rsidRDefault="001F57E4" w:rsidP="00DF0B1B">
      <w:pPr>
        <w:suppressAutoHyphens/>
        <w:spacing w:after="0" w:line="240" w:lineRule="auto"/>
        <w:ind w:firstLine="283"/>
        <w:jc w:val="both"/>
        <w:rPr>
          <w:rFonts w:ascii="Verdana" w:hAnsi="Verdana"/>
          <w:color w:val="000000"/>
          <w:sz w:val="20"/>
          <w:lang w:val="ru-RU"/>
        </w:rPr>
      </w:pPr>
      <w:r w:rsidRPr="00DF0B1B">
        <w:rPr>
          <w:rFonts w:ascii="Verdana" w:hAnsi="Verdana"/>
          <w:color w:val="000000"/>
          <w:sz w:val="20"/>
          <w:lang w:val="ru-RU"/>
        </w:rPr>
        <w:t>Наше молчание было прервано внезапным стуком в дверь. Повар открыл дверь, и в комнату ввалился человек. В первую минуту он не мог произнести ни слова. Он весь был облеплен снегом, как куколка в белый кокон, и окоченел от холода. Мы подвергли его испытанному лечению</w:t>
      </w:r>
      <w:r w:rsidRPr="00DF0B1B">
        <w:rPr>
          <w:rFonts w:ascii="Verdana" w:hAnsi="Verdana"/>
          <w:color w:val="000000"/>
          <w:sz w:val="20"/>
        </w:rPr>
        <w:t> </w:t>
      </w:r>
      <w:r w:rsidRPr="00DF0B1B">
        <w:rPr>
          <w:rFonts w:ascii="Verdana" w:hAnsi="Verdana"/>
          <w:color w:val="000000"/>
          <w:sz w:val="20"/>
          <w:lang w:val="ru-RU"/>
        </w:rPr>
        <w:t>— растиранию снегом, давали ему чайными ложками виски и довели его постепенно до такого состояния, что он мог сам пить грог.</w:t>
      </w:r>
    </w:p>
    <w:p w14:paraId="63D6F2F5" w14:textId="77777777" w:rsidR="001F57E4" w:rsidRPr="00DF0B1B" w:rsidRDefault="001F57E4" w:rsidP="00DF0B1B">
      <w:pPr>
        <w:suppressAutoHyphens/>
        <w:spacing w:after="0" w:line="240" w:lineRule="auto"/>
        <w:ind w:firstLine="283"/>
        <w:jc w:val="both"/>
        <w:rPr>
          <w:rFonts w:ascii="Verdana" w:hAnsi="Verdana"/>
          <w:color w:val="000000"/>
          <w:sz w:val="20"/>
          <w:lang w:val="ru-RU"/>
        </w:rPr>
      </w:pPr>
      <w:r w:rsidRPr="00DF0B1B">
        <w:rPr>
          <w:rFonts w:ascii="Verdana" w:hAnsi="Verdana"/>
          <w:color w:val="000000"/>
          <w:sz w:val="20"/>
          <w:lang w:val="ru-RU"/>
        </w:rPr>
        <w:lastRenderedPageBreak/>
        <w:t>Это был француз и звали его Этьеном Жиро. Сначала он был оперным певцом, но разные обстоятельства заставили его бросить эту карьеру. За неимением заработка он сделался хиромантом, перекочевывая из одного города в другой. Он ругал снег на чем свет стоит, и мы ему поддакивали. Повар стоял в дверях и молчал. По его лицу я понял, что он считал ребячеством наши выпады против снега. Кроме того, я заметил, что он недолюбливал иностранцев, так как он с пренебрежением смотрел на Этьена.</w:t>
      </w:r>
    </w:p>
    <w:p w14:paraId="48339B83" w14:textId="77777777" w:rsidR="001F57E4" w:rsidRPr="00DF0B1B" w:rsidRDefault="001F57E4" w:rsidP="00DF0B1B">
      <w:pPr>
        <w:suppressAutoHyphens/>
        <w:spacing w:after="0" w:line="240" w:lineRule="auto"/>
        <w:ind w:firstLine="283"/>
        <w:jc w:val="both"/>
        <w:rPr>
          <w:rFonts w:ascii="Verdana" w:hAnsi="Verdana"/>
          <w:color w:val="000000"/>
          <w:sz w:val="20"/>
          <w:lang w:val="ru-RU"/>
        </w:rPr>
      </w:pPr>
      <w:r w:rsidRPr="00DF0B1B">
        <w:rPr>
          <w:rFonts w:ascii="Verdana" w:hAnsi="Verdana"/>
          <w:color w:val="000000"/>
          <w:sz w:val="20"/>
          <w:lang w:val="ru-RU"/>
        </w:rPr>
        <w:t>В течение всего дня француз стоял у окна и грыз свои ногти, жалуясь на однообразие и скуку. Мне лично он был несимпатичен, и, чтобы хоть на время избавиться от его общества, я вышел взглянуть на свою лошадь, причем поскользнулся и сломал себе ключицу. После этого неприятного происшествия я должен был прилечь на диване и неподвижно лежать на спине.</w:t>
      </w:r>
    </w:p>
    <w:p w14:paraId="7EE1C9C0" w14:textId="77777777" w:rsidR="001F57E4" w:rsidRPr="00DF0B1B" w:rsidRDefault="001F57E4" w:rsidP="00DF0B1B">
      <w:pPr>
        <w:suppressAutoHyphens/>
        <w:spacing w:after="0" w:line="240" w:lineRule="auto"/>
        <w:ind w:firstLine="283"/>
        <w:jc w:val="both"/>
        <w:rPr>
          <w:rFonts w:ascii="Verdana" w:hAnsi="Verdana"/>
          <w:color w:val="000000"/>
          <w:sz w:val="20"/>
          <w:lang w:val="ru-RU"/>
        </w:rPr>
      </w:pPr>
      <w:r w:rsidRPr="00DF0B1B">
        <w:rPr>
          <w:rFonts w:ascii="Verdana" w:hAnsi="Verdana"/>
          <w:color w:val="000000"/>
          <w:sz w:val="20"/>
          <w:lang w:val="ru-RU"/>
        </w:rPr>
        <w:t>Я превратился теперь в зрителя и стал наблюдать за Россом и Этьеном, сидевшими у окна.</w:t>
      </w:r>
    </w:p>
    <w:p w14:paraId="3705D0CC" w14:textId="77777777" w:rsidR="001F57E4" w:rsidRPr="00DF0B1B" w:rsidRDefault="001F57E4" w:rsidP="00DF0B1B">
      <w:pPr>
        <w:suppressAutoHyphens/>
        <w:spacing w:after="0" w:line="240" w:lineRule="auto"/>
        <w:ind w:firstLine="283"/>
        <w:jc w:val="both"/>
        <w:rPr>
          <w:rFonts w:ascii="Verdana" w:hAnsi="Verdana"/>
          <w:color w:val="000000"/>
          <w:sz w:val="20"/>
          <w:lang w:val="ru-RU"/>
        </w:rPr>
      </w:pPr>
      <w:r w:rsidRPr="00DF0B1B">
        <w:rPr>
          <w:rFonts w:ascii="Verdana" w:hAnsi="Verdana"/>
          <w:color w:val="000000"/>
          <w:sz w:val="20"/>
          <w:lang w:val="ru-RU"/>
        </w:rPr>
        <w:t>—</w:t>
      </w:r>
      <w:r w:rsidRPr="00DF0B1B">
        <w:rPr>
          <w:rFonts w:ascii="Verdana" w:hAnsi="Verdana"/>
          <w:color w:val="000000"/>
          <w:sz w:val="20"/>
        </w:rPr>
        <w:t> </w:t>
      </w:r>
      <w:r w:rsidRPr="00DF0B1B">
        <w:rPr>
          <w:rFonts w:ascii="Verdana" w:hAnsi="Verdana"/>
          <w:color w:val="000000"/>
          <w:sz w:val="20"/>
          <w:lang w:val="ru-RU"/>
        </w:rPr>
        <w:t>Я сойду с ума в этом проклятом месте!</w:t>
      </w:r>
      <w:r w:rsidRPr="00DF0B1B">
        <w:rPr>
          <w:rFonts w:ascii="Verdana" w:hAnsi="Verdana"/>
          <w:color w:val="000000"/>
          <w:sz w:val="20"/>
        </w:rPr>
        <w:t> </w:t>
      </w:r>
      <w:r w:rsidRPr="00DF0B1B">
        <w:rPr>
          <w:rFonts w:ascii="Verdana" w:hAnsi="Verdana"/>
          <w:color w:val="000000"/>
          <w:sz w:val="20"/>
          <w:lang w:val="ru-RU"/>
        </w:rPr>
        <w:t>— довольно неучтиво сказал Этьен.</w:t>
      </w:r>
    </w:p>
    <w:p w14:paraId="7527FA4C" w14:textId="77777777" w:rsidR="001F57E4" w:rsidRPr="00DF0B1B" w:rsidRDefault="001F57E4" w:rsidP="00DF0B1B">
      <w:pPr>
        <w:suppressAutoHyphens/>
        <w:spacing w:after="0" w:line="240" w:lineRule="auto"/>
        <w:ind w:firstLine="283"/>
        <w:jc w:val="both"/>
        <w:rPr>
          <w:rFonts w:ascii="Verdana" w:hAnsi="Verdana"/>
          <w:color w:val="000000"/>
          <w:sz w:val="20"/>
          <w:lang w:val="ru-RU"/>
        </w:rPr>
      </w:pPr>
      <w:r w:rsidRPr="00DF0B1B">
        <w:rPr>
          <w:rFonts w:ascii="Verdana" w:hAnsi="Verdana"/>
          <w:color w:val="000000"/>
          <w:sz w:val="20"/>
          <w:lang w:val="ru-RU"/>
        </w:rPr>
        <w:t>—</w:t>
      </w:r>
      <w:r w:rsidRPr="00DF0B1B">
        <w:rPr>
          <w:rFonts w:ascii="Verdana" w:hAnsi="Verdana"/>
          <w:color w:val="000000"/>
          <w:sz w:val="20"/>
        </w:rPr>
        <w:t> </w:t>
      </w:r>
      <w:r w:rsidRPr="00DF0B1B">
        <w:rPr>
          <w:rFonts w:ascii="Verdana" w:hAnsi="Verdana"/>
          <w:color w:val="000000"/>
          <w:sz w:val="20"/>
          <w:lang w:val="ru-RU"/>
        </w:rPr>
        <w:t>Никогда не знал раньше, что Марк Твен может так надоесть,</w:t>
      </w:r>
      <w:r w:rsidRPr="00DF0B1B">
        <w:rPr>
          <w:rFonts w:ascii="Verdana" w:hAnsi="Verdana"/>
          <w:color w:val="000000"/>
          <w:sz w:val="20"/>
        </w:rPr>
        <w:t> </w:t>
      </w:r>
      <w:r w:rsidRPr="00DF0B1B">
        <w:rPr>
          <w:rFonts w:ascii="Verdana" w:hAnsi="Verdana"/>
          <w:color w:val="000000"/>
          <w:sz w:val="20"/>
          <w:lang w:val="ru-RU"/>
        </w:rPr>
        <w:t>— сказал Росс, сидя у другого окна. На подоконнике стоял ящик отвратительных крепких питсбургских сигар. Начиная новую главу, он каждый раз закуривал новую сигару и с остервенением выпускал дым.</w:t>
      </w:r>
    </w:p>
    <w:p w14:paraId="19BA2DCC" w14:textId="77777777" w:rsidR="001F57E4" w:rsidRPr="00DF0B1B" w:rsidRDefault="001F57E4" w:rsidP="00DF0B1B">
      <w:pPr>
        <w:suppressAutoHyphens/>
        <w:spacing w:after="0" w:line="240" w:lineRule="auto"/>
        <w:ind w:firstLine="283"/>
        <w:jc w:val="both"/>
        <w:rPr>
          <w:rFonts w:ascii="Verdana" w:hAnsi="Verdana"/>
          <w:color w:val="000000"/>
          <w:sz w:val="20"/>
          <w:lang w:val="ru-RU"/>
        </w:rPr>
      </w:pPr>
      <w:r w:rsidRPr="00DF0B1B">
        <w:rPr>
          <w:rFonts w:ascii="Verdana" w:hAnsi="Verdana"/>
          <w:color w:val="000000"/>
          <w:sz w:val="20"/>
          <w:lang w:val="ru-RU"/>
        </w:rPr>
        <w:t>—</w:t>
      </w:r>
      <w:r w:rsidRPr="00DF0B1B">
        <w:rPr>
          <w:rFonts w:ascii="Verdana" w:hAnsi="Verdana"/>
          <w:color w:val="000000"/>
          <w:sz w:val="20"/>
        </w:rPr>
        <w:t> </w:t>
      </w:r>
      <w:r w:rsidRPr="00DF0B1B">
        <w:rPr>
          <w:rFonts w:ascii="Verdana" w:hAnsi="Verdana"/>
          <w:color w:val="000000"/>
          <w:sz w:val="20"/>
          <w:lang w:val="ru-RU"/>
        </w:rPr>
        <w:t>Ужин подан!</w:t>
      </w:r>
      <w:r w:rsidRPr="00DF0B1B">
        <w:rPr>
          <w:rFonts w:ascii="Verdana" w:hAnsi="Verdana"/>
          <w:color w:val="000000"/>
          <w:sz w:val="20"/>
        </w:rPr>
        <w:t> </w:t>
      </w:r>
      <w:r w:rsidRPr="00DF0B1B">
        <w:rPr>
          <w:rFonts w:ascii="Verdana" w:hAnsi="Verdana"/>
          <w:color w:val="000000"/>
          <w:sz w:val="20"/>
          <w:lang w:val="ru-RU"/>
        </w:rPr>
        <w:t>— объявил повар.</w:t>
      </w:r>
    </w:p>
    <w:p w14:paraId="167BAC13" w14:textId="77777777" w:rsidR="001F57E4" w:rsidRPr="00DF0B1B" w:rsidRDefault="001F57E4" w:rsidP="00DF0B1B">
      <w:pPr>
        <w:suppressAutoHyphens/>
        <w:spacing w:after="0" w:line="240" w:lineRule="auto"/>
        <w:ind w:firstLine="283"/>
        <w:jc w:val="both"/>
        <w:rPr>
          <w:rFonts w:ascii="Verdana" w:hAnsi="Verdana"/>
          <w:color w:val="000000"/>
          <w:sz w:val="20"/>
          <w:lang w:val="ru-RU"/>
        </w:rPr>
      </w:pPr>
      <w:r w:rsidRPr="00DF0B1B">
        <w:rPr>
          <w:rFonts w:ascii="Verdana" w:hAnsi="Verdana"/>
          <w:color w:val="000000"/>
          <w:sz w:val="20"/>
          <w:lang w:val="ru-RU"/>
        </w:rPr>
        <w:t>—</w:t>
      </w:r>
      <w:r w:rsidRPr="00DF0B1B">
        <w:rPr>
          <w:rFonts w:ascii="Verdana" w:hAnsi="Verdana"/>
          <w:color w:val="000000"/>
          <w:sz w:val="20"/>
        </w:rPr>
        <w:t> </w:t>
      </w:r>
      <w:r w:rsidRPr="00DF0B1B">
        <w:rPr>
          <w:rFonts w:ascii="Verdana" w:hAnsi="Verdana"/>
          <w:color w:val="000000"/>
          <w:sz w:val="20"/>
          <w:lang w:val="ru-RU"/>
        </w:rPr>
        <w:t>Мы все радостно просияли и сели за стол. Обеды и ужины были нашим единственным развлечением.</w:t>
      </w:r>
    </w:p>
    <w:p w14:paraId="21851AE3" w14:textId="77777777" w:rsidR="001F57E4" w:rsidRPr="00DF0B1B" w:rsidRDefault="001F57E4" w:rsidP="00DF0B1B">
      <w:pPr>
        <w:suppressAutoHyphens/>
        <w:spacing w:after="0" w:line="240" w:lineRule="auto"/>
        <w:ind w:firstLine="283"/>
        <w:jc w:val="both"/>
        <w:rPr>
          <w:rFonts w:ascii="Verdana" w:hAnsi="Verdana"/>
          <w:color w:val="000000"/>
          <w:sz w:val="20"/>
          <w:lang w:val="ru-RU"/>
        </w:rPr>
      </w:pPr>
      <w:r w:rsidRPr="00DF0B1B">
        <w:rPr>
          <w:rFonts w:ascii="Verdana" w:hAnsi="Verdana"/>
          <w:color w:val="000000"/>
          <w:sz w:val="20"/>
          <w:lang w:val="ru-RU"/>
        </w:rPr>
        <w:t>После ужина Росс снова закурил свою отвратительную сигару, а Этьен стал снова грызть свои ногти. Моя ключица страшно болела, и, чтобы отвлечь свое внимание от боли, я следил полузакрытыми глазами за движениями повара в кухне.</w:t>
      </w:r>
    </w:p>
    <w:p w14:paraId="0A6542F8" w14:textId="77777777" w:rsidR="001F57E4" w:rsidRPr="00DF0B1B" w:rsidRDefault="001F57E4" w:rsidP="00DF0B1B">
      <w:pPr>
        <w:suppressAutoHyphens/>
        <w:spacing w:after="0" w:line="240" w:lineRule="auto"/>
        <w:ind w:firstLine="283"/>
        <w:jc w:val="both"/>
        <w:rPr>
          <w:rFonts w:ascii="Verdana" w:hAnsi="Verdana"/>
          <w:color w:val="000000"/>
          <w:sz w:val="20"/>
          <w:lang w:val="ru-RU"/>
        </w:rPr>
      </w:pPr>
      <w:r w:rsidRPr="00DF0B1B">
        <w:rPr>
          <w:rFonts w:ascii="Verdana" w:hAnsi="Verdana"/>
          <w:color w:val="000000"/>
          <w:sz w:val="20"/>
          <w:lang w:val="ru-RU"/>
        </w:rPr>
        <w:t>Вдруг я увидел, что он насторожил уши, как собака. Затем он подошел к входной двери, распахнул ее и остановился на пороге.</w:t>
      </w:r>
    </w:p>
    <w:p w14:paraId="69C6E907" w14:textId="77777777" w:rsidR="001F57E4" w:rsidRPr="00DF0B1B" w:rsidRDefault="001F57E4" w:rsidP="00DF0B1B">
      <w:pPr>
        <w:suppressAutoHyphens/>
        <w:spacing w:after="0" w:line="240" w:lineRule="auto"/>
        <w:ind w:firstLine="283"/>
        <w:jc w:val="both"/>
        <w:rPr>
          <w:rFonts w:ascii="Verdana" w:hAnsi="Verdana"/>
          <w:color w:val="000000"/>
          <w:sz w:val="20"/>
          <w:lang w:val="ru-RU"/>
        </w:rPr>
      </w:pPr>
      <w:r w:rsidRPr="00DF0B1B">
        <w:rPr>
          <w:rFonts w:ascii="Verdana" w:hAnsi="Verdana"/>
          <w:color w:val="000000"/>
          <w:sz w:val="20"/>
          <w:lang w:val="ru-RU"/>
        </w:rPr>
        <w:t>—</w:t>
      </w:r>
      <w:r w:rsidRPr="00DF0B1B">
        <w:rPr>
          <w:rFonts w:ascii="Verdana" w:hAnsi="Verdana"/>
          <w:color w:val="000000"/>
          <w:sz w:val="20"/>
        </w:rPr>
        <w:t> </w:t>
      </w:r>
      <w:r w:rsidRPr="00DF0B1B">
        <w:rPr>
          <w:rFonts w:ascii="Verdana" w:hAnsi="Verdana"/>
          <w:color w:val="000000"/>
          <w:sz w:val="20"/>
          <w:lang w:val="ru-RU"/>
        </w:rPr>
        <w:t>Что случилось, Джордж?</w:t>
      </w:r>
      <w:r w:rsidRPr="00DF0B1B">
        <w:rPr>
          <w:rFonts w:ascii="Verdana" w:hAnsi="Verdana"/>
          <w:color w:val="000000"/>
          <w:sz w:val="20"/>
        </w:rPr>
        <w:t> </w:t>
      </w:r>
      <w:r w:rsidRPr="00DF0B1B">
        <w:rPr>
          <w:rFonts w:ascii="Verdana" w:hAnsi="Verdana"/>
          <w:color w:val="000000"/>
          <w:sz w:val="20"/>
          <w:lang w:val="ru-RU"/>
        </w:rPr>
        <w:t>— спросил Росс.</w:t>
      </w:r>
    </w:p>
    <w:p w14:paraId="0EE68F95" w14:textId="77777777" w:rsidR="001F57E4" w:rsidRPr="00DF0B1B" w:rsidRDefault="001F57E4" w:rsidP="00DF0B1B">
      <w:pPr>
        <w:suppressAutoHyphens/>
        <w:spacing w:after="0" w:line="240" w:lineRule="auto"/>
        <w:ind w:firstLine="283"/>
        <w:jc w:val="both"/>
        <w:rPr>
          <w:rFonts w:ascii="Verdana" w:hAnsi="Verdana"/>
          <w:color w:val="000000"/>
          <w:sz w:val="20"/>
          <w:lang w:val="ru-RU"/>
        </w:rPr>
      </w:pPr>
      <w:r w:rsidRPr="00DF0B1B">
        <w:rPr>
          <w:rFonts w:ascii="Verdana" w:hAnsi="Verdana"/>
          <w:color w:val="000000"/>
          <w:sz w:val="20"/>
          <w:lang w:val="ru-RU"/>
        </w:rPr>
        <w:t>Он ничего не ответил, но мы видели, что он нагнулся и поднял какой-то предмет. Затем боком захлопнул дверь и опустил ношу на пол. Мы молча застыли в жутком ожидании, пока повар не произнес глухим голосом:</w:t>
      </w:r>
    </w:p>
    <w:p w14:paraId="3E1EF908" w14:textId="77777777" w:rsidR="001F57E4" w:rsidRPr="00DF0B1B" w:rsidRDefault="001F57E4" w:rsidP="00DF0B1B">
      <w:pPr>
        <w:suppressAutoHyphens/>
        <w:spacing w:after="0" w:line="240" w:lineRule="auto"/>
        <w:ind w:firstLine="283"/>
        <w:jc w:val="both"/>
        <w:rPr>
          <w:rFonts w:ascii="Verdana" w:hAnsi="Verdana"/>
          <w:color w:val="000000"/>
          <w:sz w:val="20"/>
          <w:lang w:val="ru-RU"/>
        </w:rPr>
      </w:pPr>
      <w:r w:rsidRPr="00DF0B1B">
        <w:rPr>
          <w:rFonts w:ascii="Verdana" w:hAnsi="Verdana"/>
          <w:color w:val="000000"/>
          <w:sz w:val="20"/>
          <w:lang w:val="ru-RU"/>
        </w:rPr>
        <w:t>—</w:t>
      </w:r>
      <w:r w:rsidRPr="00DF0B1B">
        <w:rPr>
          <w:rFonts w:ascii="Verdana" w:hAnsi="Verdana"/>
          <w:color w:val="000000"/>
          <w:sz w:val="20"/>
        </w:rPr>
        <w:t> </w:t>
      </w:r>
      <w:r w:rsidRPr="00DF0B1B">
        <w:rPr>
          <w:rFonts w:ascii="Verdana" w:hAnsi="Verdana"/>
          <w:color w:val="000000"/>
          <w:sz w:val="20"/>
          <w:lang w:val="ru-RU"/>
        </w:rPr>
        <w:t>Женщина!..</w:t>
      </w:r>
    </w:p>
    <w:p w14:paraId="454480B2" w14:textId="77777777" w:rsidR="001F57E4" w:rsidRPr="00DF0B1B" w:rsidRDefault="001F57E4" w:rsidP="00DF0B1B">
      <w:pPr>
        <w:suppressAutoHyphens/>
        <w:spacing w:after="0" w:line="240" w:lineRule="auto"/>
        <w:ind w:firstLine="283"/>
        <w:jc w:val="both"/>
        <w:rPr>
          <w:rFonts w:ascii="Verdana" w:hAnsi="Verdana"/>
          <w:color w:val="000000"/>
          <w:sz w:val="20"/>
          <w:lang w:val="ru-RU"/>
        </w:rPr>
      </w:pPr>
    </w:p>
    <w:p w14:paraId="700A0FDE" w14:textId="77777777" w:rsidR="001F57E4" w:rsidRPr="00DF0B1B" w:rsidRDefault="001F57E4" w:rsidP="00DF0B1B">
      <w:pPr>
        <w:pStyle w:val="Heading6"/>
        <w:keepNext w:val="0"/>
        <w:keepLines w:val="0"/>
        <w:suppressAutoHyphens/>
        <w:spacing w:before="0" w:line="240" w:lineRule="auto"/>
        <w:ind w:firstLine="283"/>
        <w:jc w:val="both"/>
        <w:rPr>
          <w:rFonts w:ascii="Verdana" w:hAnsi="Verdana"/>
          <w:b/>
          <w:i w:val="0"/>
          <w:iCs w:val="0"/>
          <w:color w:val="000000"/>
          <w:sz w:val="20"/>
          <w:lang w:val="ru-RU"/>
        </w:rPr>
      </w:pPr>
      <w:r w:rsidRPr="00DF0B1B">
        <w:rPr>
          <w:rFonts w:ascii="Verdana" w:hAnsi="Verdana"/>
          <w:i w:val="0"/>
          <w:iCs w:val="0"/>
          <w:color w:val="000000"/>
          <w:sz w:val="20"/>
          <w:lang w:val="ru-RU"/>
        </w:rPr>
        <w:t>* * *</w:t>
      </w:r>
    </w:p>
    <w:p w14:paraId="4D0FA45E" w14:textId="77777777" w:rsidR="001F57E4" w:rsidRPr="00DF0B1B" w:rsidRDefault="001F57E4" w:rsidP="00DF0B1B">
      <w:pPr>
        <w:suppressAutoHyphens/>
        <w:spacing w:after="0" w:line="240" w:lineRule="auto"/>
        <w:ind w:firstLine="283"/>
        <w:jc w:val="both"/>
        <w:rPr>
          <w:rFonts w:ascii="Verdana" w:hAnsi="Verdana"/>
          <w:color w:val="000000"/>
          <w:sz w:val="20"/>
          <w:lang w:val="ru-RU"/>
        </w:rPr>
      </w:pPr>
    </w:p>
    <w:p w14:paraId="6C219990" w14:textId="77777777" w:rsidR="001F57E4" w:rsidRPr="00DF0B1B" w:rsidRDefault="001F57E4" w:rsidP="00DF0B1B">
      <w:pPr>
        <w:suppressAutoHyphens/>
        <w:spacing w:after="0" w:line="240" w:lineRule="auto"/>
        <w:ind w:firstLine="283"/>
        <w:jc w:val="both"/>
        <w:rPr>
          <w:rFonts w:ascii="Verdana" w:hAnsi="Verdana"/>
          <w:color w:val="000000"/>
          <w:sz w:val="20"/>
          <w:lang w:val="ru-RU"/>
        </w:rPr>
      </w:pPr>
      <w:r w:rsidRPr="00DF0B1B">
        <w:rPr>
          <w:rFonts w:ascii="Verdana" w:hAnsi="Verdana"/>
          <w:color w:val="000000"/>
          <w:sz w:val="20"/>
          <w:lang w:val="ru-RU"/>
        </w:rPr>
        <w:t>Имя ее</w:t>
      </w:r>
      <w:r w:rsidRPr="00DF0B1B">
        <w:rPr>
          <w:rFonts w:ascii="Verdana" w:hAnsi="Verdana"/>
          <w:color w:val="000000"/>
          <w:sz w:val="20"/>
        </w:rPr>
        <w:t> </w:t>
      </w:r>
      <w:r w:rsidRPr="00DF0B1B">
        <w:rPr>
          <w:rFonts w:ascii="Verdana" w:hAnsi="Verdana"/>
          <w:color w:val="000000"/>
          <w:sz w:val="20"/>
          <w:lang w:val="ru-RU"/>
        </w:rPr>
        <w:t>— Вилли Адаме, профессия</w:t>
      </w:r>
      <w:r w:rsidRPr="00DF0B1B">
        <w:rPr>
          <w:rFonts w:ascii="Verdana" w:hAnsi="Verdana"/>
          <w:color w:val="000000"/>
          <w:sz w:val="20"/>
        </w:rPr>
        <w:t> </w:t>
      </w:r>
      <w:r w:rsidRPr="00DF0B1B">
        <w:rPr>
          <w:rFonts w:ascii="Verdana" w:hAnsi="Verdana"/>
          <w:color w:val="000000"/>
          <w:sz w:val="20"/>
          <w:lang w:val="ru-RU"/>
        </w:rPr>
        <w:t>— школьная учительница, возраст</w:t>
      </w:r>
      <w:r w:rsidRPr="00DF0B1B">
        <w:rPr>
          <w:rFonts w:ascii="Verdana" w:hAnsi="Verdana"/>
          <w:color w:val="000000"/>
          <w:sz w:val="20"/>
        </w:rPr>
        <w:t> </w:t>
      </w:r>
      <w:r w:rsidRPr="00DF0B1B">
        <w:rPr>
          <w:rFonts w:ascii="Verdana" w:hAnsi="Verdana"/>
          <w:color w:val="000000"/>
          <w:sz w:val="20"/>
          <w:lang w:val="ru-RU"/>
        </w:rPr>
        <w:t>— гм... гм... около двадцати лет.</w:t>
      </w:r>
    </w:p>
    <w:p w14:paraId="600D2D56" w14:textId="77777777" w:rsidR="001F57E4" w:rsidRPr="00DF0B1B" w:rsidRDefault="001F57E4" w:rsidP="00DF0B1B">
      <w:pPr>
        <w:suppressAutoHyphens/>
        <w:spacing w:after="0" w:line="240" w:lineRule="auto"/>
        <w:ind w:firstLine="283"/>
        <w:jc w:val="both"/>
        <w:rPr>
          <w:rFonts w:ascii="Verdana" w:hAnsi="Verdana"/>
          <w:color w:val="000000"/>
          <w:sz w:val="20"/>
          <w:lang w:val="ru-RU"/>
        </w:rPr>
      </w:pPr>
      <w:r w:rsidRPr="00DF0B1B">
        <w:rPr>
          <w:rFonts w:ascii="Verdana" w:hAnsi="Verdana"/>
          <w:color w:val="000000"/>
          <w:sz w:val="20"/>
          <w:lang w:val="ru-RU"/>
        </w:rPr>
        <w:t>Если бы мы хотели описать мисс Адаме, то мы, наверно, прибегли бы к сравнению с лесом. Грацией своей она напоминала тополь, белизной кожи</w:t>
      </w:r>
      <w:r w:rsidRPr="00DF0B1B">
        <w:rPr>
          <w:rFonts w:ascii="Verdana" w:hAnsi="Verdana"/>
          <w:color w:val="000000"/>
          <w:sz w:val="20"/>
        </w:rPr>
        <w:t> </w:t>
      </w:r>
      <w:r w:rsidRPr="00DF0B1B">
        <w:rPr>
          <w:rFonts w:ascii="Verdana" w:hAnsi="Verdana"/>
          <w:color w:val="000000"/>
          <w:sz w:val="20"/>
          <w:lang w:val="ru-RU"/>
        </w:rPr>
        <w:t>— березу. Цвет глаз напоминал голубое небо, голос</w:t>
      </w:r>
      <w:r w:rsidRPr="00DF0B1B">
        <w:rPr>
          <w:rFonts w:ascii="Verdana" w:hAnsi="Verdana"/>
          <w:color w:val="000000"/>
          <w:sz w:val="20"/>
        </w:rPr>
        <w:t> </w:t>
      </w:r>
      <w:r w:rsidRPr="00DF0B1B">
        <w:rPr>
          <w:rFonts w:ascii="Verdana" w:hAnsi="Verdana"/>
          <w:color w:val="000000"/>
          <w:sz w:val="20"/>
          <w:lang w:val="ru-RU"/>
        </w:rPr>
        <w:t>— шепот вечернего летнего ветерка в листве леса, рот</w:t>
      </w:r>
      <w:r w:rsidRPr="00DF0B1B">
        <w:rPr>
          <w:rFonts w:ascii="Verdana" w:hAnsi="Verdana"/>
          <w:color w:val="000000"/>
          <w:sz w:val="20"/>
        </w:rPr>
        <w:t> </w:t>
      </w:r>
      <w:r w:rsidRPr="00DF0B1B">
        <w:rPr>
          <w:rFonts w:ascii="Verdana" w:hAnsi="Verdana"/>
          <w:color w:val="000000"/>
          <w:sz w:val="20"/>
          <w:lang w:val="ru-RU"/>
        </w:rPr>
        <w:t>— лесную землянику...</w:t>
      </w:r>
    </w:p>
    <w:p w14:paraId="7491182D" w14:textId="77777777" w:rsidR="001F57E4" w:rsidRPr="00DF0B1B" w:rsidRDefault="001F57E4" w:rsidP="00DF0B1B">
      <w:pPr>
        <w:suppressAutoHyphens/>
        <w:spacing w:after="0" w:line="240" w:lineRule="auto"/>
        <w:ind w:firstLine="283"/>
        <w:jc w:val="both"/>
        <w:rPr>
          <w:rFonts w:ascii="Verdana" w:hAnsi="Verdana"/>
          <w:color w:val="000000"/>
          <w:sz w:val="20"/>
          <w:lang w:val="ru-RU"/>
        </w:rPr>
      </w:pPr>
      <w:r w:rsidRPr="00DF0B1B">
        <w:rPr>
          <w:rFonts w:ascii="Verdana" w:hAnsi="Verdana"/>
          <w:color w:val="000000"/>
          <w:sz w:val="20"/>
          <w:lang w:val="ru-RU"/>
        </w:rPr>
        <w:t>Легко себе представить, какое впечатление она произвела на всех мужчин. Можете исключить меня из числа мужчин, потому что я никогда не шел в счет, когда дело касалось женщин. Исключите и повара, если хотите. Но обратите внимание, какое действие произвело появление хорошенькой женщины на Росса и Этьена.</w:t>
      </w:r>
    </w:p>
    <w:p w14:paraId="7D5971AD" w14:textId="77777777" w:rsidR="001F57E4" w:rsidRPr="00DF0B1B" w:rsidRDefault="001F57E4" w:rsidP="00DF0B1B">
      <w:pPr>
        <w:suppressAutoHyphens/>
        <w:spacing w:after="0" w:line="240" w:lineRule="auto"/>
        <w:ind w:firstLine="283"/>
        <w:jc w:val="both"/>
        <w:rPr>
          <w:rFonts w:ascii="Verdana" w:hAnsi="Verdana"/>
          <w:color w:val="000000"/>
          <w:sz w:val="20"/>
          <w:lang w:val="ru-RU"/>
        </w:rPr>
      </w:pPr>
      <w:r w:rsidRPr="00DF0B1B">
        <w:rPr>
          <w:rFonts w:ascii="Verdana" w:hAnsi="Verdana"/>
          <w:color w:val="000000"/>
          <w:sz w:val="20"/>
          <w:lang w:val="ru-RU"/>
        </w:rPr>
        <w:t>Когда мисс Адаме удалилась в отведенную ей отдельную комнату, Росс швырнул своего Марка Твена в сундук и запер его на замок. Он также убрал свои отвратительные питсбургские сигары, а затем тщательно побрился.</w:t>
      </w:r>
    </w:p>
    <w:p w14:paraId="6B6AF973" w14:textId="77777777" w:rsidR="001F57E4" w:rsidRPr="00DF0B1B" w:rsidRDefault="001F57E4" w:rsidP="00DF0B1B">
      <w:pPr>
        <w:suppressAutoHyphens/>
        <w:spacing w:after="0" w:line="240" w:lineRule="auto"/>
        <w:ind w:firstLine="283"/>
        <w:jc w:val="both"/>
        <w:rPr>
          <w:rFonts w:ascii="Verdana" w:hAnsi="Verdana"/>
          <w:color w:val="000000"/>
          <w:sz w:val="20"/>
          <w:lang w:val="ru-RU"/>
        </w:rPr>
      </w:pPr>
      <w:r w:rsidRPr="00DF0B1B">
        <w:rPr>
          <w:rFonts w:ascii="Verdana" w:hAnsi="Verdana"/>
          <w:color w:val="000000"/>
          <w:sz w:val="20"/>
          <w:lang w:val="ru-RU"/>
        </w:rPr>
        <w:t>Этьен вынул из жилетного кармана гребеночку и причесал свои всклокоченные волосы, затем вынул из того же кармана маленькие ножницы и подстриг свою бородку, наконец, напомадил свои усы и тщательно закрутил их. Его настроение сразу изменилось. Он улыбался, изгибался и делал разные пируэты, напевая какую-то арию из своего прежнего репертуара.</w:t>
      </w:r>
    </w:p>
    <w:p w14:paraId="01F09782" w14:textId="77777777" w:rsidR="001F57E4" w:rsidRPr="00DF0B1B" w:rsidRDefault="001F57E4" w:rsidP="00DF0B1B">
      <w:pPr>
        <w:suppressAutoHyphens/>
        <w:spacing w:after="0" w:line="240" w:lineRule="auto"/>
        <w:ind w:firstLine="283"/>
        <w:jc w:val="both"/>
        <w:rPr>
          <w:rFonts w:ascii="Verdana" w:hAnsi="Verdana"/>
          <w:color w:val="000000"/>
          <w:sz w:val="20"/>
          <w:lang w:val="ru-RU"/>
        </w:rPr>
      </w:pPr>
      <w:r w:rsidRPr="00DF0B1B">
        <w:rPr>
          <w:rFonts w:ascii="Verdana" w:hAnsi="Verdana"/>
          <w:color w:val="000000"/>
          <w:sz w:val="20"/>
          <w:lang w:val="ru-RU"/>
        </w:rPr>
        <w:t>У Росса приемы были более грубые, но он из кожи лез, чтобы оказать внимание мисс Адаме. Она смущенно благодарила и удалялась в свою комнату.</w:t>
      </w:r>
    </w:p>
    <w:p w14:paraId="05F10AE8" w14:textId="77777777" w:rsidR="001F57E4" w:rsidRPr="00DF0B1B" w:rsidRDefault="001F57E4" w:rsidP="00DF0B1B">
      <w:pPr>
        <w:suppressAutoHyphens/>
        <w:spacing w:after="0" w:line="240" w:lineRule="auto"/>
        <w:ind w:firstLine="283"/>
        <w:jc w:val="both"/>
        <w:rPr>
          <w:rFonts w:ascii="Verdana" w:hAnsi="Verdana"/>
          <w:color w:val="000000"/>
          <w:sz w:val="20"/>
          <w:lang w:val="ru-RU"/>
        </w:rPr>
      </w:pPr>
      <w:r w:rsidRPr="00DF0B1B">
        <w:rPr>
          <w:rFonts w:ascii="Verdana" w:hAnsi="Verdana"/>
          <w:color w:val="000000"/>
          <w:sz w:val="20"/>
          <w:lang w:val="ru-RU"/>
        </w:rPr>
        <w:t>Как-то раз под вечер, когда я, по обыкновению, лежал на диване, я услышал следующее:</w:t>
      </w:r>
    </w:p>
    <w:p w14:paraId="0B3C0E00" w14:textId="77777777" w:rsidR="001F57E4" w:rsidRPr="00DF0B1B" w:rsidRDefault="001F57E4" w:rsidP="00DF0B1B">
      <w:pPr>
        <w:suppressAutoHyphens/>
        <w:spacing w:after="0" w:line="240" w:lineRule="auto"/>
        <w:ind w:firstLine="283"/>
        <w:jc w:val="both"/>
        <w:rPr>
          <w:rFonts w:ascii="Verdana" w:hAnsi="Verdana"/>
          <w:color w:val="000000"/>
          <w:sz w:val="20"/>
          <w:lang w:val="ru-RU"/>
        </w:rPr>
      </w:pPr>
      <w:r w:rsidRPr="00DF0B1B">
        <w:rPr>
          <w:rFonts w:ascii="Verdana" w:hAnsi="Verdana"/>
          <w:color w:val="000000"/>
          <w:sz w:val="20"/>
          <w:lang w:val="ru-RU"/>
        </w:rPr>
        <w:t>—</w:t>
      </w:r>
      <w:r w:rsidRPr="00DF0B1B">
        <w:rPr>
          <w:rFonts w:ascii="Verdana" w:hAnsi="Verdana"/>
          <w:color w:val="000000"/>
          <w:sz w:val="20"/>
        </w:rPr>
        <w:t> </w:t>
      </w:r>
      <w:r w:rsidRPr="00DF0B1B">
        <w:rPr>
          <w:rFonts w:ascii="Verdana" w:hAnsi="Verdana"/>
          <w:color w:val="000000"/>
          <w:sz w:val="20"/>
          <w:lang w:val="ru-RU"/>
        </w:rPr>
        <w:t>Мисс Адаме, я почти погибал... умирал от скуки, когда вы, как очаровательное видение, появились на нашем горизонте!</w:t>
      </w:r>
      <w:r w:rsidRPr="00DF0B1B">
        <w:rPr>
          <w:rFonts w:ascii="Verdana" w:hAnsi="Verdana"/>
          <w:color w:val="000000"/>
          <w:sz w:val="20"/>
        </w:rPr>
        <w:t> </w:t>
      </w:r>
      <w:r w:rsidRPr="00DF0B1B">
        <w:rPr>
          <w:rFonts w:ascii="Verdana" w:hAnsi="Verdana"/>
          <w:color w:val="000000"/>
          <w:sz w:val="20"/>
          <w:lang w:val="ru-RU"/>
        </w:rPr>
        <w:t xml:space="preserve">— Я приоткрыл свой правый глаз. Этьен нервно закручивал свои усы, страстно вращал глазами и ближе придвинул свой стул </w:t>
      </w:r>
      <w:r w:rsidRPr="00DF0B1B">
        <w:rPr>
          <w:rFonts w:ascii="Verdana" w:hAnsi="Verdana"/>
          <w:color w:val="000000"/>
          <w:sz w:val="20"/>
          <w:lang w:val="ru-RU"/>
        </w:rPr>
        <w:lastRenderedPageBreak/>
        <w:t>к мисс Адаме.</w:t>
      </w:r>
      <w:r w:rsidRPr="00DF0B1B">
        <w:rPr>
          <w:rFonts w:ascii="Verdana" w:hAnsi="Verdana"/>
          <w:color w:val="000000"/>
          <w:sz w:val="20"/>
        </w:rPr>
        <w:t> </w:t>
      </w:r>
      <w:r w:rsidRPr="00DF0B1B">
        <w:rPr>
          <w:rFonts w:ascii="Verdana" w:hAnsi="Verdana"/>
          <w:color w:val="000000"/>
          <w:sz w:val="20"/>
          <w:lang w:val="ru-RU"/>
        </w:rPr>
        <w:t>— Я француз... вы понимаете... у меня страстный темперамент. Я не мог вынести скуки на этом ранчо, но... появились вы, прелестная женщина, и все стало улыбаться вокруг вас!.. Мое сердце ожило, когда я почувствовал вашу близость!..</w:t>
      </w:r>
      <w:r w:rsidRPr="00DF0B1B">
        <w:rPr>
          <w:rFonts w:ascii="Verdana" w:hAnsi="Verdana"/>
          <w:color w:val="000000"/>
          <w:sz w:val="20"/>
        </w:rPr>
        <w:t> </w:t>
      </w:r>
      <w:r w:rsidRPr="00DF0B1B">
        <w:rPr>
          <w:rFonts w:ascii="Verdana" w:hAnsi="Verdana"/>
          <w:color w:val="000000"/>
          <w:sz w:val="20"/>
          <w:lang w:val="ru-RU"/>
        </w:rPr>
        <w:t>— Он нервно схватил ее руку и с пафосом произнес:</w:t>
      </w:r>
      <w:r w:rsidRPr="00DF0B1B">
        <w:rPr>
          <w:rFonts w:ascii="Verdana" w:hAnsi="Verdana"/>
          <w:color w:val="000000"/>
          <w:sz w:val="20"/>
        </w:rPr>
        <w:t> </w:t>
      </w:r>
      <w:r w:rsidRPr="00DF0B1B">
        <w:rPr>
          <w:rFonts w:ascii="Verdana" w:hAnsi="Verdana"/>
          <w:color w:val="000000"/>
          <w:sz w:val="20"/>
          <w:lang w:val="ru-RU"/>
        </w:rPr>
        <w:t>— Мисс Адаме! О, если бы вы знали, как я...</w:t>
      </w:r>
    </w:p>
    <w:p w14:paraId="19F1C473" w14:textId="77777777" w:rsidR="001F57E4" w:rsidRPr="00DF0B1B" w:rsidRDefault="001F57E4" w:rsidP="00DF0B1B">
      <w:pPr>
        <w:suppressAutoHyphens/>
        <w:spacing w:after="0" w:line="240" w:lineRule="auto"/>
        <w:ind w:firstLine="283"/>
        <w:jc w:val="both"/>
        <w:rPr>
          <w:rFonts w:ascii="Verdana" w:hAnsi="Verdana"/>
          <w:color w:val="000000"/>
          <w:sz w:val="20"/>
          <w:lang w:val="ru-RU"/>
        </w:rPr>
      </w:pPr>
      <w:r w:rsidRPr="00DF0B1B">
        <w:rPr>
          <w:rFonts w:ascii="Verdana" w:hAnsi="Verdana"/>
          <w:color w:val="000000"/>
          <w:sz w:val="20"/>
          <w:lang w:val="ru-RU"/>
        </w:rPr>
        <w:t>—</w:t>
      </w:r>
      <w:r w:rsidRPr="00DF0B1B">
        <w:rPr>
          <w:rFonts w:ascii="Verdana" w:hAnsi="Verdana"/>
          <w:color w:val="000000"/>
          <w:sz w:val="20"/>
        </w:rPr>
        <w:t> </w:t>
      </w:r>
      <w:r w:rsidRPr="00DF0B1B">
        <w:rPr>
          <w:rFonts w:ascii="Verdana" w:hAnsi="Verdana"/>
          <w:color w:val="000000"/>
          <w:sz w:val="20"/>
          <w:lang w:val="ru-RU"/>
        </w:rPr>
        <w:t>Ужин готов!</w:t>
      </w:r>
      <w:r w:rsidRPr="00DF0B1B">
        <w:rPr>
          <w:rFonts w:ascii="Verdana" w:hAnsi="Verdana"/>
          <w:color w:val="000000"/>
          <w:sz w:val="20"/>
        </w:rPr>
        <w:t> </w:t>
      </w:r>
      <w:r w:rsidRPr="00DF0B1B">
        <w:rPr>
          <w:rFonts w:ascii="Verdana" w:hAnsi="Verdana"/>
          <w:color w:val="000000"/>
          <w:sz w:val="20"/>
          <w:lang w:val="ru-RU"/>
        </w:rPr>
        <w:t>— громко произнес повар. Он стоял позади француза и смотрел прямо в глаза мисс Адаме.</w:t>
      </w:r>
      <w:r w:rsidRPr="00DF0B1B">
        <w:rPr>
          <w:rFonts w:ascii="Verdana" w:hAnsi="Verdana"/>
          <w:color w:val="000000"/>
          <w:sz w:val="20"/>
        </w:rPr>
        <w:t> </w:t>
      </w:r>
      <w:r w:rsidRPr="00DF0B1B">
        <w:rPr>
          <w:rFonts w:ascii="Verdana" w:hAnsi="Verdana"/>
          <w:color w:val="000000"/>
          <w:sz w:val="20"/>
          <w:lang w:val="ru-RU"/>
        </w:rPr>
        <w:t>— Ужин будет подан через две минуты.</w:t>
      </w:r>
    </w:p>
    <w:p w14:paraId="6B0A2BAC" w14:textId="77777777" w:rsidR="001F57E4" w:rsidRPr="00DF0B1B" w:rsidRDefault="001F57E4" w:rsidP="00DF0B1B">
      <w:pPr>
        <w:suppressAutoHyphens/>
        <w:spacing w:after="0" w:line="240" w:lineRule="auto"/>
        <w:ind w:firstLine="283"/>
        <w:jc w:val="both"/>
        <w:rPr>
          <w:rFonts w:ascii="Verdana" w:hAnsi="Verdana"/>
          <w:color w:val="000000"/>
          <w:sz w:val="20"/>
          <w:lang w:val="ru-RU"/>
        </w:rPr>
      </w:pPr>
      <w:r w:rsidRPr="00DF0B1B">
        <w:rPr>
          <w:rFonts w:ascii="Verdana" w:hAnsi="Verdana"/>
          <w:color w:val="000000"/>
          <w:sz w:val="20"/>
          <w:lang w:val="ru-RU"/>
        </w:rPr>
        <w:t>Мисс Адаме вскочила со стула с видимым облегчением.</w:t>
      </w:r>
    </w:p>
    <w:p w14:paraId="003A4BC4" w14:textId="77777777" w:rsidR="001F57E4" w:rsidRPr="00DF0B1B" w:rsidRDefault="001F57E4" w:rsidP="00DF0B1B">
      <w:pPr>
        <w:suppressAutoHyphens/>
        <w:spacing w:after="0" w:line="240" w:lineRule="auto"/>
        <w:ind w:firstLine="283"/>
        <w:jc w:val="both"/>
        <w:rPr>
          <w:rFonts w:ascii="Verdana" w:hAnsi="Verdana"/>
          <w:color w:val="000000"/>
          <w:sz w:val="20"/>
          <w:lang w:val="ru-RU"/>
        </w:rPr>
      </w:pPr>
      <w:r w:rsidRPr="00DF0B1B">
        <w:rPr>
          <w:rFonts w:ascii="Verdana" w:hAnsi="Verdana"/>
          <w:color w:val="000000"/>
          <w:sz w:val="20"/>
          <w:lang w:val="ru-RU"/>
        </w:rPr>
        <w:t>—</w:t>
      </w:r>
      <w:r w:rsidRPr="00DF0B1B">
        <w:rPr>
          <w:rFonts w:ascii="Verdana" w:hAnsi="Verdana"/>
          <w:color w:val="000000"/>
          <w:sz w:val="20"/>
        </w:rPr>
        <w:t> </w:t>
      </w:r>
      <w:r w:rsidRPr="00DF0B1B">
        <w:rPr>
          <w:rFonts w:ascii="Verdana" w:hAnsi="Verdana"/>
          <w:color w:val="000000"/>
          <w:sz w:val="20"/>
          <w:lang w:val="ru-RU"/>
        </w:rPr>
        <w:t>Я должна приготовиться к обеду,</w:t>
      </w:r>
      <w:r w:rsidRPr="00DF0B1B">
        <w:rPr>
          <w:rFonts w:ascii="Verdana" w:hAnsi="Verdana"/>
          <w:color w:val="000000"/>
          <w:sz w:val="20"/>
        </w:rPr>
        <w:t> </w:t>
      </w:r>
      <w:r w:rsidRPr="00DF0B1B">
        <w:rPr>
          <w:rFonts w:ascii="Verdana" w:hAnsi="Verdana"/>
          <w:color w:val="000000"/>
          <w:sz w:val="20"/>
          <w:lang w:val="ru-RU"/>
        </w:rPr>
        <w:t>— сказала она и ушла в свою комнату.</w:t>
      </w:r>
    </w:p>
    <w:p w14:paraId="57794F6E" w14:textId="77777777" w:rsidR="001F57E4" w:rsidRPr="00DF0B1B" w:rsidRDefault="001F57E4" w:rsidP="00DF0B1B">
      <w:pPr>
        <w:suppressAutoHyphens/>
        <w:spacing w:after="0" w:line="240" w:lineRule="auto"/>
        <w:ind w:firstLine="283"/>
        <w:jc w:val="both"/>
        <w:rPr>
          <w:rFonts w:ascii="Verdana" w:hAnsi="Verdana"/>
          <w:color w:val="000000"/>
          <w:sz w:val="20"/>
          <w:lang w:val="ru-RU"/>
        </w:rPr>
      </w:pPr>
      <w:r w:rsidRPr="00DF0B1B">
        <w:rPr>
          <w:rFonts w:ascii="Verdana" w:hAnsi="Verdana"/>
          <w:color w:val="000000"/>
          <w:sz w:val="20"/>
          <w:lang w:val="ru-RU"/>
        </w:rPr>
        <w:t>Этьен гневно взглянул на повара и, подойдя к окну, стал опять грызть свои ногти.</w:t>
      </w:r>
    </w:p>
    <w:p w14:paraId="63E915C3" w14:textId="77777777" w:rsidR="001F57E4" w:rsidRPr="00DF0B1B" w:rsidRDefault="001F57E4" w:rsidP="00DF0B1B">
      <w:pPr>
        <w:suppressAutoHyphens/>
        <w:spacing w:after="0" w:line="240" w:lineRule="auto"/>
        <w:ind w:firstLine="283"/>
        <w:jc w:val="both"/>
        <w:rPr>
          <w:rFonts w:ascii="Verdana" w:hAnsi="Verdana"/>
          <w:color w:val="000000"/>
          <w:sz w:val="20"/>
          <w:lang w:val="ru-RU"/>
        </w:rPr>
      </w:pPr>
    </w:p>
    <w:p w14:paraId="7FF4CA27" w14:textId="77777777" w:rsidR="001F57E4" w:rsidRPr="00DF0B1B" w:rsidRDefault="001F57E4" w:rsidP="00DF0B1B">
      <w:pPr>
        <w:pStyle w:val="Heading6"/>
        <w:keepNext w:val="0"/>
        <w:keepLines w:val="0"/>
        <w:suppressAutoHyphens/>
        <w:spacing w:before="0" w:line="240" w:lineRule="auto"/>
        <w:ind w:firstLine="283"/>
        <w:jc w:val="both"/>
        <w:rPr>
          <w:rFonts w:ascii="Verdana" w:hAnsi="Verdana"/>
          <w:b/>
          <w:i w:val="0"/>
          <w:iCs w:val="0"/>
          <w:color w:val="000000"/>
          <w:sz w:val="20"/>
          <w:lang w:val="ru-RU"/>
        </w:rPr>
      </w:pPr>
      <w:r w:rsidRPr="00DF0B1B">
        <w:rPr>
          <w:rFonts w:ascii="Verdana" w:hAnsi="Verdana"/>
          <w:i w:val="0"/>
          <w:iCs w:val="0"/>
          <w:color w:val="000000"/>
          <w:sz w:val="20"/>
          <w:lang w:val="ru-RU"/>
        </w:rPr>
        <w:t>* * *</w:t>
      </w:r>
    </w:p>
    <w:p w14:paraId="6CFC4515" w14:textId="77777777" w:rsidR="001F57E4" w:rsidRPr="00DF0B1B" w:rsidRDefault="001F57E4" w:rsidP="00DF0B1B">
      <w:pPr>
        <w:suppressAutoHyphens/>
        <w:spacing w:after="0" w:line="240" w:lineRule="auto"/>
        <w:ind w:firstLine="283"/>
        <w:jc w:val="both"/>
        <w:rPr>
          <w:rFonts w:ascii="Verdana" w:hAnsi="Verdana"/>
          <w:color w:val="000000"/>
          <w:sz w:val="20"/>
          <w:lang w:val="ru-RU"/>
        </w:rPr>
      </w:pPr>
    </w:p>
    <w:p w14:paraId="24F32DD8" w14:textId="77777777" w:rsidR="001F57E4" w:rsidRPr="00DF0B1B" w:rsidRDefault="001F57E4" w:rsidP="00DF0B1B">
      <w:pPr>
        <w:suppressAutoHyphens/>
        <w:spacing w:after="0" w:line="240" w:lineRule="auto"/>
        <w:ind w:firstLine="283"/>
        <w:jc w:val="both"/>
        <w:rPr>
          <w:rFonts w:ascii="Verdana" w:hAnsi="Verdana"/>
          <w:color w:val="000000"/>
          <w:sz w:val="20"/>
          <w:lang w:val="ru-RU"/>
        </w:rPr>
      </w:pPr>
      <w:r w:rsidRPr="00DF0B1B">
        <w:rPr>
          <w:rFonts w:ascii="Verdana" w:hAnsi="Verdana"/>
          <w:color w:val="000000"/>
          <w:sz w:val="20"/>
          <w:lang w:val="ru-RU"/>
        </w:rPr>
        <w:t>Когда после ужина убрали со стола, я подождал благоприятной минуты, когда мы с Россом остались одни, и рассказал ему, что случилось.</w:t>
      </w:r>
    </w:p>
    <w:p w14:paraId="20326AA6" w14:textId="77777777" w:rsidR="001F57E4" w:rsidRPr="00DF0B1B" w:rsidRDefault="001F57E4" w:rsidP="00DF0B1B">
      <w:pPr>
        <w:suppressAutoHyphens/>
        <w:spacing w:after="0" w:line="240" w:lineRule="auto"/>
        <w:ind w:firstLine="283"/>
        <w:jc w:val="both"/>
        <w:rPr>
          <w:rFonts w:ascii="Verdana" w:hAnsi="Verdana"/>
          <w:color w:val="000000"/>
          <w:sz w:val="20"/>
          <w:lang w:val="ru-RU"/>
        </w:rPr>
      </w:pPr>
      <w:r w:rsidRPr="00DF0B1B">
        <w:rPr>
          <w:rFonts w:ascii="Verdana" w:hAnsi="Verdana"/>
          <w:color w:val="000000"/>
          <w:sz w:val="20"/>
          <w:lang w:val="ru-RU"/>
        </w:rPr>
        <w:t>Он так взволновался, что по ошибке опять закурил свою отвратительную питсбургскую сигару.</w:t>
      </w:r>
    </w:p>
    <w:p w14:paraId="4932181A" w14:textId="77777777" w:rsidR="001F57E4" w:rsidRPr="00DF0B1B" w:rsidRDefault="001F57E4" w:rsidP="00DF0B1B">
      <w:pPr>
        <w:suppressAutoHyphens/>
        <w:spacing w:after="0" w:line="240" w:lineRule="auto"/>
        <w:ind w:firstLine="283"/>
        <w:jc w:val="both"/>
        <w:rPr>
          <w:rFonts w:ascii="Verdana" w:hAnsi="Verdana"/>
          <w:color w:val="000000"/>
          <w:sz w:val="20"/>
          <w:lang w:val="ru-RU"/>
        </w:rPr>
      </w:pPr>
      <w:r w:rsidRPr="00DF0B1B">
        <w:rPr>
          <w:rFonts w:ascii="Verdana" w:hAnsi="Verdana"/>
          <w:color w:val="000000"/>
          <w:sz w:val="20"/>
          <w:lang w:val="ru-RU"/>
        </w:rPr>
        <w:t>—</w:t>
      </w:r>
      <w:r w:rsidRPr="00DF0B1B">
        <w:rPr>
          <w:rFonts w:ascii="Verdana" w:hAnsi="Verdana"/>
          <w:color w:val="000000"/>
          <w:sz w:val="20"/>
        </w:rPr>
        <w:t> </w:t>
      </w:r>
      <w:r w:rsidRPr="00DF0B1B">
        <w:rPr>
          <w:rFonts w:ascii="Verdana" w:hAnsi="Verdana"/>
          <w:color w:val="000000"/>
          <w:sz w:val="20"/>
          <w:lang w:val="ru-RU"/>
        </w:rPr>
        <w:t>Ах, мерзкий хиромант!</w:t>
      </w:r>
      <w:r w:rsidRPr="00DF0B1B">
        <w:rPr>
          <w:rFonts w:ascii="Verdana" w:hAnsi="Verdana"/>
          <w:color w:val="000000"/>
          <w:sz w:val="20"/>
        </w:rPr>
        <w:t> </w:t>
      </w:r>
      <w:r w:rsidRPr="00DF0B1B">
        <w:rPr>
          <w:rFonts w:ascii="Verdana" w:hAnsi="Verdana"/>
          <w:color w:val="000000"/>
          <w:sz w:val="20"/>
          <w:lang w:val="ru-RU"/>
        </w:rPr>
        <w:t>— пробормотал он сквозь зубы.</w:t>
      </w:r>
      <w:r w:rsidRPr="00DF0B1B">
        <w:rPr>
          <w:rFonts w:ascii="Verdana" w:hAnsi="Verdana"/>
          <w:color w:val="000000"/>
          <w:sz w:val="20"/>
        </w:rPr>
        <w:t> </w:t>
      </w:r>
      <w:r w:rsidRPr="00DF0B1B">
        <w:rPr>
          <w:rFonts w:ascii="Verdana" w:hAnsi="Verdana"/>
          <w:color w:val="000000"/>
          <w:sz w:val="20"/>
          <w:lang w:val="ru-RU"/>
        </w:rPr>
        <w:t>— Я его подстрелю, как собаку, если он посмеет еще раз так разговаривать с моей женой.</w:t>
      </w:r>
    </w:p>
    <w:p w14:paraId="21D38752" w14:textId="77777777" w:rsidR="001F57E4" w:rsidRPr="00DF0B1B" w:rsidRDefault="001F57E4" w:rsidP="00DF0B1B">
      <w:pPr>
        <w:suppressAutoHyphens/>
        <w:spacing w:after="0" w:line="240" w:lineRule="auto"/>
        <w:ind w:firstLine="283"/>
        <w:jc w:val="both"/>
        <w:rPr>
          <w:rFonts w:ascii="Verdana" w:hAnsi="Verdana"/>
          <w:color w:val="000000"/>
          <w:sz w:val="20"/>
          <w:lang w:val="ru-RU"/>
        </w:rPr>
      </w:pPr>
      <w:r w:rsidRPr="00DF0B1B">
        <w:rPr>
          <w:rFonts w:ascii="Verdana" w:hAnsi="Verdana"/>
          <w:color w:val="000000"/>
          <w:sz w:val="20"/>
          <w:lang w:val="ru-RU"/>
        </w:rPr>
        <w:t>—</w:t>
      </w:r>
      <w:r w:rsidRPr="00DF0B1B">
        <w:rPr>
          <w:rFonts w:ascii="Verdana" w:hAnsi="Verdana"/>
          <w:color w:val="000000"/>
          <w:sz w:val="20"/>
        </w:rPr>
        <w:t> </w:t>
      </w:r>
      <w:r w:rsidRPr="00DF0B1B">
        <w:rPr>
          <w:rFonts w:ascii="Verdana" w:hAnsi="Verdana"/>
          <w:color w:val="000000"/>
          <w:sz w:val="20"/>
          <w:lang w:val="ru-RU"/>
        </w:rPr>
        <w:t>С вашей женой?</w:t>
      </w:r>
      <w:r w:rsidRPr="00DF0B1B">
        <w:rPr>
          <w:rFonts w:ascii="Verdana" w:hAnsi="Verdana"/>
          <w:color w:val="000000"/>
          <w:sz w:val="20"/>
        </w:rPr>
        <w:t> </w:t>
      </w:r>
      <w:r w:rsidRPr="00DF0B1B">
        <w:rPr>
          <w:rFonts w:ascii="Verdana" w:hAnsi="Verdana"/>
          <w:color w:val="000000"/>
          <w:sz w:val="20"/>
          <w:lang w:val="ru-RU"/>
        </w:rPr>
        <w:t>— удивленно спросил я.</w:t>
      </w:r>
    </w:p>
    <w:p w14:paraId="4AFB2184" w14:textId="77777777" w:rsidR="001F57E4" w:rsidRPr="00DF0B1B" w:rsidRDefault="001F57E4" w:rsidP="00DF0B1B">
      <w:pPr>
        <w:suppressAutoHyphens/>
        <w:spacing w:after="0" w:line="240" w:lineRule="auto"/>
        <w:ind w:firstLine="283"/>
        <w:jc w:val="both"/>
        <w:rPr>
          <w:rFonts w:ascii="Verdana" w:hAnsi="Verdana"/>
          <w:color w:val="000000"/>
          <w:sz w:val="20"/>
          <w:lang w:val="ru-RU"/>
        </w:rPr>
      </w:pPr>
      <w:r w:rsidRPr="00DF0B1B">
        <w:rPr>
          <w:rFonts w:ascii="Verdana" w:hAnsi="Verdana"/>
          <w:color w:val="000000"/>
          <w:sz w:val="20"/>
          <w:lang w:val="ru-RU"/>
        </w:rPr>
        <w:t>—</w:t>
      </w:r>
      <w:r w:rsidRPr="00DF0B1B">
        <w:rPr>
          <w:rFonts w:ascii="Verdana" w:hAnsi="Verdana"/>
          <w:color w:val="000000"/>
          <w:sz w:val="20"/>
        </w:rPr>
        <w:t> </w:t>
      </w:r>
      <w:r w:rsidRPr="00DF0B1B">
        <w:rPr>
          <w:rFonts w:ascii="Verdana" w:hAnsi="Verdana"/>
          <w:color w:val="000000"/>
          <w:sz w:val="20"/>
          <w:lang w:val="ru-RU"/>
        </w:rPr>
        <w:t>Ну да, я собираюсь на ней жениться!</w:t>
      </w:r>
      <w:r w:rsidRPr="00DF0B1B">
        <w:rPr>
          <w:rFonts w:ascii="Verdana" w:hAnsi="Verdana"/>
          <w:color w:val="000000"/>
          <w:sz w:val="20"/>
        </w:rPr>
        <w:t> </w:t>
      </w:r>
      <w:r w:rsidRPr="00DF0B1B">
        <w:rPr>
          <w:rFonts w:ascii="Verdana" w:hAnsi="Verdana"/>
          <w:color w:val="000000"/>
          <w:sz w:val="20"/>
          <w:lang w:val="ru-RU"/>
        </w:rPr>
        <w:t>— воскликнул он.</w:t>
      </w:r>
    </w:p>
    <w:p w14:paraId="1F419ECB" w14:textId="77777777" w:rsidR="001F57E4" w:rsidRPr="00DF0B1B" w:rsidRDefault="001F57E4" w:rsidP="00DF0B1B">
      <w:pPr>
        <w:suppressAutoHyphens/>
        <w:spacing w:after="0" w:line="240" w:lineRule="auto"/>
        <w:ind w:firstLine="283"/>
        <w:jc w:val="both"/>
        <w:rPr>
          <w:rFonts w:ascii="Verdana" w:hAnsi="Verdana"/>
          <w:color w:val="000000"/>
          <w:sz w:val="20"/>
          <w:lang w:val="ru-RU"/>
        </w:rPr>
      </w:pPr>
      <w:r w:rsidRPr="00DF0B1B">
        <w:rPr>
          <w:rFonts w:ascii="Verdana" w:hAnsi="Verdana"/>
          <w:color w:val="000000"/>
          <w:sz w:val="20"/>
          <w:lang w:val="ru-RU"/>
        </w:rPr>
        <w:t>В течение всего этого вечера атмосфера на ранчо была очень неприятная. Росс следил за мисс Адаме, как петух за курицей, а Этьен следил за Россом, как за петухом-соперником. Положение мисс Адаме было незавидно. Избегнув недавно мучений от холода и снега, она вдруг наткнулась на новые неприятности.</w:t>
      </w:r>
    </w:p>
    <w:p w14:paraId="3375A36B" w14:textId="77777777" w:rsidR="001F57E4" w:rsidRPr="00DF0B1B" w:rsidRDefault="001F57E4" w:rsidP="00DF0B1B">
      <w:pPr>
        <w:suppressAutoHyphens/>
        <w:spacing w:after="0" w:line="240" w:lineRule="auto"/>
        <w:ind w:firstLine="283"/>
        <w:jc w:val="both"/>
        <w:rPr>
          <w:rFonts w:ascii="Verdana" w:hAnsi="Verdana"/>
          <w:color w:val="000000"/>
          <w:sz w:val="20"/>
          <w:lang w:val="ru-RU"/>
        </w:rPr>
      </w:pPr>
      <w:r w:rsidRPr="00DF0B1B">
        <w:rPr>
          <w:rFonts w:ascii="Verdana" w:hAnsi="Verdana"/>
          <w:color w:val="000000"/>
          <w:sz w:val="20"/>
          <w:lang w:val="ru-RU"/>
        </w:rPr>
        <w:t>Под вечер, когда Этьен вышел из дома на несколько минут, Росс воспользовался случаем, чтобы произвести новую атаку. Он встал перед мисс Адаме и, бросив взгляд на меня (я представился спящим), сказал:</w:t>
      </w:r>
    </w:p>
    <w:p w14:paraId="430B1943" w14:textId="77777777" w:rsidR="001F57E4" w:rsidRPr="00DF0B1B" w:rsidRDefault="001F57E4" w:rsidP="00DF0B1B">
      <w:pPr>
        <w:suppressAutoHyphens/>
        <w:spacing w:after="0" w:line="240" w:lineRule="auto"/>
        <w:ind w:firstLine="283"/>
        <w:jc w:val="both"/>
        <w:rPr>
          <w:rFonts w:ascii="Verdana" w:hAnsi="Verdana"/>
          <w:color w:val="000000"/>
          <w:sz w:val="20"/>
          <w:lang w:val="ru-RU"/>
        </w:rPr>
      </w:pPr>
      <w:r w:rsidRPr="00DF0B1B">
        <w:rPr>
          <w:rFonts w:ascii="Verdana" w:hAnsi="Verdana"/>
          <w:color w:val="000000"/>
          <w:sz w:val="20"/>
          <w:lang w:val="ru-RU"/>
        </w:rPr>
        <w:t>—</w:t>
      </w:r>
      <w:r w:rsidRPr="00DF0B1B">
        <w:rPr>
          <w:rFonts w:ascii="Verdana" w:hAnsi="Verdana"/>
          <w:color w:val="000000"/>
          <w:sz w:val="20"/>
        </w:rPr>
        <w:t> </w:t>
      </w:r>
      <w:r w:rsidRPr="00DF0B1B">
        <w:rPr>
          <w:rFonts w:ascii="Verdana" w:hAnsi="Verdana"/>
          <w:color w:val="000000"/>
          <w:sz w:val="20"/>
          <w:lang w:val="ru-RU"/>
        </w:rPr>
        <w:t>Вы, конечно, понимаете, что мне, как хозяину, крайне неприятно, что к вам пристают и вам надоедают. Этого хироманта следует выгнать отсюда, и стоит вам только сказать слово, как его здесь не будет. Вы должны, наконец, решить, кому вы дадите предпочтение. Как всегда, я прямо подхожу к делу, мисс Адаме!.. Я терпел эти два дня, но больше молчать не могу. Положение создалось невыносимое. Мисс Адаме!</w:t>
      </w:r>
      <w:r w:rsidRPr="00DF0B1B">
        <w:rPr>
          <w:rFonts w:ascii="Verdana" w:hAnsi="Verdana"/>
          <w:color w:val="000000"/>
          <w:sz w:val="20"/>
        </w:rPr>
        <w:t> </w:t>
      </w:r>
      <w:r w:rsidRPr="00DF0B1B">
        <w:rPr>
          <w:rFonts w:ascii="Verdana" w:hAnsi="Verdana"/>
          <w:color w:val="000000"/>
          <w:sz w:val="20"/>
          <w:lang w:val="ru-RU"/>
        </w:rPr>
        <w:t>— сказал он с чувством и схватил ее за руку.</w:t>
      </w:r>
      <w:r w:rsidRPr="00DF0B1B">
        <w:rPr>
          <w:rFonts w:ascii="Verdana" w:hAnsi="Verdana"/>
          <w:color w:val="000000"/>
          <w:sz w:val="20"/>
        </w:rPr>
        <w:t> </w:t>
      </w:r>
      <w:r w:rsidRPr="00DF0B1B">
        <w:rPr>
          <w:rFonts w:ascii="Verdana" w:hAnsi="Verdana"/>
          <w:color w:val="000000"/>
          <w:sz w:val="20"/>
          <w:lang w:val="ru-RU"/>
        </w:rPr>
        <w:t>— Скажите только одно слово!.. Вам нужен человек, который заботился бы о вас всю жизнь. Хотите выйти...</w:t>
      </w:r>
    </w:p>
    <w:p w14:paraId="1BD4ED91" w14:textId="77777777" w:rsidR="001F57E4" w:rsidRPr="00DF0B1B" w:rsidRDefault="001F57E4" w:rsidP="00DF0B1B">
      <w:pPr>
        <w:suppressAutoHyphens/>
        <w:spacing w:after="0" w:line="240" w:lineRule="auto"/>
        <w:ind w:firstLine="283"/>
        <w:jc w:val="both"/>
        <w:rPr>
          <w:rFonts w:ascii="Verdana" w:hAnsi="Verdana"/>
          <w:color w:val="000000"/>
          <w:sz w:val="20"/>
          <w:lang w:val="ru-RU"/>
        </w:rPr>
      </w:pPr>
      <w:r w:rsidRPr="00DF0B1B">
        <w:rPr>
          <w:rFonts w:ascii="Verdana" w:hAnsi="Verdana"/>
          <w:color w:val="000000"/>
          <w:sz w:val="20"/>
          <w:lang w:val="ru-RU"/>
        </w:rPr>
        <w:t>—</w:t>
      </w:r>
      <w:r w:rsidRPr="00DF0B1B">
        <w:rPr>
          <w:rFonts w:ascii="Verdana" w:hAnsi="Verdana"/>
          <w:color w:val="000000"/>
          <w:sz w:val="20"/>
        </w:rPr>
        <w:t> </w:t>
      </w:r>
      <w:r w:rsidRPr="00DF0B1B">
        <w:rPr>
          <w:rFonts w:ascii="Verdana" w:hAnsi="Verdana"/>
          <w:color w:val="000000"/>
          <w:sz w:val="20"/>
          <w:lang w:val="ru-RU"/>
        </w:rPr>
        <w:t>Ужин готов!</w:t>
      </w:r>
      <w:r w:rsidRPr="00DF0B1B">
        <w:rPr>
          <w:rFonts w:ascii="Verdana" w:hAnsi="Verdana"/>
          <w:color w:val="000000"/>
          <w:sz w:val="20"/>
        </w:rPr>
        <w:t> </w:t>
      </w:r>
      <w:r w:rsidRPr="00DF0B1B">
        <w:rPr>
          <w:rFonts w:ascii="Verdana" w:hAnsi="Verdana"/>
          <w:color w:val="000000"/>
          <w:sz w:val="20"/>
          <w:lang w:val="ru-RU"/>
        </w:rPr>
        <w:t>— объявил повар, появившись в дверях кухни.</w:t>
      </w:r>
    </w:p>
    <w:p w14:paraId="52AA9F6D" w14:textId="77777777" w:rsidR="001F57E4" w:rsidRPr="00DF0B1B" w:rsidRDefault="001F57E4" w:rsidP="00DF0B1B">
      <w:pPr>
        <w:suppressAutoHyphens/>
        <w:spacing w:after="0" w:line="240" w:lineRule="auto"/>
        <w:ind w:firstLine="283"/>
        <w:jc w:val="both"/>
        <w:rPr>
          <w:rFonts w:ascii="Verdana" w:hAnsi="Verdana"/>
          <w:color w:val="000000"/>
          <w:sz w:val="20"/>
          <w:lang w:val="ru-RU"/>
        </w:rPr>
      </w:pPr>
      <w:r w:rsidRPr="00DF0B1B">
        <w:rPr>
          <w:rFonts w:ascii="Verdana" w:hAnsi="Verdana"/>
          <w:color w:val="000000"/>
          <w:sz w:val="20"/>
          <w:lang w:val="ru-RU"/>
        </w:rPr>
        <w:t>Мисс Адаме облегченно вздохнула и ушла в свою комнату. Росс сердито повернулся к повару:</w:t>
      </w:r>
    </w:p>
    <w:p w14:paraId="76B30AEF" w14:textId="77777777" w:rsidR="001F57E4" w:rsidRPr="00DF0B1B" w:rsidRDefault="001F57E4" w:rsidP="00DF0B1B">
      <w:pPr>
        <w:suppressAutoHyphens/>
        <w:spacing w:after="0" w:line="240" w:lineRule="auto"/>
        <w:ind w:firstLine="283"/>
        <w:jc w:val="both"/>
        <w:rPr>
          <w:rFonts w:ascii="Verdana" w:hAnsi="Verdana"/>
          <w:color w:val="000000"/>
          <w:sz w:val="20"/>
          <w:lang w:val="ru-RU"/>
        </w:rPr>
      </w:pPr>
      <w:r w:rsidRPr="00DF0B1B">
        <w:rPr>
          <w:rFonts w:ascii="Verdana" w:hAnsi="Verdana"/>
          <w:color w:val="000000"/>
          <w:sz w:val="20"/>
          <w:lang w:val="ru-RU"/>
        </w:rPr>
        <w:t>—</w:t>
      </w:r>
      <w:r w:rsidRPr="00DF0B1B">
        <w:rPr>
          <w:rFonts w:ascii="Verdana" w:hAnsi="Verdana"/>
          <w:color w:val="000000"/>
          <w:sz w:val="20"/>
        </w:rPr>
        <w:t> </w:t>
      </w:r>
      <w:r w:rsidRPr="00DF0B1B">
        <w:rPr>
          <w:rFonts w:ascii="Verdana" w:hAnsi="Verdana"/>
          <w:color w:val="000000"/>
          <w:sz w:val="20"/>
          <w:lang w:val="ru-RU"/>
        </w:rPr>
        <w:t>Ты всегда...</w:t>
      </w:r>
    </w:p>
    <w:p w14:paraId="4DB77A12" w14:textId="77777777" w:rsidR="001F57E4" w:rsidRPr="00DF0B1B" w:rsidRDefault="001F57E4" w:rsidP="00DF0B1B">
      <w:pPr>
        <w:suppressAutoHyphens/>
        <w:spacing w:after="0" w:line="240" w:lineRule="auto"/>
        <w:ind w:firstLine="283"/>
        <w:jc w:val="both"/>
        <w:rPr>
          <w:rFonts w:ascii="Verdana" w:hAnsi="Verdana"/>
          <w:color w:val="000000"/>
          <w:sz w:val="20"/>
          <w:lang w:val="ru-RU"/>
        </w:rPr>
      </w:pPr>
      <w:r w:rsidRPr="00DF0B1B">
        <w:rPr>
          <w:rFonts w:ascii="Verdana" w:hAnsi="Verdana"/>
          <w:color w:val="000000"/>
          <w:sz w:val="20"/>
          <w:lang w:val="ru-RU"/>
        </w:rPr>
        <w:t>Повар молча подал ужин. Росс сидел насупившись, мрачный и разочарованный. Этьен, как всегда, любезничал и кривлялся. Мисс Адаме нервничала и еле дотрагивалась до еды. В воздухе чувствовалось, что дело приближается к развязке.</w:t>
      </w:r>
    </w:p>
    <w:p w14:paraId="12D2D923" w14:textId="77777777" w:rsidR="001F57E4" w:rsidRPr="00DF0B1B" w:rsidRDefault="001F57E4" w:rsidP="00DF0B1B">
      <w:pPr>
        <w:suppressAutoHyphens/>
        <w:spacing w:after="0" w:line="240" w:lineRule="auto"/>
        <w:ind w:firstLine="283"/>
        <w:jc w:val="both"/>
        <w:rPr>
          <w:rFonts w:ascii="Verdana" w:hAnsi="Verdana"/>
          <w:color w:val="000000"/>
          <w:sz w:val="20"/>
          <w:lang w:val="ru-RU"/>
        </w:rPr>
      </w:pPr>
      <w:r w:rsidRPr="00DF0B1B">
        <w:rPr>
          <w:rFonts w:ascii="Verdana" w:hAnsi="Verdana"/>
          <w:color w:val="000000"/>
          <w:sz w:val="20"/>
          <w:lang w:val="ru-RU"/>
        </w:rPr>
        <w:t>После ужина мисс Адаме вышла в кухню и о чем-то разговаривала с поваром; я прилег опять на диван, а Этьен, придвинув свой стул ближе к Россу, сказал:</w:t>
      </w:r>
    </w:p>
    <w:p w14:paraId="3DE0C9F7" w14:textId="77777777" w:rsidR="001F57E4" w:rsidRPr="00DF0B1B" w:rsidRDefault="001F57E4" w:rsidP="00DF0B1B">
      <w:pPr>
        <w:suppressAutoHyphens/>
        <w:spacing w:after="0" w:line="240" w:lineRule="auto"/>
        <w:ind w:firstLine="283"/>
        <w:jc w:val="both"/>
        <w:rPr>
          <w:rFonts w:ascii="Verdana" w:hAnsi="Verdana"/>
          <w:color w:val="000000"/>
          <w:sz w:val="20"/>
          <w:lang w:val="ru-RU"/>
        </w:rPr>
      </w:pPr>
      <w:r w:rsidRPr="00DF0B1B">
        <w:rPr>
          <w:rFonts w:ascii="Verdana" w:hAnsi="Verdana"/>
          <w:color w:val="000000"/>
          <w:sz w:val="20"/>
          <w:lang w:val="ru-RU"/>
        </w:rPr>
        <w:t>—</w:t>
      </w:r>
      <w:r w:rsidRPr="00DF0B1B">
        <w:rPr>
          <w:rFonts w:ascii="Verdana" w:hAnsi="Verdana"/>
          <w:color w:val="000000"/>
          <w:sz w:val="20"/>
        </w:rPr>
        <w:t> </w:t>
      </w:r>
      <w:r w:rsidRPr="00DF0B1B">
        <w:rPr>
          <w:rFonts w:ascii="Verdana" w:hAnsi="Verdana"/>
          <w:color w:val="000000"/>
          <w:sz w:val="20"/>
          <w:lang w:val="ru-RU"/>
        </w:rPr>
        <w:t>Я вижу, что я должен быть с вами откровенен. Во-первых, потому, что мы сверстники,</w:t>
      </w:r>
      <w:r w:rsidRPr="00DF0B1B">
        <w:rPr>
          <w:rFonts w:ascii="Verdana" w:hAnsi="Verdana"/>
          <w:color w:val="000000"/>
          <w:sz w:val="20"/>
        </w:rPr>
        <w:t> </w:t>
      </w:r>
      <w:r w:rsidRPr="00DF0B1B">
        <w:rPr>
          <w:rFonts w:ascii="Verdana" w:hAnsi="Verdana"/>
          <w:color w:val="000000"/>
          <w:sz w:val="20"/>
          <w:lang w:val="ru-RU"/>
        </w:rPr>
        <w:t>— он шутя хлопнул его по плечу,</w:t>
      </w:r>
      <w:r w:rsidRPr="00DF0B1B">
        <w:rPr>
          <w:rFonts w:ascii="Verdana" w:hAnsi="Verdana"/>
          <w:color w:val="000000"/>
          <w:sz w:val="20"/>
        </w:rPr>
        <w:t> </w:t>
      </w:r>
      <w:r w:rsidRPr="00DF0B1B">
        <w:rPr>
          <w:rFonts w:ascii="Verdana" w:hAnsi="Verdana"/>
          <w:color w:val="000000"/>
          <w:sz w:val="20"/>
          <w:lang w:val="ru-RU"/>
        </w:rPr>
        <w:t>— во-вторых, потому, что вы так серьезно смотрите на эти вещи. Я француз... Я люблю женщин!</w:t>
      </w:r>
      <w:r w:rsidRPr="00DF0B1B">
        <w:rPr>
          <w:rFonts w:ascii="Verdana" w:hAnsi="Verdana"/>
          <w:color w:val="000000"/>
          <w:sz w:val="20"/>
        </w:rPr>
        <w:t> </w:t>
      </w:r>
      <w:r w:rsidRPr="00DF0B1B">
        <w:rPr>
          <w:rFonts w:ascii="Verdana" w:hAnsi="Verdana"/>
          <w:color w:val="000000"/>
          <w:sz w:val="20"/>
          <w:lang w:val="ru-RU"/>
        </w:rPr>
        <w:t>— Он откинул назад свои волосы и послал воздушный поцелуй по направлению к кухне.</w:t>
      </w:r>
      <w:r w:rsidRPr="00DF0B1B">
        <w:rPr>
          <w:rFonts w:ascii="Verdana" w:hAnsi="Verdana"/>
          <w:color w:val="000000"/>
          <w:sz w:val="20"/>
        </w:rPr>
        <w:t> </w:t>
      </w:r>
      <w:r w:rsidRPr="00DF0B1B">
        <w:rPr>
          <w:rFonts w:ascii="Verdana" w:hAnsi="Verdana"/>
          <w:color w:val="000000"/>
          <w:sz w:val="20"/>
          <w:lang w:val="ru-RU"/>
        </w:rPr>
        <w:t>— Я думаю, это национальная черта моего народа... Все французы любят женщин... Я с ума сходил от скуки, я был в отчаянии... И вдруг на нашем горизонте появляется очаровательная женщина... Конечно, я влюбился в нее с первого взгляда... Я сделался опять веселым, счастливым, довольным... Женщины доставляют развлечение... как музыка, как вино!.. Они повышают настроение!.. Флиртовать с женщиной</w:t>
      </w:r>
      <w:r w:rsidRPr="00DF0B1B">
        <w:rPr>
          <w:rFonts w:ascii="Verdana" w:hAnsi="Verdana"/>
          <w:color w:val="000000"/>
          <w:sz w:val="20"/>
        </w:rPr>
        <w:t> </w:t>
      </w:r>
      <w:r w:rsidRPr="00DF0B1B">
        <w:rPr>
          <w:rFonts w:ascii="Verdana" w:hAnsi="Verdana"/>
          <w:color w:val="000000"/>
          <w:sz w:val="20"/>
          <w:lang w:val="ru-RU"/>
        </w:rPr>
        <w:t>— это самое приятное препровождение времени!..</w:t>
      </w:r>
    </w:p>
    <w:p w14:paraId="73B0CFAF" w14:textId="77777777" w:rsidR="001F57E4" w:rsidRPr="00DF0B1B" w:rsidRDefault="001F57E4" w:rsidP="00DF0B1B">
      <w:pPr>
        <w:suppressAutoHyphens/>
        <w:spacing w:after="0" w:line="240" w:lineRule="auto"/>
        <w:ind w:firstLine="283"/>
        <w:jc w:val="both"/>
        <w:rPr>
          <w:rFonts w:ascii="Verdana" w:hAnsi="Verdana"/>
          <w:color w:val="000000"/>
          <w:sz w:val="20"/>
          <w:lang w:val="ru-RU"/>
        </w:rPr>
      </w:pPr>
      <w:r w:rsidRPr="00DF0B1B">
        <w:rPr>
          <w:rFonts w:ascii="Verdana" w:hAnsi="Verdana"/>
          <w:color w:val="000000"/>
          <w:sz w:val="20"/>
          <w:lang w:val="ru-RU"/>
        </w:rPr>
        <w:t>Росс с нетерпением слушал его; наконец он не выдержал и, сильно ударив кулаком по столу, крикнул:</w:t>
      </w:r>
    </w:p>
    <w:p w14:paraId="611C6D4D" w14:textId="77777777" w:rsidR="001F57E4" w:rsidRPr="00DF0B1B" w:rsidRDefault="001F57E4" w:rsidP="00DF0B1B">
      <w:pPr>
        <w:suppressAutoHyphens/>
        <w:spacing w:after="0" w:line="240" w:lineRule="auto"/>
        <w:ind w:firstLine="283"/>
        <w:jc w:val="both"/>
        <w:rPr>
          <w:rFonts w:ascii="Verdana" w:hAnsi="Verdana"/>
          <w:color w:val="000000"/>
          <w:sz w:val="20"/>
          <w:lang w:val="ru-RU"/>
        </w:rPr>
      </w:pPr>
      <w:r w:rsidRPr="00DF0B1B">
        <w:rPr>
          <w:rFonts w:ascii="Verdana" w:hAnsi="Verdana"/>
          <w:color w:val="000000"/>
          <w:sz w:val="20"/>
          <w:lang w:val="ru-RU"/>
        </w:rPr>
        <w:t>—</w:t>
      </w:r>
      <w:r w:rsidRPr="00DF0B1B">
        <w:rPr>
          <w:rFonts w:ascii="Verdana" w:hAnsi="Verdana"/>
          <w:color w:val="000000"/>
          <w:sz w:val="20"/>
        </w:rPr>
        <w:t> </w:t>
      </w:r>
      <w:r w:rsidRPr="00DF0B1B">
        <w:rPr>
          <w:rFonts w:ascii="Verdana" w:hAnsi="Verdana"/>
          <w:color w:val="000000"/>
          <w:sz w:val="20"/>
          <w:lang w:val="ru-RU"/>
        </w:rPr>
        <w:t>Замолчите наконец, гнусная вы тварь! Я запрещаю вам приставать к мисс Адаме в моем доме!</w:t>
      </w:r>
      <w:r w:rsidRPr="00DF0B1B">
        <w:rPr>
          <w:rFonts w:ascii="Verdana" w:hAnsi="Verdana"/>
          <w:color w:val="000000"/>
          <w:sz w:val="20"/>
        </w:rPr>
        <w:t> </w:t>
      </w:r>
      <w:r w:rsidRPr="00DF0B1B">
        <w:rPr>
          <w:rFonts w:ascii="Verdana" w:hAnsi="Verdana"/>
          <w:color w:val="000000"/>
          <w:sz w:val="20"/>
          <w:lang w:val="ru-RU"/>
        </w:rPr>
        <w:t>— Он схватил ящик с сигарами и стал ударять им по столу. Шум привлек внимание мисс Адаме. Незаметно она пробралась из кухни в комнату.</w:t>
      </w:r>
      <w:r w:rsidRPr="00DF0B1B">
        <w:rPr>
          <w:rFonts w:ascii="Verdana" w:hAnsi="Verdana"/>
          <w:color w:val="000000"/>
          <w:sz w:val="20"/>
        </w:rPr>
        <w:t> </w:t>
      </w:r>
      <w:r w:rsidRPr="00DF0B1B">
        <w:rPr>
          <w:rFonts w:ascii="Verdana" w:hAnsi="Verdana"/>
          <w:color w:val="000000"/>
          <w:sz w:val="20"/>
          <w:lang w:val="ru-RU"/>
        </w:rPr>
        <w:t xml:space="preserve">— Я </w:t>
      </w:r>
      <w:r w:rsidRPr="00DF0B1B">
        <w:rPr>
          <w:rFonts w:ascii="Verdana" w:hAnsi="Verdana"/>
          <w:color w:val="000000"/>
          <w:sz w:val="20"/>
          <w:lang w:val="ru-RU"/>
        </w:rPr>
        <w:lastRenderedPageBreak/>
        <w:t>решил, что эта девушка будет моей женой, и, как только она даст мне свое слово, вы можете убираться ко всем чертям!</w:t>
      </w:r>
      <w:r w:rsidRPr="00DF0B1B">
        <w:rPr>
          <w:rFonts w:ascii="Verdana" w:hAnsi="Verdana"/>
          <w:color w:val="000000"/>
          <w:sz w:val="20"/>
        </w:rPr>
        <w:t> </w:t>
      </w:r>
      <w:r w:rsidRPr="00DF0B1B">
        <w:rPr>
          <w:rFonts w:ascii="Verdana" w:hAnsi="Verdana"/>
          <w:color w:val="000000"/>
          <w:sz w:val="20"/>
          <w:lang w:val="ru-RU"/>
        </w:rPr>
        <w:t>— И он решительно ударил по столу ящиком, как бы желая поставить точку.</w:t>
      </w:r>
    </w:p>
    <w:p w14:paraId="1A99FF36" w14:textId="77777777" w:rsidR="001F57E4" w:rsidRPr="00DF0B1B" w:rsidRDefault="001F57E4" w:rsidP="00DF0B1B">
      <w:pPr>
        <w:suppressAutoHyphens/>
        <w:spacing w:after="0" w:line="240" w:lineRule="auto"/>
        <w:ind w:firstLine="283"/>
        <w:jc w:val="both"/>
        <w:rPr>
          <w:rFonts w:ascii="Verdana" w:hAnsi="Verdana"/>
          <w:color w:val="000000"/>
          <w:sz w:val="20"/>
          <w:lang w:val="ru-RU"/>
        </w:rPr>
      </w:pPr>
      <w:r w:rsidRPr="00DF0B1B">
        <w:rPr>
          <w:rFonts w:ascii="Verdana" w:hAnsi="Verdana"/>
          <w:color w:val="000000"/>
          <w:sz w:val="20"/>
          <w:lang w:val="ru-RU"/>
        </w:rPr>
        <w:t>—</w:t>
      </w:r>
      <w:r w:rsidRPr="00DF0B1B">
        <w:rPr>
          <w:rFonts w:ascii="Verdana" w:hAnsi="Verdana"/>
          <w:color w:val="000000"/>
          <w:sz w:val="20"/>
        </w:rPr>
        <w:t> </w:t>
      </w:r>
      <w:r w:rsidRPr="00DF0B1B">
        <w:rPr>
          <w:rFonts w:ascii="Verdana" w:hAnsi="Verdana"/>
          <w:color w:val="000000"/>
          <w:sz w:val="20"/>
          <w:lang w:val="ru-RU"/>
        </w:rPr>
        <w:t>Ах! Таким способом не завоюешь сердца женщины!</w:t>
      </w:r>
      <w:r w:rsidRPr="00DF0B1B">
        <w:rPr>
          <w:rFonts w:ascii="Verdana" w:hAnsi="Verdana"/>
          <w:color w:val="000000"/>
          <w:sz w:val="20"/>
        </w:rPr>
        <w:t> </w:t>
      </w:r>
      <w:r w:rsidRPr="00DF0B1B">
        <w:rPr>
          <w:rFonts w:ascii="Verdana" w:hAnsi="Verdana"/>
          <w:color w:val="000000"/>
          <w:sz w:val="20"/>
          <w:lang w:val="ru-RU"/>
        </w:rPr>
        <w:t>— возразил Этьен без всякого смущения.</w:t>
      </w:r>
      <w:r w:rsidRPr="00DF0B1B">
        <w:rPr>
          <w:rFonts w:ascii="Verdana" w:hAnsi="Verdana"/>
          <w:color w:val="000000"/>
          <w:sz w:val="20"/>
        </w:rPr>
        <w:t> </w:t>
      </w:r>
      <w:r w:rsidRPr="00DF0B1B">
        <w:rPr>
          <w:rFonts w:ascii="Verdana" w:hAnsi="Verdana"/>
          <w:color w:val="000000"/>
          <w:sz w:val="20"/>
          <w:lang w:val="ru-RU"/>
        </w:rPr>
        <w:t>— С женщиной нужно поступать иначе. С ней нужно пофлиртовать, а потом поцеловать... и тогда она станет вашей...</w:t>
      </w:r>
    </w:p>
    <w:p w14:paraId="20E08519" w14:textId="77777777" w:rsidR="001F57E4" w:rsidRPr="00DF0B1B" w:rsidRDefault="001F57E4" w:rsidP="00DF0B1B">
      <w:pPr>
        <w:suppressAutoHyphens/>
        <w:spacing w:after="0" w:line="240" w:lineRule="auto"/>
        <w:ind w:firstLine="283"/>
        <w:jc w:val="both"/>
        <w:rPr>
          <w:rFonts w:ascii="Verdana" w:hAnsi="Verdana"/>
          <w:color w:val="000000"/>
          <w:sz w:val="20"/>
          <w:lang w:val="ru-RU"/>
        </w:rPr>
      </w:pPr>
      <w:r w:rsidRPr="00DF0B1B">
        <w:rPr>
          <w:rFonts w:ascii="Verdana" w:hAnsi="Verdana"/>
          <w:color w:val="000000"/>
          <w:sz w:val="20"/>
          <w:lang w:val="ru-RU"/>
        </w:rPr>
        <w:t>Внезапно послышался звук сильной оплеухи, и Этьен упал на пол без чувств. Сначала я думал, что рука, ударившая Этьена по его жаждущим поцелуя губам, принадлежала Россу, но когда я повернулся на своем диване, то заметил, что этот удар нанес ему повар. Он молча стоял перед Россом и спускал свои засученные рукава. В это время в столовую вошла мисс Адаме, привлеченная шумом.</w:t>
      </w:r>
    </w:p>
    <w:p w14:paraId="605ED8B0" w14:textId="77777777" w:rsidR="001F57E4" w:rsidRPr="00DF0B1B" w:rsidRDefault="001F57E4" w:rsidP="00DF0B1B">
      <w:pPr>
        <w:suppressAutoHyphens/>
        <w:spacing w:after="0" w:line="240" w:lineRule="auto"/>
        <w:ind w:firstLine="283"/>
        <w:jc w:val="both"/>
        <w:rPr>
          <w:rFonts w:ascii="Verdana" w:hAnsi="Verdana"/>
          <w:color w:val="000000"/>
          <w:sz w:val="20"/>
          <w:lang w:val="ru-RU"/>
        </w:rPr>
      </w:pPr>
      <w:r w:rsidRPr="00DF0B1B">
        <w:rPr>
          <w:rFonts w:ascii="Verdana" w:hAnsi="Verdana"/>
          <w:color w:val="000000"/>
          <w:sz w:val="20"/>
          <w:lang w:val="ru-RU"/>
        </w:rPr>
        <w:t>—</w:t>
      </w:r>
      <w:r w:rsidRPr="00DF0B1B">
        <w:rPr>
          <w:rFonts w:ascii="Verdana" w:hAnsi="Verdana"/>
          <w:color w:val="000000"/>
          <w:sz w:val="20"/>
        </w:rPr>
        <w:t> </w:t>
      </w:r>
      <w:r w:rsidRPr="00DF0B1B">
        <w:rPr>
          <w:rFonts w:ascii="Verdana" w:hAnsi="Verdana"/>
          <w:color w:val="000000"/>
          <w:sz w:val="20"/>
          <w:lang w:val="ru-RU"/>
        </w:rPr>
        <w:t>Соберитесь в дорогу, мисс Адаме!</w:t>
      </w:r>
      <w:r w:rsidRPr="00DF0B1B">
        <w:rPr>
          <w:rFonts w:ascii="Verdana" w:hAnsi="Verdana"/>
          <w:color w:val="000000"/>
          <w:sz w:val="20"/>
        </w:rPr>
        <w:t> </w:t>
      </w:r>
      <w:r w:rsidRPr="00DF0B1B">
        <w:rPr>
          <w:rFonts w:ascii="Verdana" w:hAnsi="Verdana"/>
          <w:color w:val="000000"/>
          <w:sz w:val="20"/>
          <w:lang w:val="ru-RU"/>
        </w:rPr>
        <w:t>— сказал решительным голосом повар.</w:t>
      </w:r>
      <w:r w:rsidRPr="00DF0B1B">
        <w:rPr>
          <w:rFonts w:ascii="Verdana" w:hAnsi="Verdana"/>
          <w:color w:val="000000"/>
          <w:sz w:val="20"/>
        </w:rPr>
        <w:t> </w:t>
      </w:r>
      <w:r w:rsidRPr="00DF0B1B">
        <w:rPr>
          <w:rFonts w:ascii="Verdana" w:hAnsi="Verdana"/>
          <w:color w:val="000000"/>
          <w:sz w:val="20"/>
          <w:lang w:val="ru-RU"/>
        </w:rPr>
        <w:t>— Мы уедем немедленно отсюда, если этот молодец,</w:t>
      </w:r>
      <w:r w:rsidRPr="00DF0B1B">
        <w:rPr>
          <w:rFonts w:ascii="Verdana" w:hAnsi="Verdana"/>
          <w:color w:val="000000"/>
          <w:sz w:val="20"/>
        </w:rPr>
        <w:t> </w:t>
      </w:r>
      <w:r w:rsidRPr="00DF0B1B">
        <w:rPr>
          <w:rFonts w:ascii="Verdana" w:hAnsi="Verdana"/>
          <w:color w:val="000000"/>
          <w:sz w:val="20"/>
          <w:lang w:val="ru-RU"/>
        </w:rPr>
        <w:t>— он указал рукой на меня,</w:t>
      </w:r>
      <w:r w:rsidRPr="00DF0B1B">
        <w:rPr>
          <w:rFonts w:ascii="Verdana" w:hAnsi="Verdana"/>
          <w:color w:val="000000"/>
          <w:sz w:val="20"/>
        </w:rPr>
        <w:t> </w:t>
      </w:r>
      <w:r w:rsidRPr="00DF0B1B">
        <w:rPr>
          <w:rFonts w:ascii="Verdana" w:hAnsi="Verdana"/>
          <w:color w:val="000000"/>
          <w:sz w:val="20"/>
          <w:lang w:val="ru-RU"/>
        </w:rPr>
        <w:t>— одолжит мне свою лошадь.</w:t>
      </w:r>
    </w:p>
    <w:p w14:paraId="31ABB227" w14:textId="77777777" w:rsidR="001F57E4" w:rsidRPr="00DF0B1B" w:rsidRDefault="001F57E4" w:rsidP="00DF0B1B">
      <w:pPr>
        <w:suppressAutoHyphens/>
        <w:spacing w:after="0" w:line="240" w:lineRule="auto"/>
        <w:ind w:firstLine="283"/>
        <w:jc w:val="both"/>
        <w:rPr>
          <w:rFonts w:ascii="Verdana" w:hAnsi="Verdana"/>
          <w:color w:val="000000"/>
          <w:sz w:val="20"/>
          <w:lang w:val="ru-RU"/>
        </w:rPr>
      </w:pPr>
      <w:r w:rsidRPr="00DF0B1B">
        <w:rPr>
          <w:rFonts w:ascii="Verdana" w:hAnsi="Verdana"/>
          <w:color w:val="000000"/>
          <w:sz w:val="20"/>
          <w:lang w:val="ru-RU"/>
        </w:rPr>
        <w:t>—</w:t>
      </w:r>
      <w:r w:rsidRPr="00DF0B1B">
        <w:rPr>
          <w:rFonts w:ascii="Verdana" w:hAnsi="Verdana"/>
          <w:color w:val="000000"/>
          <w:sz w:val="20"/>
        </w:rPr>
        <w:t> </w:t>
      </w:r>
      <w:r w:rsidRPr="00DF0B1B">
        <w:rPr>
          <w:rFonts w:ascii="Verdana" w:hAnsi="Verdana"/>
          <w:color w:val="000000"/>
          <w:sz w:val="20"/>
          <w:lang w:val="ru-RU"/>
        </w:rPr>
        <w:t>Сделайте одолжение, возьмите!</w:t>
      </w:r>
      <w:r w:rsidRPr="00DF0B1B">
        <w:rPr>
          <w:rFonts w:ascii="Verdana" w:hAnsi="Verdana"/>
          <w:color w:val="000000"/>
          <w:sz w:val="20"/>
        </w:rPr>
        <w:t> </w:t>
      </w:r>
      <w:r w:rsidRPr="00DF0B1B">
        <w:rPr>
          <w:rFonts w:ascii="Verdana" w:hAnsi="Verdana"/>
          <w:color w:val="000000"/>
          <w:sz w:val="20"/>
          <w:lang w:val="ru-RU"/>
        </w:rPr>
        <w:t>— великодушно ответил я.</w:t>
      </w:r>
    </w:p>
    <w:p w14:paraId="22DE5052" w14:textId="77777777" w:rsidR="001F57E4" w:rsidRPr="00DF0B1B" w:rsidRDefault="001F57E4" w:rsidP="00DF0B1B">
      <w:pPr>
        <w:suppressAutoHyphens/>
        <w:spacing w:after="0" w:line="240" w:lineRule="auto"/>
        <w:ind w:firstLine="283"/>
        <w:jc w:val="both"/>
        <w:rPr>
          <w:rFonts w:ascii="Verdana" w:hAnsi="Verdana"/>
          <w:color w:val="000000"/>
          <w:sz w:val="20"/>
          <w:lang w:val="ru-RU"/>
        </w:rPr>
      </w:pPr>
      <w:r w:rsidRPr="00DF0B1B">
        <w:rPr>
          <w:rFonts w:ascii="Verdana" w:hAnsi="Verdana"/>
          <w:color w:val="000000"/>
          <w:sz w:val="20"/>
          <w:lang w:val="ru-RU"/>
        </w:rPr>
        <w:t>—</w:t>
      </w:r>
      <w:r w:rsidRPr="00DF0B1B">
        <w:rPr>
          <w:rFonts w:ascii="Verdana" w:hAnsi="Verdana"/>
          <w:color w:val="000000"/>
          <w:sz w:val="20"/>
        </w:rPr>
        <w:t> </w:t>
      </w:r>
      <w:r w:rsidRPr="00DF0B1B">
        <w:rPr>
          <w:rFonts w:ascii="Verdana" w:hAnsi="Verdana"/>
          <w:color w:val="000000"/>
          <w:sz w:val="20"/>
          <w:lang w:val="ru-RU"/>
        </w:rPr>
        <w:t>Что ты собираешься делать, Джордж?</w:t>
      </w:r>
      <w:r w:rsidRPr="00DF0B1B">
        <w:rPr>
          <w:rFonts w:ascii="Verdana" w:hAnsi="Verdana"/>
          <w:color w:val="000000"/>
          <w:sz w:val="20"/>
        </w:rPr>
        <w:t> </w:t>
      </w:r>
      <w:r w:rsidRPr="00DF0B1B">
        <w:rPr>
          <w:rFonts w:ascii="Verdana" w:hAnsi="Verdana"/>
          <w:color w:val="000000"/>
          <w:sz w:val="20"/>
          <w:lang w:val="ru-RU"/>
        </w:rPr>
        <w:t>— спросил удивленно Росс.</w:t>
      </w:r>
    </w:p>
    <w:p w14:paraId="45BC1E93" w14:textId="77777777" w:rsidR="001F57E4" w:rsidRPr="00DF0B1B" w:rsidRDefault="001F57E4" w:rsidP="00DF0B1B">
      <w:pPr>
        <w:suppressAutoHyphens/>
        <w:spacing w:after="0" w:line="240" w:lineRule="auto"/>
        <w:ind w:firstLine="283"/>
        <w:jc w:val="both"/>
        <w:rPr>
          <w:rFonts w:ascii="Verdana" w:hAnsi="Verdana"/>
          <w:color w:val="000000"/>
          <w:sz w:val="20"/>
          <w:lang w:val="ru-RU"/>
        </w:rPr>
      </w:pPr>
      <w:r w:rsidRPr="00DF0B1B">
        <w:rPr>
          <w:rFonts w:ascii="Verdana" w:hAnsi="Verdana"/>
          <w:color w:val="000000"/>
          <w:sz w:val="20"/>
          <w:lang w:val="ru-RU"/>
        </w:rPr>
        <w:t>—</w:t>
      </w:r>
      <w:r w:rsidRPr="00DF0B1B">
        <w:rPr>
          <w:rFonts w:ascii="Verdana" w:hAnsi="Verdana"/>
          <w:color w:val="000000"/>
          <w:sz w:val="20"/>
        </w:rPr>
        <w:t> </w:t>
      </w:r>
      <w:r w:rsidRPr="00DF0B1B">
        <w:rPr>
          <w:rFonts w:ascii="Verdana" w:hAnsi="Verdana"/>
          <w:color w:val="000000"/>
          <w:sz w:val="20"/>
          <w:lang w:val="ru-RU"/>
        </w:rPr>
        <w:t>Я пораскинул мозгами и увидел, что если тут вовремя не принять меры, то дело у вас дойдет до убийства!</w:t>
      </w:r>
      <w:r w:rsidRPr="00DF0B1B">
        <w:rPr>
          <w:rFonts w:ascii="Verdana" w:hAnsi="Verdana"/>
          <w:color w:val="000000"/>
          <w:sz w:val="20"/>
        </w:rPr>
        <w:t> </w:t>
      </w:r>
      <w:r w:rsidRPr="00DF0B1B">
        <w:rPr>
          <w:rFonts w:ascii="Verdana" w:hAnsi="Verdana"/>
          <w:color w:val="000000"/>
          <w:sz w:val="20"/>
          <w:lang w:val="ru-RU"/>
        </w:rPr>
        <w:t>— Он замолчал на несколько секунд и поднял свой толстый указательный палец, чтобы помешать заговорить кому-нибудь из нас.</w:t>
      </w:r>
      <w:r w:rsidRPr="00DF0B1B">
        <w:rPr>
          <w:rFonts w:ascii="Verdana" w:hAnsi="Verdana"/>
          <w:color w:val="000000"/>
          <w:sz w:val="20"/>
        </w:rPr>
        <w:t> </w:t>
      </w:r>
      <w:r w:rsidRPr="00DF0B1B">
        <w:rPr>
          <w:rFonts w:ascii="Verdana" w:hAnsi="Verdana"/>
          <w:color w:val="000000"/>
          <w:sz w:val="20"/>
          <w:lang w:val="ru-RU"/>
        </w:rPr>
        <w:t>— Я знаю вас, мистер Куртис, и знаю, что вы думаете о женщинах. Если бы мисс Адаме случайно не оказалась здесь, то вы и не подумали бы ни о какой женщине. Да и когда метель пройдет и вы опять выедете в степь, то вся эта чепуха вылетит у вас из головы, и вы не вспомните о женщинах до второго пришествия. Так почему же переворачивать все вверх дном из-за того только, что вам пришлось четыре дня просидеть дома? Вот почему я принял такое решение.</w:t>
      </w:r>
    </w:p>
    <w:p w14:paraId="5CEDBD80" w14:textId="77777777" w:rsidR="001F57E4" w:rsidRPr="00DF0B1B" w:rsidRDefault="001F57E4" w:rsidP="00DF0B1B">
      <w:pPr>
        <w:suppressAutoHyphens/>
        <w:spacing w:after="0" w:line="240" w:lineRule="auto"/>
        <w:ind w:firstLine="283"/>
        <w:jc w:val="both"/>
        <w:rPr>
          <w:rFonts w:ascii="Verdana" w:hAnsi="Verdana"/>
          <w:color w:val="000000"/>
          <w:sz w:val="20"/>
          <w:lang w:val="ru-RU"/>
        </w:rPr>
      </w:pPr>
      <w:r w:rsidRPr="00DF0B1B">
        <w:rPr>
          <w:rFonts w:ascii="Verdana" w:hAnsi="Verdana"/>
          <w:color w:val="000000"/>
          <w:sz w:val="20"/>
          <w:lang w:val="ru-RU"/>
        </w:rPr>
        <w:t>—</w:t>
      </w:r>
      <w:r w:rsidRPr="00DF0B1B">
        <w:rPr>
          <w:rFonts w:ascii="Verdana" w:hAnsi="Verdana"/>
          <w:color w:val="000000"/>
          <w:sz w:val="20"/>
        </w:rPr>
        <w:t> </w:t>
      </w:r>
      <w:r w:rsidRPr="00DF0B1B">
        <w:rPr>
          <w:rFonts w:ascii="Verdana" w:hAnsi="Verdana"/>
          <w:color w:val="000000"/>
          <w:sz w:val="20"/>
          <w:lang w:val="ru-RU"/>
        </w:rPr>
        <w:t>А кто же нам будет стряпать?</w:t>
      </w:r>
      <w:r w:rsidRPr="00DF0B1B">
        <w:rPr>
          <w:rFonts w:ascii="Verdana" w:hAnsi="Verdana"/>
          <w:color w:val="000000"/>
          <w:sz w:val="20"/>
        </w:rPr>
        <w:t> </w:t>
      </w:r>
      <w:r w:rsidRPr="00DF0B1B">
        <w:rPr>
          <w:rFonts w:ascii="Verdana" w:hAnsi="Verdana"/>
          <w:color w:val="000000"/>
          <w:sz w:val="20"/>
          <w:lang w:val="ru-RU"/>
        </w:rPr>
        <w:t>— спросил растерянно Росс.</w:t>
      </w:r>
      <w:r w:rsidRPr="00DF0B1B">
        <w:rPr>
          <w:rFonts w:ascii="Verdana" w:hAnsi="Verdana"/>
          <w:color w:val="000000"/>
          <w:sz w:val="20"/>
        </w:rPr>
        <w:t> </w:t>
      </w:r>
      <w:r w:rsidRPr="00DF0B1B">
        <w:rPr>
          <w:rFonts w:ascii="Verdana" w:hAnsi="Verdana"/>
          <w:color w:val="000000"/>
          <w:sz w:val="20"/>
          <w:lang w:val="ru-RU"/>
        </w:rPr>
        <w:t>— Я же не один...</w:t>
      </w:r>
    </w:p>
    <w:p w14:paraId="278BB802" w14:textId="77777777" w:rsidR="001F57E4" w:rsidRPr="00DF0B1B" w:rsidRDefault="001F57E4" w:rsidP="00DF0B1B">
      <w:pPr>
        <w:suppressAutoHyphens/>
        <w:spacing w:after="0" w:line="240" w:lineRule="auto"/>
        <w:ind w:firstLine="283"/>
        <w:jc w:val="both"/>
        <w:rPr>
          <w:rFonts w:ascii="Verdana" w:hAnsi="Verdana"/>
          <w:color w:val="000000"/>
          <w:sz w:val="20"/>
          <w:lang w:val="ru-RU"/>
        </w:rPr>
      </w:pPr>
      <w:r w:rsidRPr="00DF0B1B">
        <w:rPr>
          <w:rFonts w:ascii="Verdana" w:hAnsi="Verdana"/>
          <w:color w:val="000000"/>
          <w:sz w:val="20"/>
          <w:lang w:val="ru-RU"/>
        </w:rPr>
        <w:t>—</w:t>
      </w:r>
      <w:r w:rsidRPr="00DF0B1B">
        <w:rPr>
          <w:rFonts w:ascii="Verdana" w:hAnsi="Verdana"/>
          <w:color w:val="000000"/>
          <w:sz w:val="20"/>
        </w:rPr>
        <w:t> </w:t>
      </w:r>
      <w:r w:rsidRPr="00DF0B1B">
        <w:rPr>
          <w:rFonts w:ascii="Verdana" w:hAnsi="Verdana"/>
          <w:color w:val="000000"/>
          <w:sz w:val="20"/>
          <w:lang w:val="ru-RU"/>
        </w:rPr>
        <w:t>Я же отлучусь ненадолго... Я только провожу мисс Адаме до Гикевиля, а затем вернусь.</w:t>
      </w:r>
    </w:p>
    <w:p w14:paraId="361EFCC5" w14:textId="77777777" w:rsidR="001F57E4" w:rsidRPr="00DF0B1B" w:rsidRDefault="001F57E4" w:rsidP="00DF0B1B">
      <w:pPr>
        <w:suppressAutoHyphens/>
        <w:spacing w:after="0" w:line="240" w:lineRule="auto"/>
        <w:ind w:firstLine="283"/>
        <w:jc w:val="both"/>
        <w:rPr>
          <w:rFonts w:ascii="Verdana" w:hAnsi="Verdana"/>
          <w:color w:val="000000"/>
          <w:sz w:val="20"/>
          <w:lang w:val="ru-RU"/>
        </w:rPr>
      </w:pPr>
      <w:r w:rsidRPr="00DF0B1B">
        <w:rPr>
          <w:rFonts w:ascii="Verdana" w:hAnsi="Verdana"/>
          <w:color w:val="000000"/>
          <w:sz w:val="20"/>
          <w:lang w:val="ru-RU"/>
        </w:rPr>
        <w:t>—</w:t>
      </w:r>
      <w:r w:rsidRPr="00DF0B1B">
        <w:rPr>
          <w:rFonts w:ascii="Verdana" w:hAnsi="Verdana"/>
          <w:color w:val="000000"/>
          <w:sz w:val="20"/>
        </w:rPr>
        <w:t> </w:t>
      </w:r>
      <w:r w:rsidRPr="00DF0B1B">
        <w:rPr>
          <w:rFonts w:ascii="Verdana" w:hAnsi="Verdana"/>
          <w:color w:val="000000"/>
          <w:sz w:val="20"/>
          <w:lang w:val="ru-RU"/>
        </w:rPr>
        <w:t>Разве вы не боитесь ехать в такую метель?</w:t>
      </w:r>
      <w:r w:rsidRPr="00DF0B1B">
        <w:rPr>
          <w:rFonts w:ascii="Verdana" w:hAnsi="Verdana"/>
          <w:color w:val="000000"/>
          <w:sz w:val="20"/>
        </w:rPr>
        <w:t> </w:t>
      </w:r>
      <w:r w:rsidRPr="00DF0B1B">
        <w:rPr>
          <w:rFonts w:ascii="Verdana" w:hAnsi="Verdana"/>
          <w:color w:val="000000"/>
          <w:sz w:val="20"/>
          <w:lang w:val="ru-RU"/>
        </w:rPr>
        <w:t>— спросил я, вставая с дивана, и подошел к окну.</w:t>
      </w:r>
    </w:p>
    <w:p w14:paraId="5DD3D573" w14:textId="77777777" w:rsidR="001F57E4" w:rsidRPr="00DF0B1B" w:rsidRDefault="001F57E4" w:rsidP="00DF0B1B">
      <w:pPr>
        <w:suppressAutoHyphens/>
        <w:spacing w:after="0" w:line="240" w:lineRule="auto"/>
        <w:ind w:firstLine="283"/>
        <w:jc w:val="both"/>
        <w:rPr>
          <w:rFonts w:ascii="Verdana" w:hAnsi="Verdana"/>
          <w:color w:val="000000"/>
          <w:sz w:val="20"/>
          <w:lang w:val="ru-RU"/>
        </w:rPr>
      </w:pPr>
      <w:r w:rsidRPr="00DF0B1B">
        <w:rPr>
          <w:rFonts w:ascii="Verdana" w:hAnsi="Verdana"/>
          <w:color w:val="000000"/>
          <w:sz w:val="20"/>
          <w:lang w:val="ru-RU"/>
        </w:rPr>
        <w:t>—</w:t>
      </w:r>
      <w:r w:rsidRPr="00DF0B1B">
        <w:rPr>
          <w:rFonts w:ascii="Verdana" w:hAnsi="Verdana"/>
          <w:color w:val="000000"/>
          <w:sz w:val="20"/>
        </w:rPr>
        <w:t> </w:t>
      </w:r>
      <w:r w:rsidRPr="00DF0B1B">
        <w:rPr>
          <w:rFonts w:ascii="Verdana" w:hAnsi="Verdana"/>
          <w:color w:val="000000"/>
          <w:sz w:val="20"/>
          <w:lang w:val="ru-RU"/>
        </w:rPr>
        <w:t>Этот черт ничего не боится,</w:t>
      </w:r>
      <w:r w:rsidRPr="00DF0B1B">
        <w:rPr>
          <w:rFonts w:ascii="Verdana" w:hAnsi="Verdana"/>
          <w:color w:val="000000"/>
          <w:sz w:val="20"/>
        </w:rPr>
        <w:t> </w:t>
      </w:r>
      <w:r w:rsidRPr="00DF0B1B">
        <w:rPr>
          <w:rFonts w:ascii="Verdana" w:hAnsi="Verdana"/>
          <w:color w:val="000000"/>
          <w:sz w:val="20"/>
          <w:lang w:val="ru-RU"/>
        </w:rPr>
        <w:t>— пробормотал Росс.</w:t>
      </w:r>
    </w:p>
    <w:p w14:paraId="22B08C59" w14:textId="77777777" w:rsidR="001F57E4" w:rsidRPr="00DF0B1B" w:rsidRDefault="001F57E4" w:rsidP="00DF0B1B">
      <w:pPr>
        <w:suppressAutoHyphens/>
        <w:spacing w:after="0" w:line="240" w:lineRule="auto"/>
        <w:ind w:firstLine="283"/>
        <w:jc w:val="both"/>
        <w:rPr>
          <w:rFonts w:ascii="Verdana" w:hAnsi="Verdana"/>
          <w:color w:val="000000"/>
          <w:sz w:val="20"/>
          <w:lang w:val="ru-RU"/>
        </w:rPr>
      </w:pPr>
      <w:r w:rsidRPr="00DF0B1B">
        <w:rPr>
          <w:rFonts w:ascii="Verdana" w:hAnsi="Verdana"/>
          <w:color w:val="000000"/>
          <w:sz w:val="20"/>
          <w:lang w:val="ru-RU"/>
        </w:rPr>
        <w:t>Между тем повар вывел оседланную лошадь и осторожно посадил девушку в седло, медленно надел перчатки и, положив ногу в стремя, сам вскочил на лошадь.</w:t>
      </w:r>
    </w:p>
    <w:p w14:paraId="6A04F790" w14:textId="77777777" w:rsidR="001F57E4" w:rsidRPr="00DF0B1B" w:rsidRDefault="001F57E4" w:rsidP="00DF0B1B">
      <w:pPr>
        <w:suppressAutoHyphens/>
        <w:spacing w:after="0" w:line="240" w:lineRule="auto"/>
        <w:ind w:firstLine="283"/>
        <w:jc w:val="both"/>
        <w:rPr>
          <w:rFonts w:ascii="Verdana" w:hAnsi="Verdana"/>
          <w:color w:val="000000"/>
          <w:sz w:val="20"/>
          <w:lang w:val="ru-RU"/>
        </w:rPr>
      </w:pPr>
      <w:r w:rsidRPr="00DF0B1B">
        <w:rPr>
          <w:rFonts w:ascii="Verdana" w:hAnsi="Verdana"/>
          <w:color w:val="000000"/>
          <w:sz w:val="20"/>
          <w:lang w:val="ru-RU"/>
        </w:rPr>
        <w:t>Девушка крепко ухватилась за коренастую фигуру повара, и они поехали верхом под крутящиеся вихри снега...</w:t>
      </w:r>
    </w:p>
    <w:p w14:paraId="5B9A4938" w14:textId="77777777" w:rsidR="001F57E4" w:rsidRPr="00DF0B1B" w:rsidRDefault="001F57E4" w:rsidP="00DF0B1B">
      <w:pPr>
        <w:suppressAutoHyphens/>
        <w:spacing w:after="0" w:line="240" w:lineRule="auto"/>
        <w:ind w:firstLine="283"/>
        <w:jc w:val="both"/>
        <w:rPr>
          <w:rFonts w:ascii="Verdana" w:hAnsi="Verdana"/>
          <w:color w:val="000000"/>
          <w:sz w:val="20"/>
          <w:lang w:val="ru-RU"/>
        </w:rPr>
      </w:pPr>
    </w:p>
    <w:p w14:paraId="48F7D77D" w14:textId="77777777" w:rsidR="001F57E4" w:rsidRPr="00DF0B1B" w:rsidRDefault="001F57E4" w:rsidP="00DF0B1B">
      <w:pPr>
        <w:pStyle w:val="Heading6"/>
        <w:keepNext w:val="0"/>
        <w:keepLines w:val="0"/>
        <w:suppressAutoHyphens/>
        <w:spacing w:before="0" w:line="240" w:lineRule="auto"/>
        <w:ind w:firstLine="283"/>
        <w:jc w:val="both"/>
        <w:rPr>
          <w:rFonts w:ascii="Verdana" w:hAnsi="Verdana"/>
          <w:b/>
          <w:i w:val="0"/>
          <w:iCs w:val="0"/>
          <w:color w:val="000000"/>
          <w:sz w:val="20"/>
          <w:lang w:val="ru-RU"/>
        </w:rPr>
      </w:pPr>
      <w:r w:rsidRPr="00DF0B1B">
        <w:rPr>
          <w:rFonts w:ascii="Verdana" w:hAnsi="Verdana"/>
          <w:i w:val="0"/>
          <w:iCs w:val="0"/>
          <w:color w:val="000000"/>
          <w:sz w:val="20"/>
          <w:lang w:val="ru-RU"/>
        </w:rPr>
        <w:t>* * *</w:t>
      </w:r>
    </w:p>
    <w:p w14:paraId="6712B0B2" w14:textId="77777777" w:rsidR="001F57E4" w:rsidRPr="00DF0B1B" w:rsidRDefault="001F57E4" w:rsidP="00DF0B1B">
      <w:pPr>
        <w:suppressAutoHyphens/>
        <w:spacing w:after="0" w:line="240" w:lineRule="auto"/>
        <w:ind w:firstLine="283"/>
        <w:jc w:val="both"/>
        <w:rPr>
          <w:rFonts w:ascii="Verdana" w:hAnsi="Verdana"/>
          <w:color w:val="000000"/>
          <w:sz w:val="20"/>
          <w:lang w:val="ru-RU"/>
        </w:rPr>
      </w:pPr>
    </w:p>
    <w:p w14:paraId="53119825" w14:textId="77777777" w:rsidR="001F57E4" w:rsidRPr="00DF0B1B" w:rsidRDefault="001F57E4" w:rsidP="00DF0B1B">
      <w:pPr>
        <w:suppressAutoHyphens/>
        <w:spacing w:after="0" w:line="240" w:lineRule="auto"/>
        <w:ind w:firstLine="283"/>
        <w:jc w:val="both"/>
        <w:rPr>
          <w:rFonts w:ascii="Verdana" w:hAnsi="Verdana"/>
          <w:color w:val="000000"/>
          <w:sz w:val="20"/>
          <w:lang w:val="ru-RU"/>
        </w:rPr>
      </w:pPr>
      <w:r w:rsidRPr="00DF0B1B">
        <w:rPr>
          <w:rFonts w:ascii="Verdana" w:hAnsi="Verdana"/>
          <w:color w:val="000000"/>
          <w:sz w:val="20"/>
          <w:lang w:val="ru-RU"/>
        </w:rPr>
        <w:t>Из моего пребывания на ранчо Гнедая лошадь я вынес две вещи, нет, три. Во-первых, сломанную ключицу, которая часто давала себя чувствовать; во-вторых, воспоминание об ужасной еде, которую мы сами себе готовили в отсутствие повара, и, в третьих, небольшую записку, полученную нами в конце недели:</w:t>
      </w:r>
    </w:p>
    <w:p w14:paraId="6506AA77" w14:textId="77777777" w:rsidR="001F57E4" w:rsidRPr="00DF0B1B" w:rsidRDefault="001F57E4" w:rsidP="00DF0B1B">
      <w:pPr>
        <w:suppressAutoHyphens/>
        <w:spacing w:after="0" w:line="240" w:lineRule="auto"/>
        <w:ind w:firstLine="283"/>
        <w:jc w:val="both"/>
        <w:rPr>
          <w:rFonts w:ascii="Verdana" w:hAnsi="Verdana"/>
          <w:color w:val="000000"/>
          <w:sz w:val="20"/>
          <w:lang w:val="ru-RU"/>
        </w:rPr>
      </w:pPr>
    </w:p>
    <w:p w14:paraId="4BC68E11" w14:textId="77777777" w:rsidR="001F57E4" w:rsidRPr="00DF0B1B" w:rsidRDefault="001F57E4" w:rsidP="00DF0B1B">
      <w:pPr>
        <w:suppressAutoHyphens/>
        <w:spacing w:after="0" w:line="240" w:lineRule="auto"/>
        <w:ind w:firstLine="283"/>
        <w:jc w:val="both"/>
        <w:rPr>
          <w:rFonts w:ascii="Verdana" w:hAnsi="Verdana"/>
          <w:color w:val="000000"/>
          <w:sz w:val="20"/>
          <w:lang w:val="ru-RU"/>
        </w:rPr>
      </w:pPr>
    </w:p>
    <w:p w14:paraId="1B44FF2A" w14:textId="77777777" w:rsidR="001F57E4" w:rsidRPr="00DF0B1B" w:rsidRDefault="001F57E4" w:rsidP="00DF0B1B">
      <w:pPr>
        <w:pStyle w:val="Cite"/>
        <w:widowControl/>
        <w:suppressAutoHyphens/>
        <w:ind w:left="0" w:right="0" w:firstLine="283"/>
        <w:rPr>
          <w:rFonts w:ascii="Verdana" w:hAnsi="Verdana"/>
          <w:color w:val="000000"/>
          <w:sz w:val="20"/>
        </w:rPr>
      </w:pPr>
      <w:r w:rsidRPr="00DF0B1B">
        <w:rPr>
          <w:rFonts w:ascii="Verdana" w:hAnsi="Verdana"/>
          <w:color w:val="000000"/>
          <w:sz w:val="20"/>
        </w:rPr>
        <w:t>«Посылаю вам с посланным лошадь. Я не могу вернуться к вам, так как женился на мисс Адаме и основал свое хозяйство.</w:t>
      </w:r>
    </w:p>
    <w:p w14:paraId="0D8B845A" w14:textId="40FDB1B2" w:rsidR="00EE74CA" w:rsidRPr="00DF0B1B" w:rsidRDefault="001F57E4" w:rsidP="00DF0B1B">
      <w:pPr>
        <w:suppressAutoHyphens/>
        <w:spacing w:after="0" w:line="240" w:lineRule="auto"/>
        <w:ind w:firstLine="283"/>
        <w:jc w:val="both"/>
        <w:rPr>
          <w:rFonts w:ascii="Verdana" w:hAnsi="Verdana"/>
          <w:color w:val="000000"/>
          <w:sz w:val="20"/>
        </w:rPr>
      </w:pPr>
      <w:r w:rsidRPr="00DF0B1B">
        <w:rPr>
          <w:rFonts w:ascii="Verdana" w:hAnsi="Verdana"/>
          <w:color w:val="000000"/>
          <w:sz w:val="20"/>
        </w:rPr>
        <w:t>Джордж Сно».</w:t>
      </w:r>
    </w:p>
    <w:sectPr w:rsidR="00EE74CA" w:rsidRPr="00DF0B1B" w:rsidSect="00DF0B1B">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67B9CF" w14:textId="77777777" w:rsidR="00C5067E" w:rsidRDefault="00C5067E" w:rsidP="00DF0B1B">
      <w:pPr>
        <w:spacing w:after="0" w:line="240" w:lineRule="auto"/>
      </w:pPr>
      <w:r>
        <w:separator/>
      </w:r>
    </w:p>
  </w:endnote>
  <w:endnote w:type="continuationSeparator" w:id="0">
    <w:p w14:paraId="27E369DA" w14:textId="77777777" w:rsidR="00C5067E" w:rsidRDefault="00C5067E" w:rsidP="00DF0B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622E13" w14:textId="77777777" w:rsidR="00DF0B1B" w:rsidRDefault="00DF0B1B" w:rsidP="00B32ABB">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5BCFCD2E" w14:textId="77777777" w:rsidR="00DF0B1B" w:rsidRDefault="00DF0B1B" w:rsidP="00DF0B1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86FC6F" w14:textId="6AFE1BF4" w:rsidR="00DF0B1B" w:rsidRPr="00DF0B1B" w:rsidRDefault="00DF0B1B" w:rsidP="00DF0B1B">
    <w:pPr>
      <w:pStyle w:val="Footer"/>
      <w:ind w:right="360"/>
      <w:rPr>
        <w:rFonts w:ascii="Arial" w:hAnsi="Arial" w:cs="Arial"/>
        <w:color w:val="999999"/>
        <w:sz w:val="20"/>
        <w:lang w:val="ru-RU"/>
      </w:rPr>
    </w:pPr>
    <w:r w:rsidRPr="00DF0B1B">
      <w:rPr>
        <w:rStyle w:val="PageNumber"/>
        <w:rFonts w:ascii="Arial" w:hAnsi="Arial" w:cs="Arial"/>
        <w:color w:val="999999"/>
        <w:sz w:val="20"/>
        <w:lang w:val="ru-RU"/>
      </w:rPr>
      <w:t xml:space="preserve">Библиотека «Артефакт» — </w:t>
    </w:r>
    <w:r w:rsidRPr="00DF0B1B">
      <w:rPr>
        <w:rStyle w:val="PageNumber"/>
        <w:rFonts w:ascii="Arial" w:hAnsi="Arial" w:cs="Arial"/>
        <w:color w:val="999999"/>
        <w:sz w:val="20"/>
      </w:rPr>
      <w:t>http</w:t>
    </w:r>
    <w:r w:rsidRPr="00DF0B1B">
      <w:rPr>
        <w:rStyle w:val="PageNumber"/>
        <w:rFonts w:ascii="Arial" w:hAnsi="Arial" w:cs="Arial"/>
        <w:color w:val="999999"/>
        <w:sz w:val="20"/>
        <w:lang w:val="ru-RU"/>
      </w:rPr>
      <w:t>://</w:t>
    </w:r>
    <w:r w:rsidRPr="00DF0B1B">
      <w:rPr>
        <w:rStyle w:val="PageNumber"/>
        <w:rFonts w:ascii="Arial" w:hAnsi="Arial" w:cs="Arial"/>
        <w:color w:val="999999"/>
        <w:sz w:val="20"/>
      </w:rPr>
      <w:t>artefact</w:t>
    </w:r>
    <w:r w:rsidRPr="00DF0B1B">
      <w:rPr>
        <w:rStyle w:val="PageNumber"/>
        <w:rFonts w:ascii="Arial" w:hAnsi="Arial" w:cs="Arial"/>
        <w:color w:val="999999"/>
        <w:sz w:val="20"/>
        <w:lang w:val="ru-RU"/>
      </w:rPr>
      <w:t>.</w:t>
    </w:r>
    <w:r w:rsidRPr="00DF0B1B">
      <w:rPr>
        <w:rStyle w:val="PageNumber"/>
        <w:rFonts w:ascii="Arial" w:hAnsi="Arial" w:cs="Arial"/>
        <w:color w:val="999999"/>
        <w:sz w:val="20"/>
      </w:rPr>
      <w:t>lib</w:t>
    </w:r>
    <w:r w:rsidRPr="00DF0B1B">
      <w:rPr>
        <w:rStyle w:val="PageNumber"/>
        <w:rFonts w:ascii="Arial" w:hAnsi="Arial" w:cs="Arial"/>
        <w:color w:val="999999"/>
        <w:sz w:val="20"/>
        <w:lang w:val="ru-RU"/>
      </w:rPr>
      <w:t>.</w:t>
    </w:r>
    <w:r w:rsidRPr="00DF0B1B">
      <w:rPr>
        <w:rStyle w:val="PageNumber"/>
        <w:rFonts w:ascii="Arial" w:hAnsi="Arial" w:cs="Arial"/>
        <w:color w:val="999999"/>
        <w:sz w:val="20"/>
      </w:rPr>
      <w:t>ru</w:t>
    </w:r>
    <w:r w:rsidRPr="00DF0B1B">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3136E9" w14:textId="77777777" w:rsidR="00DF0B1B" w:rsidRDefault="00DF0B1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0899EF" w14:textId="77777777" w:rsidR="00C5067E" w:rsidRDefault="00C5067E" w:rsidP="00DF0B1B">
      <w:pPr>
        <w:spacing w:after="0" w:line="240" w:lineRule="auto"/>
      </w:pPr>
      <w:r>
        <w:separator/>
      </w:r>
    </w:p>
  </w:footnote>
  <w:footnote w:type="continuationSeparator" w:id="0">
    <w:p w14:paraId="7CA56457" w14:textId="77777777" w:rsidR="00C5067E" w:rsidRDefault="00C5067E" w:rsidP="00DF0B1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B50095" w14:textId="77777777" w:rsidR="00DF0B1B" w:rsidRDefault="00DF0B1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67AAF0" w14:textId="6F1F9E04" w:rsidR="00DF0B1B" w:rsidRPr="00DF0B1B" w:rsidRDefault="00DF0B1B" w:rsidP="00DF0B1B">
    <w:pPr>
      <w:pStyle w:val="Header"/>
      <w:rPr>
        <w:rFonts w:ascii="Arial" w:hAnsi="Arial" w:cs="Arial"/>
        <w:color w:val="999999"/>
        <w:sz w:val="20"/>
        <w:lang w:val="ru-RU"/>
      </w:rPr>
    </w:pPr>
    <w:r w:rsidRPr="00DF0B1B">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04C4BA" w14:textId="77777777" w:rsidR="00DF0B1B" w:rsidRDefault="00DF0B1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1F57E4"/>
    <w:rsid w:val="0029639D"/>
    <w:rsid w:val="00326F90"/>
    <w:rsid w:val="00825853"/>
    <w:rsid w:val="00AA1D8D"/>
    <w:rsid w:val="00B47730"/>
    <w:rsid w:val="00C5067E"/>
    <w:rsid w:val="00CB0664"/>
    <w:rsid w:val="00DF0B1B"/>
    <w:rsid w:val="00EE74CA"/>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795880E"/>
  <w14:defaultImageDpi w14:val="300"/>
  <w15:docId w15:val="{097DD2DA-D1B4-4A30-A474-13334EF128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9"/>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Cite">
    <w:name w:val="Cite"/>
    <w:next w:val="Normal"/>
    <w:uiPriority w:val="99"/>
    <w:rsid w:val="001F57E4"/>
    <w:pPr>
      <w:widowControl w:val="0"/>
      <w:autoSpaceDE w:val="0"/>
      <w:autoSpaceDN w:val="0"/>
      <w:adjustRightInd w:val="0"/>
      <w:spacing w:after="0" w:line="240" w:lineRule="auto"/>
      <w:ind w:left="1134" w:right="600"/>
      <w:jc w:val="both"/>
    </w:pPr>
    <w:rPr>
      <w:rFonts w:ascii="Times New Roman" w:hAnsi="Times New Roman" w:cs="Times New Roman"/>
      <w:lang w:val="ru-RU"/>
    </w:rPr>
  </w:style>
  <w:style w:type="character" w:styleId="PageNumber">
    <w:name w:val="page number"/>
    <w:basedOn w:val="DefaultParagraphFont"/>
    <w:uiPriority w:val="99"/>
    <w:semiHidden/>
    <w:unhideWhenUsed/>
    <w:rsid w:val="00DF0B1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2780445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2188</Words>
  <Characters>11597</Characters>
  <Application>Microsoft Office Word</Application>
  <DocSecurity>0</DocSecurity>
  <Lines>227</Lines>
  <Paragraphs>88</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13697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Метель</dc:title>
  <dc:subject/>
  <dc:creator>О. Генри</dc:creator>
  <cp:keywords/>
  <dc:description/>
  <cp:lastModifiedBy>Andrey Piskunov</cp:lastModifiedBy>
  <cp:revision>6</cp:revision>
  <dcterms:created xsi:type="dcterms:W3CDTF">2013-12-23T23:15:00Z</dcterms:created>
  <dcterms:modified xsi:type="dcterms:W3CDTF">2025-05-07T00:49:00Z</dcterms:modified>
  <cp:category/>
</cp:coreProperties>
</file>