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A3ECA" w14:textId="77777777" w:rsidR="002836CF" w:rsidRPr="0077626B" w:rsidRDefault="002836CF" w:rsidP="0077626B">
      <w:pPr>
        <w:suppressAutoHyphens/>
        <w:spacing w:after="0" w:line="240" w:lineRule="auto"/>
        <w:jc w:val="both"/>
        <w:rPr>
          <w:rFonts w:ascii="Verdana" w:hAnsi="Verdana"/>
          <w:b/>
          <w:color w:val="000000"/>
          <w:sz w:val="32"/>
        </w:rPr>
      </w:pPr>
      <w:r w:rsidRPr="0077626B">
        <w:rPr>
          <w:rFonts w:ascii="Verdana" w:hAnsi="Verdana"/>
          <w:b/>
          <w:color w:val="000000"/>
          <w:sz w:val="32"/>
        </w:rPr>
        <w:t>Whistling Dick’s Christmas Stocking</w:t>
      </w:r>
    </w:p>
    <w:p w14:paraId="52EC867E" w14:textId="77777777" w:rsidR="000A0BF6" w:rsidRPr="0077626B" w:rsidRDefault="000A0BF6" w:rsidP="0077626B">
      <w:pPr>
        <w:suppressAutoHyphens/>
        <w:spacing w:after="0" w:line="240" w:lineRule="auto"/>
        <w:jc w:val="both"/>
        <w:rPr>
          <w:rFonts w:ascii="Verdana" w:hAnsi="Verdana"/>
          <w:color w:val="000000"/>
          <w:sz w:val="24"/>
        </w:rPr>
      </w:pPr>
      <w:r w:rsidRPr="0077626B">
        <w:rPr>
          <w:rFonts w:ascii="Verdana" w:hAnsi="Verdana"/>
          <w:color w:val="000000"/>
          <w:sz w:val="24"/>
        </w:rPr>
        <w:t>O. Henry</w:t>
      </w:r>
    </w:p>
    <w:p w14:paraId="4537BFD2" w14:textId="77777777" w:rsidR="002836CF" w:rsidRPr="0077626B" w:rsidRDefault="002836CF" w:rsidP="0077626B">
      <w:pPr>
        <w:suppressAutoHyphens/>
        <w:spacing w:after="0" w:line="240" w:lineRule="auto"/>
        <w:ind w:firstLine="283"/>
        <w:jc w:val="both"/>
        <w:rPr>
          <w:rFonts w:ascii="Verdana" w:hAnsi="Verdana"/>
          <w:color w:val="000000"/>
          <w:sz w:val="20"/>
        </w:rPr>
      </w:pPr>
    </w:p>
    <w:p w14:paraId="06C6BF7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It was with much caution that Whistling Dick slid back the door of the box-car, for Article 5716, City Ordinances, authorized (perhaps unconstitutionally) arrest on suspicion, and he was familiar of old with this ordinance. So, before climbing out, he surveyed the field with all the care of a good general.</w:t>
      </w:r>
    </w:p>
    <w:p w14:paraId="11AC32D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He saw no change since his last visit to this big, alms-giving, long-suffering city of the South, the cold weather paradise of the tramps. The levee where his freight-car stood was pimpled with dark bulks of merchandise. The breeze reeked with the well-remembered, sickening smell of the old tarpaulins that covered bales and barrels. The dun river slipped along among the shipping with an oily gurgle. Far down toward Chalmette he could see the great bend in the stream, outlined by the row of electric lights. Across the river Algiers lay, a long, irregular blot, made darker by the dawn which lightened the sky beyond. An industrious tug or two, coming for some early sailing ship, gave a few appalling toots, that seemed to be the signal for breaking day. The Italian luggers were creeping nearer their landing, laden with early vegetables and shellfish. A vague roar, subterranean in quality, from dray wheels and street cars, began to make itself heard and felt; and the ferryboats, the Mary Anns of water craft, stirred sullenly to their menial morning tasks.</w:t>
      </w:r>
    </w:p>
    <w:p w14:paraId="162635B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Dick’s red head popped suddenly back into the car. A sight too imposing and magnificent for his gaze had been added to the scene. A vast, incomparable policeman rounded a pile of rice sacks and stood within twenty yards of the car. The daily miracle of the dawn, now being performed above Algiers, received the flattering attention of this specimen of municipal official splendour. He gazed with unbiased dignity at the faintly glowing colours until, at last, he turned to them his broad back, as if convinced that legal interference was not needed, and the sunrise might proceed unchecked. So he turned his face to the rice bags, and, drawing a flat flask from an inside pocket, he placed it to his lips and regarded the firmament.</w:t>
      </w:r>
    </w:p>
    <w:p w14:paraId="52E6C93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professional tramp, possessed a half-friendly acquaintance with this officer. They had met several times before on the levee at night, for the officer, himself a lover of music, had been attracted by the exquisite whistling of the shiftless vagabond. Still, he did not care, under the present circumstances, to renew the acquaintance. There is a difference between meeting a policeman on a lonely wharf and whistling a few operatic airs with him, and being caught by him crawling out of a freight-car. So Dick waited, as even a New Orleans policeman must move on some time—perhaps it is a retributive law of nature—and before long “Big Fritz” majestically disappeared between the trains of cars.</w:t>
      </w:r>
    </w:p>
    <w:p w14:paraId="7AC28E8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waited as long as his judgment advised, and then slid swiftly to the ground. Assuming as far as possible the air of an honest labourer who seeks his daily toil, he moved across the network of railway lines, with the intention of making his way by quiet Girod Street to a certain bench in Lafayette Square, where, according to appointment, he hoped to rejoin a pal known as “Slick,” this adventurous pilgrim having preceded him by one day in a cattle-car into which a loose slat had enticed him.</w:t>
      </w:r>
    </w:p>
    <w:p w14:paraId="14E3F1A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Whistling Dick picked his way where night still lingered among the big, reeking, musty warehouses, he gave way to the habit that had won for him his title. Subdued, yet clear, with each note as true and liquid as a bobolink’s, his whistle tinkled about the dim, cold mountains of brick like drops of rain falling into a hidden pool. He followed an air, but it swam mistily into a swirling current of improvisation. You could cull out the trill of mountain brooks, the staccato of green rushes shivering above chilly lagoons, the pipe of sleepy birds.</w:t>
      </w:r>
    </w:p>
    <w:p w14:paraId="07BA1DC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Rounding a corner, the whistler collided with a mountain of blue and brass.</w:t>
      </w:r>
    </w:p>
    <w:p w14:paraId="0A156F8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“So,” observed the mountain calmly, “You are already pack. Und dere vill not pe frost before two veeks yet! Und you haf forgotten how to vistle. Dere was a valse note in dot last bar.”</w:t>
      </w:r>
    </w:p>
    <w:p w14:paraId="7363664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“Watcher know about it?” said Whistling Dick, with tentative familiarity; “you wit yer little Gherman-band nixcumrous chunes. Watcher know about music? Pick yer ears, and listen agin. Here’s de way I whistled it—see?”</w:t>
      </w:r>
    </w:p>
    <w:p w14:paraId="4757976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He puckered his lips, but the big policeman held up his hand.</w:t>
      </w:r>
    </w:p>
    <w:p w14:paraId="0657E33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lastRenderedPageBreak/>
        <w:t>“Shtop,” he said, “und learn der right way. Und learn also dot a rolling shtone can’t vistle for a cent.”</w:t>
      </w:r>
    </w:p>
    <w:p w14:paraId="74B4B9E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Big Fritz’s heavy moustache rounded into a circle, and from its depths came a sound deep and mellow as that from a flute. He repeated a few bars of the air the tramp had been whistling. The rendition was cold, but correct, and he emphasized the note he had taken exception to.</w:t>
      </w:r>
    </w:p>
    <w:p w14:paraId="544CB59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“Dot p is p natural, und not p vlat. Py der vay, you petter pe glad I meet you. Von hour later, und I vould half to put you in a gage to vistle mit der chail pirds. Der orders are to bull all der pums after sunrise.”</w:t>
      </w:r>
    </w:p>
    <w:p w14:paraId="1DDF90F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“To which?”</w:t>
      </w:r>
    </w:p>
    <w:p w14:paraId="24C91A2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“To bull der pums—eferybody mitout fisible means. Dirty days is der price, or fifteen tollars.”</w:t>
      </w:r>
    </w:p>
    <w:p w14:paraId="51FD8D3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“Is dat straight, or a game you givin’ me?”</w:t>
      </w:r>
    </w:p>
    <w:p w14:paraId="071EFCD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 xml:space="preserve">“It’s der pest tip you efer had. I gif it to you pecause I pelief you are not so bad as der rest. </w:t>
      </w:r>
      <w:r w:rsidRPr="0077626B">
        <w:rPr>
          <w:rFonts w:ascii="Verdana" w:hAnsi="Verdana"/>
          <w:color w:val="000000"/>
          <w:sz w:val="20"/>
          <w:lang w:val="de-DE"/>
        </w:rPr>
        <w:t xml:space="preserve">Und pecause you gan visl ’der Freischütz’ bezzer dan I myself gan. </w:t>
      </w:r>
      <w:r w:rsidRPr="0077626B">
        <w:rPr>
          <w:rFonts w:ascii="Verdana" w:hAnsi="Verdana"/>
          <w:color w:val="000000"/>
          <w:sz w:val="20"/>
        </w:rPr>
        <w:t>Don’t run against any more bolicemans aroundt der corners, but go away from town a few tays. Good-pye.”</w:t>
      </w:r>
    </w:p>
    <w:p w14:paraId="4AD60AE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So Madame Orleans had at last grown weary of the strange and ruffled brood that came yearly to nestle beneath her charitable pinions.</w:t>
      </w:r>
    </w:p>
    <w:p w14:paraId="106E5C5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After the big policeman had departed, Whistling Dick stood for an irresolute minute, feeling all the outraged indignation of a delinquent tenant who is ordered to vacate his premises. He had pictured to himself a day of dreamful ease when he should have joined his pal; a day of lounging on the wharf, munching the bananas and cocoanuts scattered in unloading the fruit steamers; and then a feast along the free-lunch counters from which the easy-going owners were too good-natured or too generous to drive him away, and afterward a pipe in one of the little flowery parks and a snooze in some shady corner of the wharf. But here was a stern order to exile, and one that he knew must be obeyed. So, with a wary eye open for the gleam of brass buttons, he began his retreat toward a rural refuge. A few days in the country need not necessarily prove disastrous. Beyond the possibility of a slight nip of frost, there was no formidable evil to be looked for.</w:t>
      </w:r>
    </w:p>
    <w:p w14:paraId="74D8AC6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However, it was with a depressed spirit that Whistling Dick passed the old French market on his chosen route down the river. For safety’s sake he still presented to the world his portrayal of the part of the worthy artisan on his way to labour. A stall-keeper in the market, undeceived, hailed him by the generic name of his ilk, and “Jack” halted, taken by surprise. The vender, melted by this proof of his own acuteness, bestowed a foot of Frankfurter and half a loaf, and thus the problem of breakfast was solved.</w:t>
      </w:r>
    </w:p>
    <w:p w14:paraId="375AB38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When the streets, from topographical reasons, began to shun the river bank the exile mounted to the top of the levee, and on its well-trodden path pursued his way. The suburban eye regarded him with cold suspicion, individuals reflected the stern spirit of the city’s heartless edict. He missed the seclusion of the crowded town and the safety he could always find in the multitude.</w:t>
      </w:r>
    </w:p>
    <w:p w14:paraId="2DA5057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At Chalmette, six miles upon his desultory way, there suddenly menaced him a vast and bewildering industry. A new port was being established; the dock was being built, compresses were going up; picks and shovels and barrows struck at him like serpents from every side. An arrogant foreman bore down upon him, estimating his muscles with the eye of a recruiting-sergeant. Brown men and black men all about him were toiling away. He fled in terror.</w:t>
      </w:r>
    </w:p>
    <w:p w14:paraId="2ECEDF5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By noon he had reached the country of the plantations, the great, sad, silent levels bordering the mighty river. He overlooked fields of sugar-cane so vast that their farthest limits melted into the sky. The sugar-making season was well advanced, and the cutters were at work; the waggons creaked drearily after them; the Negro teamsters inspired the mules to greater speed with mellow and sonorous imprecations. Dark-green groves, blurred by the blue of distance, showed where the plantation-houses stood. The tall chimneys of the sugar-mills caught the eye miles distant, like lighthouses at sea.</w:t>
      </w:r>
    </w:p>
    <w:p w14:paraId="515B399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At a certain point Whistling Dick’s unerring nose caught the scent of frying fish. Like a pointer to a quail, he made his way down the levee side straight to the camp of a credulous and ancient fisherman, whom he charmed with song and story, so that he dined like an admiral, and then like a philosopher annihilated the worst three hours of the day by a nap under the trees.</w:t>
      </w:r>
    </w:p>
    <w:p w14:paraId="33BE258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lastRenderedPageBreak/>
        <w:t>When he awoke and again continued his hegira, a frosty sparkle in the air had succeeded the drowsy warmth of the day, and as this portent of a chilly night translated itself to the brain of Sir Peregrine, he lengthened his stride and bethought him of shelter. He travelled a road that faithfully followed the convolutions of the levee, running along its base, but whither he knew not. Bushes and rank grass crowded it to the wheel ruts, and out of this ambuscade the pests of the lowlands swarmed after him, humming a keen, vicious soprano. And as the night grew nearer, although colder, the whine of the mosquitoes became a greedy, petulant snarl that shut out all other sounds. To his right, against the heavens, he saw a green light moving, and, accompanying it, the masts and funnels of a big incoming steamer, moving as upon a screen at a magic-lantern show. And there were mysterious marshes at his left, out of which came queer gurgling cries and a choked croaking. The whistling vagrant struck up a merry warble to offset these melancholy influences, and it is likely that never before, since Pan himself jigged it on his reeds, had such sounds been heard in those depressing solitudes.</w:t>
      </w:r>
    </w:p>
    <w:p w14:paraId="20B2C90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 distant clatter in the rear quickly developed into the swift beat of horses’ hoofs, and Whistling Dick stepped aside into the dew-wet grass to clear the track. Turning his head, he saw approaching a fine team of stylish grays drawing a double surrey. A stout man with a white moustache occupied the front seat, giving all his attention to the rigid lines in his hands. Behind him sat a placid, middle-aged lady and a brilliant-looking girl hardly arrived at young ladyhood. The lap-robe had slipped partly from the knees of the gentleman driving, and Whistling Dick saw two stout canvas bags between his feet—bags such as, while loafing in cities, he had seen warily transferred between express waggons and bank doors. The remaining space in the vehicle was filled with parcels of various sizes and shapes.</w:t>
      </w:r>
    </w:p>
    <w:p w14:paraId="05D68CE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the surrey swept even with the sidetracked tramp, the bright-eyed girl, seized by some merry, madcap impulse, leaned out toward him with a sweet, dazzling smile, and cried, “Mer-ry Christ-mas!” in a shrill, plaintive treble.</w:t>
      </w:r>
    </w:p>
    <w:p w14:paraId="12E8235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Such a thing had not often happened to Whistling Dick, and he felt handicapped in devising the correct response. But lacking time for reflection, he let his instinct decide, and snatching off his battered derby, he rapidly extended it at arm’s length, and drew it back with a continuous motion, and shouted a loud, but ceremonious, “Ah, there!” after the flying surrey.</w:t>
      </w:r>
    </w:p>
    <w:p w14:paraId="6EA11EB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sudden movement of the girl had caused one of the parcels to become unwrapped, and something limp and black fell from it into the road. The tramp picked it up, and found it to be a new black silk stocking, long and fine and slender. It crunched crisply, and yet with a luxurious softness, between his fingers.</w:t>
      </w:r>
    </w:p>
    <w:p w14:paraId="362354D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“Ther bloomin’ little skeezicks!” said Whistling Dick, with a broad grin bisecting his freckled face. “W’ot d’ yer think of dat, now! Mer-ry Chris-mus! Sounded like a cuckoo clock, da’ts what she did. Dem guys is swells, too, bet yer life, an’ der old ‘un stacks dem sacks of dough down under his trotters like dey was common as dried apples. Been shoppin’ for Chrismus, and de kid’s lost one of her new socks w’ot she was goin’ to hold up Santy wid. De bloomin’ little skeezicks! Wit’ her ‘Mer-ry Chris-mus!’ W’ot d’ yer t’ink! Same as to say, ‘Hello, Jack, how goes it?’ and as swell as Fift’ Av’noo, and as easy as a blowout in Cincinnat.”</w:t>
      </w:r>
    </w:p>
    <w:p w14:paraId="047A0B7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folded the stocking carefully, and stuffed it into his pocket.</w:t>
      </w:r>
    </w:p>
    <w:p w14:paraId="5917259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It was nearly two hours later when he came upon signs of habitation. The buildings of an extensive plantation were brought into view by a turn in the road. He easily selected the planter’s residence in a large square building with two wings, with numerous good-sized, well-lighted windows, and broad verandas running around its full extent. It was set upon a smooth lawn, which was faintly lit by the far-reaching rays of the lamps within. A noble grove surrounded it, and old-fashioned shrubbery grew thickly about the walks and fences. The quarters of the hands and the mill buildings were situated at a distance in the rear.</w:t>
      </w:r>
    </w:p>
    <w:p w14:paraId="68098BE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road was now enclosed on each side by a fence, and presently, as Whistling Dick drew nearer the house, he suddenly stopped and sniffed the air.</w:t>
      </w:r>
    </w:p>
    <w:p w14:paraId="514A429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“If dere ain’t a hobo stew cookin’ somewhere in dis immediate precinct,” he said to himself, “me nose has quit tellin’ de trut’.”</w:t>
      </w:r>
    </w:p>
    <w:p w14:paraId="28EA655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 xml:space="preserve">Without hesitation he climbed the fence to windward. He found himself in an apparently disused lot, where piles of old bricks were stacked, and rejected, decaying </w:t>
      </w:r>
      <w:r w:rsidRPr="0077626B">
        <w:rPr>
          <w:rFonts w:ascii="Verdana" w:hAnsi="Verdana"/>
          <w:color w:val="000000"/>
          <w:sz w:val="20"/>
        </w:rPr>
        <w:lastRenderedPageBreak/>
        <w:t>lumber. In a corner he saw the faint glow of a fire that had become little more than a bed of living coals, and he thought he could see some dim human forms sitting or lying about it. He drew nearer, and by the light of a little blaze that suddenly flared up he saw plainly the fat figure of a ragged man in an old brown sweater and cap.</w:t>
      </w:r>
    </w:p>
    <w:p w14:paraId="433F82F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“Dat man,” said Whistling Dick to himself softly, “is a dead ringer for Boston Harry. I’ll try him wit de high sign.”</w:t>
      </w:r>
    </w:p>
    <w:p w14:paraId="768F2F7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He whistled one or two bars of a rag-time melody, and the air was immediately taken up, and then quickly ended with a peculiar run. The first whistler walked confidently up to the fire. The fat man looked up, and spake in a loud, asthmatic wheeze:</w:t>
      </w:r>
    </w:p>
    <w:p w14:paraId="6E1BDE5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“Gents, the unexpected but welcome addition to our circle is Mr. Whistling Dick, an old friend of mine for whom I fully vouches. The waiter will lay another cover at once. Mr. W. D. will join us at supper, during which function he will enlighten us in regard to the circumstances that gave us the pleasure of his company.”</w:t>
      </w:r>
    </w:p>
    <w:p w14:paraId="3E2E673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“Chewin’ de stuffin’ out ‘n de dictionary, as usual, Boston,” said Whistling Dick; “but t’anks all de same for de invitashun. I guess I finds meself here about de same way as yous guys. A cop gimme de tip dis mornin’. Yous workin’ on dis farm?”</w:t>
      </w:r>
    </w:p>
    <w:p w14:paraId="153B2D5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 guest,” said Boston, sternly, “shouldn’t never insult his entertainers until he’s filled up wid grub. ‘Tain’t good business sense. Workin’!—but I will restrain myself. We five—me, Deaf Pete, Blinky, Goggles, and Indiana Tom—got put on to this scheme of Noo Orleans to work visiting gentlemen upon her dirty streets, and we hit the road last evening just as the tender hues of twilight had flopped down upon the daisies and things. Blinky, pass the empty oyster-can at your left to the empty gentleman at your right.”</w:t>
      </w:r>
    </w:p>
    <w:p w14:paraId="1A47DD9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For the next ten minutes the gang of roadsters paid their undivided attention to the supper. In an old five-gallon kerosene can they had cooked a stew of potatoes, meat, and onions, which they partook of from smaller cans they had found scattered about the vacant lot.</w:t>
      </w:r>
    </w:p>
    <w:p w14:paraId="520DBCE8"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had known Boston Harry of old, and knew him to be one of the shrewdest and most successful of his brotherhood. He looked like a prosperous stock-drover or solid merchant from some country village. He was stout and hale, with a ruddy, always smoothly shaven face. His clothes were strong and neat, and he gave special attention to his decent-appearing shoes. During the past ten years he had acquired a reputation for working a larger number of successfully managed confidence games than any of his acquaintances, and he had not a day’s work to be counted against him. It was rumoured among his associates that he had saved a considerable amount of money. The four other men were fair specimens of the slinking, ill-clad, noisome genus who carried their labels of “suspicious” in plain view.</w:t>
      </w:r>
    </w:p>
    <w:p w14:paraId="7414E73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After the bottom of the large can had been scraped, and pipes lit at the coals, two of the men called Boston aside and spake with him lowly and mysteriously. He nodded decisively, and then said aloud to Whistling Dick:</w:t>
      </w:r>
    </w:p>
    <w:p w14:paraId="60F65DF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 xml:space="preserve">“Listen, sonny, to some plain talky-talk. We five are on a lay. I’ve guaranteed you to be square, and you’re to come in on the profits equal with the boys, and you’ve got to help. Two hundred hands on this plantation are expecting to be paid a week’s wages to-morrow morning. To-morrow’s Christmas, and they want to lay off. Says the boss: ‘Work from five to nine in the morning to get a train load of sugar off, and I’ll pay every man cash down for the week and a day extra.’ They say: ‘Hooray for the boss! It goes.’ He drives to Noo Orleans to-day, and fetches back the cold dollars. Two thousand and seventy-four fifty is the amount. I got the figures from a man who talks too much, who got ’em from the bookkeeper. The boss of this plantation thinks he’s going to pay this wealth to the hands. He’s got it down wrong; he’s going to pay it to us. It’s going to stay in the leisure class, where it belongs. Now, half of this haul goes to me, and the other half the rest of you may divide. Why the difference? I represent the brains. It’s my scheme. Here’s the way we’re going to get it. There’s some company at supper in the house, but they’ll leave about nine. They’ve just happened in for an hour or so. If they don’t go pretty soon, we’ll work the scheme anyhow. We want all night to get away good with the dollars. They’re heavy. About nine o’clock Deaf Pete and Blinky’ll go down the road about a quarter beyond the house, and set fire to a big cane-field there that the cutters haven’t touched yet. The wind’s just right to have it roaring in two minutes. The alarm’ll be given, and every man Jack about the place will be down there in ten minutes, fighting fire. That’ll leave the money sacks and the women alone in the house for us to </w:t>
      </w:r>
      <w:r w:rsidRPr="0077626B">
        <w:rPr>
          <w:rFonts w:ascii="Verdana" w:hAnsi="Verdana"/>
          <w:color w:val="000000"/>
          <w:sz w:val="20"/>
        </w:rPr>
        <w:lastRenderedPageBreak/>
        <w:t>handle. You’ve heard cane burn? Well, there’s mighty few women can screech loud enough to be heard above its crackling. The thing’s dead safe. The only danger is in being caught before we can get far enough away with the money. Now, if you—”</w:t>
      </w:r>
    </w:p>
    <w:p w14:paraId="6680208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“Boston,” interrupted Whistling Dick, rising to his feet, “T’anks for the grub yous fellers has given me, but I’ll be movin’ on now.”</w:t>
      </w:r>
    </w:p>
    <w:p w14:paraId="5C6DAE2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“What do you mean?” asked Boston, also rising.</w:t>
      </w:r>
    </w:p>
    <w:p w14:paraId="76BF858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“W’y, you can count me outer dis deal. You oughter know that. I’m on de bum all right enough, but dat other t’ing don’t go wit’ me. Burglary is no good. I’ll say good night and many t’anks fer—”</w:t>
      </w:r>
    </w:p>
    <w:p w14:paraId="2C71968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had moved away a few steps as he spoke, but he stopped very suddenly. Boston had covered him with a short revolver of roomy calibre.</w:t>
      </w:r>
    </w:p>
    <w:p w14:paraId="1CA9A69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“Take your seat,” said the tramp leader. “I’d feel mighty proud of myself if I let you go and spoil the game. You’ll stick right in this camp until we finish the job. The end of that brick pile is your limit. You go two inches beyond that, and I’ll have to shoot. Better take it easy, now.”</w:t>
      </w:r>
    </w:p>
    <w:p w14:paraId="3369DDD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“It’s my way of doin’,” said Whistling Dick. “Easy goes. You can depress de muzzle of dat twelve-incher, and run ‘er back on de trucks. I remains, as de newspapers says, ‘in yer midst.’”</w:t>
      </w:r>
    </w:p>
    <w:p w14:paraId="7F70E7F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“All right,” said Boston, lowering his piece, as the other returned and took his seat again on a projecting plank in a pile of timber. “Don’t try to leave; that’s all. I wouldn’t miss this chance even if I had to shoot an old acquaintance to make it go. I don’t want to hurt anybody specially, but this thousand dollars I’m going to get will fix me for fair. I’m going to drop the road, and start a saloon in a little town I know about. I’m tired of being kicked around.”</w:t>
      </w:r>
    </w:p>
    <w:p w14:paraId="297F943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Boston Harry took from his pocket a cheap silver watch, and held it near the fire.</w:t>
      </w:r>
    </w:p>
    <w:p w14:paraId="1E65151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“It’s a quarter to nine,” he said. “Pete, you and Blinky start. Go down the road past the house, and fire the cane in a dozen places. Then strike for the levee, and come back on it, instead of the road, so you won’t meet anybody. By the time you get back the men will all be striking out for the fire, and we’ll break for the house and collar the dollars. Everybody cough up what matches he’s got.”</w:t>
      </w:r>
    </w:p>
    <w:p w14:paraId="26E7AFE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two surly tramps made a collection of all the matches in the party, Whistling Dick contributing his quota with propitiatory alacrity, and then they departed in the dim starlight in the direction of the road.</w:t>
      </w:r>
    </w:p>
    <w:p w14:paraId="215538B8"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Of the three remaining vagrants, two, Goggles and Indiana Tom, reclined lazily upon convenient lumber and regarded Whistling Dick with undisguised disfavour. Boston, observing that the dissenting recruit was disposed to remain peaceably, relaxed a little of his vigilance. Whistling Dick arose presently and strolled leisurely up and down keeping carefully within the territory assigned him.</w:t>
      </w:r>
    </w:p>
    <w:p w14:paraId="5D6DBCF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“Dis planter chap,” he said, pausing before Boston Harry, “w’ot makes yer t’ink he’s got de tin in de house wit’ ‘im?”</w:t>
      </w:r>
    </w:p>
    <w:p w14:paraId="55F72C91"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“I’m advised of the facts in the case,” said Boston. “He drove to Noo Orleans and got it, I say, to-day. Want to change your mind now and come in?”</w:t>
      </w:r>
    </w:p>
    <w:p w14:paraId="0675928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“Naw, I was just askin’. Wot kind o’ team did de boss drive?”</w:t>
      </w:r>
    </w:p>
    <w:p w14:paraId="6783862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“Pair of grays.”</w:t>
      </w:r>
    </w:p>
    <w:p w14:paraId="3BBDA39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“Double surrey?”</w:t>
      </w:r>
    </w:p>
    <w:p w14:paraId="7538A3A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“Yep.”</w:t>
      </w:r>
    </w:p>
    <w:p w14:paraId="18EB1D6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“Women folks along?”</w:t>
      </w:r>
    </w:p>
    <w:p w14:paraId="0ED4BDD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“Wife and kid. Say, what morning paper are you trying to pump news for?”</w:t>
      </w:r>
    </w:p>
    <w:p w14:paraId="1283690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 was just conversin’ to pass de time away. I guess dat team passed me in de road dis evenin’. Dat’s all.”</w:t>
      </w:r>
    </w:p>
    <w:p w14:paraId="5661D4F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Whistling Dick put his hands in his pockets and continued his curtailed beat up and down by the fire, he felt the silk stocking he had picked up in the road.</w:t>
      </w:r>
    </w:p>
    <w:p w14:paraId="0232E46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“Ther bloomin’ little skeezicks,” he muttered, with a grin.</w:t>
      </w:r>
    </w:p>
    <w:p w14:paraId="757084B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he walked up and down he could see, through a sort of natural opening or lane among the trees, the planter’s residence some seventy-five yards distant. The side of the house toward him exhibited spacious, well-lighted windows through which a soft radiance streamed, illuminating the broad veranda and some extent of the lawn beneath.</w:t>
      </w:r>
    </w:p>
    <w:p w14:paraId="789FC5F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“What’s that you said?” asked Boston, sharply.</w:t>
      </w:r>
    </w:p>
    <w:p w14:paraId="247A2D6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lastRenderedPageBreak/>
        <w:t>“Oh, nuttin’ ‘t all,” said Whistling Dick, lounging carelessly, and kicking meditatively at a little stone on the ground.</w:t>
      </w:r>
    </w:p>
    <w:p w14:paraId="7E2BD94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“Just as easy,” continued the warbling vagrant softly to himself, “an’ sociable an’ swell an’ sassy, wit’ her ‘Mer-ry Chris-mus,’ Wot d’yer t’ink, now!”</w:t>
      </w:r>
    </w:p>
    <w:p w14:paraId="733C2A7F" w14:textId="77777777" w:rsidR="002836CF" w:rsidRPr="0077626B" w:rsidRDefault="002836CF" w:rsidP="0077626B">
      <w:pPr>
        <w:suppressAutoHyphens/>
        <w:spacing w:after="0" w:line="240" w:lineRule="auto"/>
        <w:ind w:firstLine="283"/>
        <w:jc w:val="both"/>
        <w:rPr>
          <w:rFonts w:ascii="Verdana" w:hAnsi="Verdana"/>
          <w:color w:val="000000"/>
          <w:sz w:val="20"/>
        </w:rPr>
      </w:pPr>
    </w:p>
    <w:p w14:paraId="66374DEF"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Dinner, two hours late, was being served in the Bellemeade plantation dining-room.</w:t>
      </w:r>
    </w:p>
    <w:p w14:paraId="72B5B72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dining-room and all its appurtenances spoke of an old regime that was here continued rather than suggested to the memory. The plate was rich to the extent that its age and quaintness alone saved it from being showy; there were interesting names signed in the corners of the pictures on the walls; the viands were of the kind that bring a shine into the eyes of gourmets. The service was swift, silent, lavish, as in the days when the waiters were assets like the plate. The names by which the planter’s family and their visitors addressed one another were historic in the annals of two nations. Their manners and conversation had that most difficult kind of ease—the kind that still preserves punctilio. The planter himself seemed to be the dynamo that generated the larger portion of the gaiety and wit. The younger ones at the board found it more than difficult to turn back on him his guns of raillery and banter. It is true, the young men attempted to storm his works repeatedly, incited by the hope of gaining the approbation of their fair companions; but even when they sped a well-aimed shaft, the planter forced them to feel defeat by the tremendous discomfiting thunder of the laughter with which he accompanied his retorts. At the head of the table, serene, matronly, benevolent, reigned the mistress of the house, placing here and there the right smile, the right word, the encouraging glance.</w:t>
      </w:r>
    </w:p>
    <w:p w14:paraId="403FE0C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talk of the party was too desultory, too evanescent to follow, but at last they came to the subject of the tramp nuisance, one that had of late vexed the plantations for many miles around. The planter seized the occasion to direct his good-natured fire of raillery at the mistress, accusing her of encouraging the plague. “They swarm up and down the river every winter,” he said. “They overrun New Orleans, and we catch the surplus, which is generally the worst part. And, a day or two ago, Madame New Orleans, suddenly discovering that she can’t go shopping without brushing her skirts against great rows of the vagabonds sunning themselves on the banquettes, says to the police: ‘Catch ’em all,’ and the police catch a dozen or two, and the remaining three or four thousand overflow up and down the levee, and madame there,”—pointing tragically with the carving-knife at her—“feeds them. They won’t work; they defy my overseers, and they make friends with my dogs; and you, madame, feed them before my eyes, and intimidate me when I would interfere. Tell us, please, how many to-day did you thus incite to future laziness and depredation?”</w:t>
      </w:r>
    </w:p>
    <w:p w14:paraId="6DA01B1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“Six, I think,” said madame, with a reflective smile; “but you know two of them offered to work, for you heard them yourself.”</w:t>
      </w:r>
    </w:p>
    <w:p w14:paraId="323B7262"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planter’s disconcerting laugh rang out again.</w:t>
      </w:r>
    </w:p>
    <w:p w14:paraId="2D9FE25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“Yes, at their own trades. And one was an artificial-flower maker, and the other a glass-blower. Oh, they were looking for work! Not a hand would they consent to lift to labour of any other kind.”</w:t>
      </w:r>
    </w:p>
    <w:p w14:paraId="69BBA53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“And another one,” continued the soft-hearted mistress, “used quite good language. It was really extraordinary for one of his class. And he carried a watch. And had lived in Boston. I don’t believe they are all bad. They have always seemed to me to rather lack development. I always look upon them as children with whom wisdom has remained at a standstill while whiskers have continued to grow. We passed one this evening as we were driving home who had a face as good as it was incompetent. He was whistling the intermezzo from ‘Cavalleria’ and blowing the spirit of Mascagni himself into it.”</w:t>
      </w:r>
    </w:p>
    <w:p w14:paraId="5EBDCE8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 bright eyed young girl who sat at the left of the mistress leaned over, and said in a confidential undertone:</w:t>
      </w:r>
    </w:p>
    <w:p w14:paraId="32A8D694"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 wonder, mamma, if that tramp we passed on the road found my stocking, and do you think he will hang it up to-night? Now I can hang up but one. Do you know why I wanted a new pair of silk stockings when I have plenty? Well, old Aunt Judy says, if you hang up two that have never been worn, Santa Claus will fill one with good things, and Monsieur Pambe will place in the other payment for all the words you have spoken—good or bad—on the day before Christmas. That’s why I’ve been unusually nice and polite to everyone to-day. Monsieur Pambe, you know, is a witch gentleman; he—”</w:t>
      </w:r>
    </w:p>
    <w:p w14:paraId="123CB4D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lastRenderedPageBreak/>
        <w:t>The words of the young girl were interrupted by a startling thing.</w:t>
      </w:r>
    </w:p>
    <w:p w14:paraId="3DF1B9F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Like the wraith of some burned-out shooting star, a black streak came crashing through the window-pane and upon the table, where it shivered into fragments a dozen pieces of crystal and china ware, and then glanced between the heads of the guests to the wall, imprinting therein a deep, round indentation, at which, to-day, the visitor to Bellemeade marvels as he gazes upon it and listens to this tale as it is told.</w:t>
      </w:r>
    </w:p>
    <w:p w14:paraId="7D777B1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women screamed in many keys, and the men sprang to their feet, and would have laid their hands upon their swords had not the verities of chronology forbidden.</w:t>
      </w:r>
    </w:p>
    <w:p w14:paraId="6BB9023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planter was the first to act; he sprang to the intruding missile, and held it up to view.</w:t>
      </w:r>
    </w:p>
    <w:p w14:paraId="33968C9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“By Jupiter!” he cried. “A meteoric shower of hosiery! Has communication at last been established with Mars?”</w:t>
      </w:r>
    </w:p>
    <w:p w14:paraId="319C2E8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“I should say—ahem—Venus,” ventured a young-gentleman visitor, looking hopefully for approbation toward the unresponsive young-lady visitors.</w:t>
      </w:r>
    </w:p>
    <w:p w14:paraId="4FB201A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planter held at arm’s length the unceremonious visitor—a long dangling black stocking. “It’s loaded,” he announced.</w:t>
      </w:r>
    </w:p>
    <w:p w14:paraId="7AF6533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he spoke, he reversed the stocking, holding it by the toe, and down from it dropped a roundish stone, wrapped about by a piece of yellowish paper. “Now for the first interstellar message of the century!” he cried; and nodding to the company, who had crowded about him, he adjusted his glasses with provoking deliberation, and examined it closely. When he finished, he had changed from the jolly host to the practical, decisive man of business. He immediately struck a bell, and said to the silent-footed mulatto man who responded: “Go and tell Mr. Wesley to get Reeves and Maurice and about ten stout hands they can rely upon, and come to the hall door at once. Tell him to have the men arm themselves, and bring plenty of ropes and plough lines. Tell him to hurry.” And then he read aloud from the paper these words:</w:t>
      </w:r>
    </w:p>
    <w:p w14:paraId="56E41065" w14:textId="77777777" w:rsidR="002836CF" w:rsidRPr="0077626B" w:rsidRDefault="002836CF" w:rsidP="0077626B">
      <w:pPr>
        <w:suppressAutoHyphens/>
        <w:spacing w:after="0" w:line="240" w:lineRule="auto"/>
        <w:ind w:firstLine="283"/>
        <w:jc w:val="both"/>
        <w:rPr>
          <w:rFonts w:ascii="Verdana" w:hAnsi="Verdana"/>
          <w:color w:val="000000"/>
          <w:sz w:val="20"/>
        </w:rPr>
      </w:pPr>
    </w:p>
    <w:p w14:paraId="0655C63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To the Gent of de Hous: Dere is five tuff hoboes xcept meself in the vaken lot near de road war de old brick piles is. Dey got me stuck up wid a gun see and I taken dis means of communication. 2 of der lads is gone down to set fire to de cain field below de hous and when yous fellers goes to turn de hoes on it de hole gang is goin to rob de hous of de money yoo gotto pay off wit say git a move on ye say de kid dropt dis sock in der rode tel her mery crismus de same as she told me. Ketch de bums down de rode first and den sen a relefe core to get me out of soke youres truly, Whistlen Dick.</w:t>
      </w:r>
    </w:p>
    <w:p w14:paraId="23A2D9F2" w14:textId="77777777" w:rsidR="002836CF" w:rsidRPr="0077626B" w:rsidRDefault="002836CF" w:rsidP="0077626B">
      <w:pPr>
        <w:suppressAutoHyphens/>
        <w:spacing w:after="0" w:line="240" w:lineRule="auto"/>
        <w:ind w:firstLine="283"/>
        <w:jc w:val="both"/>
        <w:rPr>
          <w:rFonts w:ascii="Verdana" w:hAnsi="Verdana"/>
          <w:color w:val="000000"/>
          <w:sz w:val="20"/>
        </w:rPr>
      </w:pPr>
    </w:p>
    <w:p w14:paraId="398FCCD7"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There was some quiet, but rapid, mavuvring at Bellemeade during the ensuring half hour, which ended in five disgusted and sullen tramps being captured, and locked securely in an outhouse pending the coming of the morning and retribution. For another result, the visiting young gentlemen had secured the unqualified worship of the visiting young ladies by their distinguished and heroic conduct. For still another, behold Whistling Dick, the hero, seated at the planter’s table, feasting upon viands his experience had never before included, and waited upon by admiring femininity in shapes of such beauty and “swellness” that even his ever-full mouth could scarcely prevent him from whistling. He was made to disclose in detail his adventure with the evil gang of Boston Harry, and how he cunningly wrote the note and wrapped it around the stone and placed it at the toe of the stocking, and, watching his chance, sent it silently, with a wonderful centrifugal momentum, like a comet, at one of the big lighted windows of the dining-room.</w:t>
      </w:r>
    </w:p>
    <w:p w14:paraId="5CB22939"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planter vowed that the wanderer should wander no more; that his was a goodness and an honesty that should be rewarded, and that a debt of gratitude had been made that must be paid; for had he not saved them from a doubtless imminent loss, and maybe a greater calamity? He assured Whistling Dick that he might consider himself a charge upon the honour of Bellemeade; that a position suited to his powers would be found for him at once, and hinted that the way would be heartily smoothed for him to rise to as high places of emolument and trust as the plantation afforded.</w:t>
      </w:r>
    </w:p>
    <w:p w14:paraId="39E456B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 xml:space="preserve">But now, they said, he must be weary, and the immediate thing to consider was rest and sleep. So the mistress spoke to a servant, and Whistling Dick was conducted to a room in the wing of the house occupied by the servants. To this room, in a few minutes, </w:t>
      </w:r>
      <w:r w:rsidRPr="0077626B">
        <w:rPr>
          <w:rFonts w:ascii="Verdana" w:hAnsi="Verdana"/>
          <w:color w:val="000000"/>
          <w:sz w:val="20"/>
        </w:rPr>
        <w:lastRenderedPageBreak/>
        <w:t>was brought a portable tin bathtub filled with water, which was placed on a piece of oiled cloth upon the floor. There the vagrant was left to pass the night.</w:t>
      </w:r>
    </w:p>
    <w:p w14:paraId="07E03AC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By the light of a candle he examined the room. A bed, with the covers neatly turned back, revealed snowy pillows and sheets. A worn, but clean, red carpet covered the floor. There was a dresser with a beveled mirror, a washstand with a flowered bowl and pitcher; the two or three chairs were softly upholstered. A little table held books, papers, and a day-old cluster of roses in a jar. There were towels on a rack and soap in a white dish.</w:t>
      </w:r>
    </w:p>
    <w:p w14:paraId="403B748D"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Whistling Dick set his candle on a chair and placed his hat carefully under the table. After satisfying what we must suppose to have been his curiosity by a sober scrutiny, he removed his coat, folded it, and laid it upon the floor, near the wall, as far as possible from the unused bathtub. Taking his coat for a pillow, he stretched himself luxuriously upon the carpet.</w:t>
      </w:r>
    </w:p>
    <w:p w14:paraId="43F32F06"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When, on Christmas morning, the first streaks of dawn broke above the marshes, Whistling Dick awoke, and reached instinctively for his hat. Then he remembered that the skirts of Fortune had swept him into their folds on the night previous, and he went to the window and raised it, to let the fresh breath of the morning cool his brow and fix the yet dream-like memory of his good luck within his brain.</w:t>
      </w:r>
    </w:p>
    <w:p w14:paraId="635FBEF0"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As he stood there, certain dread and ominous sounds pierced the fearful hollow of his ear.</w:t>
      </w:r>
    </w:p>
    <w:p w14:paraId="6B2CDB25"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force of plantation workers, eager to complete the shortened task allotted to them, were all astir. The mighty din of the ogre Labour shook the earth, and the poor tattered and forever disguised Prince in search of his fortune held tight to the window-sill even in the enchanted castle, and trembled.</w:t>
      </w:r>
    </w:p>
    <w:p w14:paraId="32E0121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Already from the bosom of the mill came the thunder of rolling barrels of sugar, and (prison-like sounds) there was a great rattling of chains as the mules were harried with stimulant imprecations to their places by the waggon-tongues. A little vicious “dummy” engine, with a train of flat cars in tow, stewed and fumed on the plantation tap of the narrow-gauge railroad, and a toiling, hurrying, hallooing stream of workers were dimly seen in the half darkness loading the train with the weekly output of sugar. Here was a poem; an epic—nay, a tragedy—with work, the curse of the world, for its theme.</w:t>
      </w:r>
    </w:p>
    <w:p w14:paraId="59234C6E"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December air was frosty, but the sweat broke out upon Whistling Dick’s face. He thrust his head out of the window, and looked down. Fifteen feet below him, against the wall of the house, he could make out that a border of flowers grew, and by that token he overhung a bed of soft earth.</w:t>
      </w:r>
    </w:p>
    <w:p w14:paraId="3A3801C3"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Softly as a burglar goes, he clambered out upon the sill, lowered himself until he hung by his hands alone, and then dropped safely. No one seemed to be about upon this side of the house. He dodged low, and skimmed swiftly across the yard to the low fence. It was an easy matter to vault this, for a terror urged him such as lifts the gazelle over the thorn bush when the lion pursues. A crash through the dew-drenched weeds on the roadside, a clutching, slippery rush up the grassy side of the levee to the footpath at the summit, and—he was free!</w:t>
      </w:r>
    </w:p>
    <w:p w14:paraId="11A85B9A"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The east was blushing and brightening. The wind, himself a vagrant rover, saluted his brother upon the cheek. Some wild geese, high above, gave cry. A rabbit skipped along the path before him, free to turn to the right or to the left as his mood should send him. The river slid past, and certainly no one could tell the ultimate abiding place of its waters.</w:t>
      </w:r>
    </w:p>
    <w:p w14:paraId="02CEDA8C"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A small, ruffled, brown-breasted bird, sitting upon a dog-wood sapling, began a soft, throaty, tender little piping in praise of the dew which entices foolish worms from their holes; but suddenly he stopped, and sat with his head turned sidewise, listening.</w:t>
      </w:r>
    </w:p>
    <w:p w14:paraId="54A2D7CB" w14:textId="77777777" w:rsidR="002836CF"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From the path along the levee there burst forth a jubilant, stirring, buoyant, thrilling whistle, loud and keen and clear as the cleanest notes of the piccolo. The soaring sound rippled and trilled and arpeggioed as the songs of wild birds do not; but it had a wild free grace that, in a way, reminded the small, brown bird of something familiar, but exactly what he could not tell. There was in it the bird call, or reveille, that all birds know; but a great waste of lavish, unmeaning things that art had added and arranged, besides, and that were quite puzzling and strange; and the little brown bird sat with his head on one side until the sound died away in the distance.</w:t>
      </w:r>
    </w:p>
    <w:p w14:paraId="6B23C4FE" w14:textId="063D63AA" w:rsidR="00205C55" w:rsidRPr="0077626B" w:rsidRDefault="002836CF" w:rsidP="0077626B">
      <w:pPr>
        <w:suppressAutoHyphens/>
        <w:spacing w:after="0" w:line="240" w:lineRule="auto"/>
        <w:ind w:firstLine="283"/>
        <w:jc w:val="both"/>
        <w:rPr>
          <w:rFonts w:ascii="Verdana" w:hAnsi="Verdana"/>
          <w:color w:val="000000"/>
          <w:sz w:val="20"/>
        </w:rPr>
      </w:pPr>
      <w:r w:rsidRPr="0077626B">
        <w:rPr>
          <w:rFonts w:ascii="Verdana" w:hAnsi="Verdana"/>
          <w:color w:val="000000"/>
          <w:sz w:val="20"/>
        </w:rPr>
        <w:t xml:space="preserve">The little bird did not know that the part of that strange warbling that he understood was just what kept the warbler without his breakfast; but he knew very well that the part </w:t>
      </w:r>
      <w:r w:rsidRPr="0077626B">
        <w:rPr>
          <w:rFonts w:ascii="Verdana" w:hAnsi="Verdana"/>
          <w:color w:val="000000"/>
          <w:sz w:val="20"/>
        </w:rPr>
        <w:lastRenderedPageBreak/>
        <w:t>he did not understand did not concern him, so he gave a little flutter of his wings and swooped down like a brown bullet upon a big fat worm that was wriggling along the levee path.</w:t>
      </w:r>
    </w:p>
    <w:sectPr w:rsidR="00205C55" w:rsidRPr="0077626B" w:rsidSect="007762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26737" w14:textId="77777777" w:rsidR="00B87951" w:rsidRDefault="00B87951" w:rsidP="0077626B">
      <w:pPr>
        <w:spacing w:after="0" w:line="240" w:lineRule="auto"/>
      </w:pPr>
      <w:r>
        <w:separator/>
      </w:r>
    </w:p>
  </w:endnote>
  <w:endnote w:type="continuationSeparator" w:id="0">
    <w:p w14:paraId="7AA7C437" w14:textId="77777777" w:rsidR="00B87951" w:rsidRDefault="00B87951" w:rsidP="00776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3A77" w14:textId="77777777" w:rsidR="0077626B" w:rsidRDefault="0077626B" w:rsidP="00147E4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AC47E8" w14:textId="77777777" w:rsidR="0077626B" w:rsidRDefault="0077626B" w:rsidP="007762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64FC" w14:textId="5A0500B6" w:rsidR="0077626B" w:rsidRPr="0077626B" w:rsidRDefault="0077626B" w:rsidP="0077626B">
    <w:pPr>
      <w:pStyle w:val="Footer"/>
      <w:ind w:right="360"/>
      <w:rPr>
        <w:rFonts w:ascii="Arial" w:hAnsi="Arial" w:cs="Arial"/>
        <w:color w:val="999999"/>
        <w:sz w:val="20"/>
        <w:lang w:val="ru-RU"/>
      </w:rPr>
    </w:pPr>
    <w:r w:rsidRPr="0077626B">
      <w:rPr>
        <w:rStyle w:val="PageNumber"/>
        <w:rFonts w:ascii="Arial" w:hAnsi="Arial" w:cs="Arial"/>
        <w:color w:val="999999"/>
        <w:sz w:val="20"/>
        <w:lang w:val="ru-RU"/>
      </w:rPr>
      <w:t xml:space="preserve">Библиотека «Артефакт» — </w:t>
    </w:r>
    <w:r w:rsidRPr="0077626B">
      <w:rPr>
        <w:rStyle w:val="PageNumber"/>
        <w:rFonts w:ascii="Arial" w:hAnsi="Arial" w:cs="Arial"/>
        <w:color w:val="999999"/>
        <w:sz w:val="20"/>
      </w:rPr>
      <w:t>http</w:t>
    </w:r>
    <w:r w:rsidRPr="0077626B">
      <w:rPr>
        <w:rStyle w:val="PageNumber"/>
        <w:rFonts w:ascii="Arial" w:hAnsi="Arial" w:cs="Arial"/>
        <w:color w:val="999999"/>
        <w:sz w:val="20"/>
        <w:lang w:val="ru-RU"/>
      </w:rPr>
      <w:t>://</w:t>
    </w:r>
    <w:r w:rsidRPr="0077626B">
      <w:rPr>
        <w:rStyle w:val="PageNumber"/>
        <w:rFonts w:ascii="Arial" w:hAnsi="Arial" w:cs="Arial"/>
        <w:color w:val="999999"/>
        <w:sz w:val="20"/>
      </w:rPr>
      <w:t>artefact</w:t>
    </w:r>
    <w:r w:rsidRPr="0077626B">
      <w:rPr>
        <w:rStyle w:val="PageNumber"/>
        <w:rFonts w:ascii="Arial" w:hAnsi="Arial" w:cs="Arial"/>
        <w:color w:val="999999"/>
        <w:sz w:val="20"/>
        <w:lang w:val="ru-RU"/>
      </w:rPr>
      <w:t>.</w:t>
    </w:r>
    <w:r w:rsidRPr="0077626B">
      <w:rPr>
        <w:rStyle w:val="PageNumber"/>
        <w:rFonts w:ascii="Arial" w:hAnsi="Arial" w:cs="Arial"/>
        <w:color w:val="999999"/>
        <w:sz w:val="20"/>
      </w:rPr>
      <w:t>lib</w:t>
    </w:r>
    <w:r w:rsidRPr="0077626B">
      <w:rPr>
        <w:rStyle w:val="PageNumber"/>
        <w:rFonts w:ascii="Arial" w:hAnsi="Arial" w:cs="Arial"/>
        <w:color w:val="999999"/>
        <w:sz w:val="20"/>
        <w:lang w:val="ru-RU"/>
      </w:rPr>
      <w:t>.</w:t>
    </w:r>
    <w:r w:rsidRPr="0077626B">
      <w:rPr>
        <w:rStyle w:val="PageNumber"/>
        <w:rFonts w:ascii="Arial" w:hAnsi="Arial" w:cs="Arial"/>
        <w:color w:val="999999"/>
        <w:sz w:val="20"/>
      </w:rPr>
      <w:t>ru</w:t>
    </w:r>
    <w:r w:rsidRPr="007762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0904" w14:textId="77777777" w:rsidR="0077626B" w:rsidRDefault="00776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609DC" w14:textId="77777777" w:rsidR="00B87951" w:rsidRDefault="00B87951" w:rsidP="0077626B">
      <w:pPr>
        <w:spacing w:after="0" w:line="240" w:lineRule="auto"/>
      </w:pPr>
      <w:r>
        <w:separator/>
      </w:r>
    </w:p>
  </w:footnote>
  <w:footnote w:type="continuationSeparator" w:id="0">
    <w:p w14:paraId="14C9F2CA" w14:textId="77777777" w:rsidR="00B87951" w:rsidRDefault="00B87951" w:rsidP="00776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075D" w14:textId="77777777" w:rsidR="0077626B" w:rsidRDefault="00776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9F86" w14:textId="6B969AAF" w:rsidR="0077626B" w:rsidRPr="0077626B" w:rsidRDefault="0077626B" w:rsidP="0077626B">
    <w:pPr>
      <w:pStyle w:val="Header"/>
      <w:rPr>
        <w:rFonts w:ascii="Arial" w:hAnsi="Arial" w:cs="Arial"/>
        <w:color w:val="999999"/>
        <w:sz w:val="20"/>
        <w:lang w:val="ru-RU"/>
      </w:rPr>
    </w:pPr>
    <w:r w:rsidRPr="0077626B">
      <w:rPr>
        <w:rFonts w:ascii="Arial" w:hAnsi="Arial" w:cs="Arial"/>
        <w:color w:val="999999"/>
        <w:sz w:val="20"/>
        <w:lang w:val="ru-RU"/>
      </w:rPr>
      <w:t xml:space="preserve">Библиотека «Артефакт» — </w:t>
    </w:r>
    <w:r w:rsidRPr="0077626B">
      <w:rPr>
        <w:rFonts w:ascii="Arial" w:hAnsi="Arial" w:cs="Arial"/>
        <w:color w:val="999999"/>
        <w:sz w:val="20"/>
      </w:rPr>
      <w:t>http</w:t>
    </w:r>
    <w:r w:rsidRPr="0077626B">
      <w:rPr>
        <w:rFonts w:ascii="Arial" w:hAnsi="Arial" w:cs="Arial"/>
        <w:color w:val="999999"/>
        <w:sz w:val="20"/>
        <w:lang w:val="ru-RU"/>
      </w:rPr>
      <w:t>://</w:t>
    </w:r>
    <w:r w:rsidRPr="0077626B">
      <w:rPr>
        <w:rFonts w:ascii="Arial" w:hAnsi="Arial" w:cs="Arial"/>
        <w:color w:val="999999"/>
        <w:sz w:val="20"/>
      </w:rPr>
      <w:t>artefact</w:t>
    </w:r>
    <w:r w:rsidRPr="0077626B">
      <w:rPr>
        <w:rFonts w:ascii="Arial" w:hAnsi="Arial" w:cs="Arial"/>
        <w:color w:val="999999"/>
        <w:sz w:val="20"/>
        <w:lang w:val="ru-RU"/>
      </w:rPr>
      <w:t>.</w:t>
    </w:r>
    <w:r w:rsidRPr="0077626B">
      <w:rPr>
        <w:rFonts w:ascii="Arial" w:hAnsi="Arial" w:cs="Arial"/>
        <w:color w:val="999999"/>
        <w:sz w:val="20"/>
      </w:rPr>
      <w:t>lib</w:t>
    </w:r>
    <w:r w:rsidRPr="0077626B">
      <w:rPr>
        <w:rFonts w:ascii="Arial" w:hAnsi="Arial" w:cs="Arial"/>
        <w:color w:val="999999"/>
        <w:sz w:val="20"/>
        <w:lang w:val="ru-RU"/>
      </w:rPr>
      <w:t>.</w:t>
    </w:r>
    <w:r w:rsidRPr="0077626B">
      <w:rPr>
        <w:rFonts w:ascii="Arial" w:hAnsi="Arial" w:cs="Arial"/>
        <w:color w:val="999999"/>
        <w:sz w:val="20"/>
      </w:rPr>
      <w:t>ru</w:t>
    </w:r>
    <w:r w:rsidRPr="0077626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9317" w14:textId="77777777" w:rsidR="0077626B" w:rsidRDefault="00776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0BF6"/>
    <w:rsid w:val="0015074B"/>
    <w:rsid w:val="00205C55"/>
    <w:rsid w:val="002836CF"/>
    <w:rsid w:val="0029639D"/>
    <w:rsid w:val="00326F90"/>
    <w:rsid w:val="0077626B"/>
    <w:rsid w:val="00AA1D8D"/>
    <w:rsid w:val="00B47730"/>
    <w:rsid w:val="00B8795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156DC"/>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76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701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6478</Words>
  <Characters>29800</Characters>
  <Application>Microsoft Office Word</Application>
  <DocSecurity>0</DocSecurity>
  <Lines>473</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Whistling Dick’s Christmas Stocking</dc:title>
  <dc:subject/>
  <dc:creator>O. Henry</dc:creator>
  <cp:keywords/>
  <dc:description/>
  <cp:lastModifiedBy>Andrey Piskunov</cp:lastModifiedBy>
  <cp:revision>6</cp:revision>
  <dcterms:created xsi:type="dcterms:W3CDTF">2013-12-23T23:15:00Z</dcterms:created>
  <dcterms:modified xsi:type="dcterms:W3CDTF">2025-05-08T20:09:00Z</dcterms:modified>
  <cp:category/>
</cp:coreProperties>
</file>